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B9727" w14:textId="77777777" w:rsidR="005A2A5D" w:rsidRDefault="0039720E" w:rsidP="00CF22EE">
      <w:pPr>
        <w:pStyle w:val="BodyText"/>
      </w:pPr>
      <w:bookmarkStart w:id="0" w:name="_GoBack"/>
      <w:bookmarkEnd w:id="0"/>
      <w:r>
        <w:rPr>
          <w:noProof/>
        </w:rPr>
        <mc:AlternateContent>
          <mc:Choice Requires="wps">
            <w:drawing>
              <wp:anchor distT="0" distB="0" distL="114300" distR="114300" simplePos="0" relativeHeight="251650048" behindDoc="0" locked="1" layoutInCell="1" allowOverlap="1" wp14:anchorId="710FDEAC" wp14:editId="72D52CA7">
                <wp:simplePos x="0" y="0"/>
                <wp:positionH relativeFrom="page">
                  <wp:posOffset>2451735</wp:posOffset>
                </wp:positionH>
                <wp:positionV relativeFrom="page">
                  <wp:posOffset>1620520</wp:posOffset>
                </wp:positionV>
                <wp:extent cx="7880400" cy="3168000"/>
                <wp:effectExtent l="0" t="0" r="0" b="0"/>
                <wp:wrapNone/>
                <wp:docPr id="37" name="LandscapeOverlayRight"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80400" cy="3168000"/>
                        </a:xfrm>
                        <a:custGeom>
                          <a:avLst/>
                          <a:gdLst>
                            <a:gd name="T0" fmla="*/ 0 w 12410"/>
                            <a:gd name="T1" fmla="*/ 4989 h 4989"/>
                            <a:gd name="T2" fmla="*/ 2359 w 12410"/>
                            <a:gd name="T3" fmla="*/ 0 h 4989"/>
                            <a:gd name="T4" fmla="*/ 12410 w 12410"/>
                            <a:gd name="T5" fmla="*/ 0 h 4989"/>
                            <a:gd name="T6" fmla="*/ 12410 w 12410"/>
                            <a:gd name="T7" fmla="*/ 4989 h 4989"/>
                            <a:gd name="T8" fmla="*/ 0 w 12410"/>
                            <a:gd name="T9" fmla="*/ 4989 h 4989"/>
                          </a:gdLst>
                          <a:ahLst/>
                          <a:cxnLst>
                            <a:cxn ang="0">
                              <a:pos x="T0" y="T1"/>
                            </a:cxn>
                            <a:cxn ang="0">
                              <a:pos x="T2" y="T3"/>
                            </a:cxn>
                            <a:cxn ang="0">
                              <a:pos x="T4" y="T5"/>
                            </a:cxn>
                            <a:cxn ang="0">
                              <a:pos x="T6" y="T7"/>
                            </a:cxn>
                            <a:cxn ang="0">
                              <a:pos x="T8" y="T9"/>
                            </a:cxn>
                          </a:cxnLst>
                          <a:rect l="0" t="0" r="r" b="b"/>
                          <a:pathLst>
                            <a:path w="12410" h="4989">
                              <a:moveTo>
                                <a:pt x="0" y="4989"/>
                              </a:moveTo>
                              <a:lnTo>
                                <a:pt x="2359" y="0"/>
                              </a:lnTo>
                              <a:lnTo>
                                <a:pt x="12410" y="0"/>
                              </a:lnTo>
                              <a:lnTo>
                                <a:pt x="12410" y="4989"/>
                              </a:lnTo>
                              <a:lnTo>
                                <a:pt x="0" y="4989"/>
                              </a:lnTo>
                              <a:close/>
                            </a:path>
                          </a:pathLst>
                        </a:custGeom>
                        <a:solidFill>
                          <a:schemeClr val="dk2">
                            <a:alpha val="30196"/>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3CA3CB" id="LandscapeOverlayRight" o:spid="_x0000_s1026" style="position:absolute;margin-left:193.05pt;margin-top:127.6pt;width:620.5pt;height:249.45pt;z-index:25165004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2410,4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" path="m,4989l2359,,12410,r,4989l,4989xe" fillcolor="#b3272f [3202]" stroked="f">
                <v:fill opacity="19789f"/>
                <v:path arrowok="t" o:connecttype="custom" o:connectlocs="0,3168000;1497975,0;7880400,0;7880400,3168000;0,3168000" o:connectangles="0,0,0,0,0"/>
                <w10:wrap anchorx="page" anchory="page"/>
                <w10:anchorlock/>
              </v:shape>
            </w:pict>
          </mc:Fallback>
        </mc:AlternateContent>
      </w:r>
      <w:r w:rsidR="001D6D1D">
        <w:rPr>
          <w:noProof/>
        </w:rPr>
        <mc:AlternateContent>
          <mc:Choice Requires="wps">
            <w:drawing>
              <wp:anchor distT="0" distB="0" distL="114300" distR="114300" simplePos="0" relativeHeight="251659264" behindDoc="0" locked="1" layoutInCell="1" allowOverlap="1" wp14:anchorId="58B1859C" wp14:editId="771EF48E">
                <wp:simplePos x="0" y="0"/>
                <wp:positionH relativeFrom="page">
                  <wp:posOffset>2451735</wp:posOffset>
                </wp:positionH>
                <wp:positionV relativeFrom="page">
                  <wp:posOffset>1620520</wp:posOffset>
                </wp:positionV>
                <wp:extent cx="7880400" cy="3168000"/>
                <wp:effectExtent l="0" t="0" r="0" b="0"/>
                <wp:wrapNone/>
                <wp:docPr id="35" name="LandscapePicRight"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80400" cy="3168000"/>
                        </a:xfrm>
                        <a:custGeom>
                          <a:avLst/>
                          <a:gdLst>
                            <a:gd name="T0" fmla="*/ 0 w 12410"/>
                            <a:gd name="T1" fmla="*/ 4989 h 4989"/>
                            <a:gd name="T2" fmla="*/ 2359 w 12410"/>
                            <a:gd name="T3" fmla="*/ 0 h 4989"/>
                            <a:gd name="T4" fmla="*/ 12410 w 12410"/>
                            <a:gd name="T5" fmla="*/ 0 h 4989"/>
                            <a:gd name="T6" fmla="*/ 12410 w 12410"/>
                            <a:gd name="T7" fmla="*/ 4989 h 4989"/>
                            <a:gd name="T8" fmla="*/ 0 w 12410"/>
                            <a:gd name="T9" fmla="*/ 4989 h 4989"/>
                          </a:gdLst>
                          <a:ahLst/>
                          <a:cxnLst>
                            <a:cxn ang="0">
                              <a:pos x="T0" y="T1"/>
                            </a:cxn>
                            <a:cxn ang="0">
                              <a:pos x="T2" y="T3"/>
                            </a:cxn>
                            <a:cxn ang="0">
                              <a:pos x="T4" y="T5"/>
                            </a:cxn>
                            <a:cxn ang="0">
                              <a:pos x="T6" y="T7"/>
                            </a:cxn>
                            <a:cxn ang="0">
                              <a:pos x="T8" y="T9"/>
                            </a:cxn>
                          </a:cxnLst>
                          <a:rect l="0" t="0" r="r" b="b"/>
                          <a:pathLst>
                            <a:path w="12410" h="4989">
                              <a:moveTo>
                                <a:pt x="0" y="4989"/>
                              </a:moveTo>
                              <a:lnTo>
                                <a:pt x="2359" y="0"/>
                              </a:lnTo>
                              <a:lnTo>
                                <a:pt x="12410" y="0"/>
                              </a:lnTo>
                              <a:lnTo>
                                <a:pt x="12410" y="4989"/>
                              </a:lnTo>
                              <a:lnTo>
                                <a:pt x="0" y="4989"/>
                              </a:lnTo>
                              <a:close/>
                            </a:path>
                          </a:pathLst>
                        </a:custGeom>
                        <a:blipFill dpi="0" rotWithShape="1">
                          <a:blip r:embed="rId14">
                            <a:extLst>
                              <a:ext uri="{28A0092B-C50C-407E-A947-70E740481C1C}">
                                <a14:useLocalDpi xmlns:a14="http://schemas.microsoft.com/office/drawing/2010/main" val="0"/>
                              </a:ext>
                            </a:extLst>
                          </a:blip>
                          <a:srcRect/>
                          <a:stretch>
                            <a:fillRect t="-288" b="-288"/>
                          </a:stretch>
                        </a:blip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48D260" id="LandscapePicRight" o:spid="_x0000_s1026" style="position:absolute;margin-left:193.05pt;margin-top:127.6pt;width:620.5pt;height:249.45pt;z-index:25165926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2410,49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" path="m,4989l2359,,12410,r,4989l,4989xe" stroked="f">
                <v:fill r:id="rId15" o:title="" recolor="t" rotate="t" type="frame"/>
                <v:path arrowok="t" o:connecttype="custom" o:connectlocs="0,3168000;1497975,0;7880400,0;7880400,3168000;0,3168000" o:connectangles="0,0,0,0,0"/>
                <w10:wrap anchorx="page" anchory="page"/>
                <w10:anchorlock/>
              </v:shape>
            </w:pict>
          </mc:Fallback>
        </mc:AlternateContent>
      </w:r>
      <w:r w:rsidR="002F6C8D">
        <w:rPr>
          <w:noProof/>
        </w:rPr>
        <mc:AlternateContent>
          <mc:Choice Requires="wps">
            <w:drawing>
              <wp:anchor distT="0" distB="0" distL="114300" distR="114300" simplePos="0" relativeHeight="251657216" behindDoc="0" locked="1" layoutInCell="1" allowOverlap="1" wp14:anchorId="48D36B98" wp14:editId="7998EF62">
                <wp:simplePos x="0" y="0"/>
                <wp:positionH relativeFrom="page">
                  <wp:posOffset>363855</wp:posOffset>
                </wp:positionH>
                <wp:positionV relativeFrom="page">
                  <wp:posOffset>1620520</wp:posOffset>
                </wp:positionV>
                <wp:extent cx="2080800" cy="3168000"/>
                <wp:effectExtent l="0" t="0" r="0" b="0"/>
                <wp:wrapNone/>
                <wp:docPr id="33" name="LandscapeOverlayLeft"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0800" cy="3168000"/>
                        </a:xfrm>
                        <a:custGeom>
                          <a:avLst/>
                          <a:gdLst>
                            <a:gd name="T0" fmla="*/ 924 w 3278"/>
                            <a:gd name="T1" fmla="*/ 0 h 4989"/>
                            <a:gd name="T2" fmla="*/ 0 w 3278"/>
                            <a:gd name="T3" fmla="*/ 0 h 4989"/>
                            <a:gd name="T4" fmla="*/ 0 w 3278"/>
                            <a:gd name="T5" fmla="*/ 4989 h 4989"/>
                            <a:gd name="T6" fmla="*/ 3278 w 3278"/>
                            <a:gd name="T7" fmla="*/ 4989 h 4989"/>
                            <a:gd name="T8" fmla="*/ 924 w 3278"/>
                            <a:gd name="T9" fmla="*/ 0 h 4989"/>
                          </a:gdLst>
                          <a:ahLst/>
                          <a:cxnLst>
                            <a:cxn ang="0">
                              <a:pos x="T0" y="T1"/>
                            </a:cxn>
                            <a:cxn ang="0">
                              <a:pos x="T2" y="T3"/>
                            </a:cxn>
                            <a:cxn ang="0">
                              <a:pos x="T4" y="T5"/>
                            </a:cxn>
                            <a:cxn ang="0">
                              <a:pos x="T6" y="T7"/>
                            </a:cxn>
                            <a:cxn ang="0">
                              <a:pos x="T8" y="T9"/>
                            </a:cxn>
                          </a:cxnLst>
                          <a:rect l="0" t="0" r="r" b="b"/>
                          <a:pathLst>
                            <a:path w="3278" h="4989">
                              <a:moveTo>
                                <a:pt x="924" y="0"/>
                              </a:moveTo>
                              <a:lnTo>
                                <a:pt x="0" y="0"/>
                              </a:lnTo>
                              <a:lnTo>
                                <a:pt x="0" y="4989"/>
                              </a:lnTo>
                              <a:lnTo>
                                <a:pt x="3278" y="4989"/>
                              </a:lnTo>
                              <a:lnTo>
                                <a:pt x="924" y="0"/>
                              </a:lnTo>
                              <a:close/>
                            </a:path>
                          </a:pathLst>
                        </a:custGeom>
                        <a:solidFill>
                          <a:srgbClr val="201547">
                            <a:alpha val="30196"/>
                          </a:srgb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7A9763" id="LandscapeOverlayLeft" o:spid="_x0000_s1026" style="position:absolute;margin-left:28.65pt;margin-top:127.6pt;width:163.85pt;height:249.45pt;z-index:25165721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278,4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" path="m924,l,,,4989r3278,l924,xe" fillcolor="#201547" stroked="f">
                <v:fill opacity="19789f"/>
                <v:path arrowok="t" o:connecttype="custom" o:connectlocs="586534,0;0,0;0,3168000;2080800,3168000;586534,0" o:connectangles="0,0,0,0,0"/>
                <w10:wrap anchorx="page" anchory="page"/>
                <w10:anchorlock/>
              </v:shape>
            </w:pict>
          </mc:Fallback>
        </mc:AlternateContent>
      </w:r>
      <w:r w:rsidR="001246C4" w:rsidRPr="00812815">
        <w:rPr>
          <w:noProof/>
          <w:color w:val="B3272F" w:themeColor="text2"/>
        </w:rPr>
        <mc:AlternateContent>
          <mc:Choice Requires="wps">
            <w:drawing>
              <wp:anchor distT="0" distB="0" distL="114300" distR="114300" simplePos="0" relativeHeight="251665408" behindDoc="0" locked="1" layoutInCell="1" allowOverlap="1" wp14:anchorId="5923F9C9" wp14:editId="7B246FEB">
                <wp:simplePos x="0" y="0"/>
                <wp:positionH relativeFrom="page">
                  <wp:posOffset>3542030</wp:posOffset>
                </wp:positionH>
                <wp:positionV relativeFrom="page">
                  <wp:posOffset>2353945</wp:posOffset>
                </wp:positionV>
                <wp:extent cx="3657600" cy="4755600"/>
                <wp:effectExtent l="0" t="0" r="0" b="0"/>
                <wp:wrapNone/>
                <wp:docPr id="31" name="Multi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57600" cy="4755600"/>
                        </a:xfrm>
                        <a:custGeom>
                          <a:avLst/>
                          <a:gdLst>
                            <a:gd name="T0" fmla="*/ 3536 w 5762"/>
                            <a:gd name="T1" fmla="*/ 0 h 7483"/>
                            <a:gd name="T2" fmla="*/ 0 w 5762"/>
                            <a:gd name="T3" fmla="*/ 7483 h 7483"/>
                            <a:gd name="T4" fmla="*/ 5762 w 5762"/>
                            <a:gd name="T5" fmla="*/ 7483 h 7483"/>
                            <a:gd name="T6" fmla="*/ 5762 w 5762"/>
                            <a:gd name="T7" fmla="*/ 0 h 7483"/>
                            <a:gd name="T8" fmla="*/ 3536 w 5762"/>
                            <a:gd name="T9" fmla="*/ 0 h 7483"/>
                          </a:gdLst>
                          <a:ahLst/>
                          <a:cxnLst>
                            <a:cxn ang="0">
                              <a:pos x="T0" y="T1"/>
                            </a:cxn>
                            <a:cxn ang="0">
                              <a:pos x="T2" y="T3"/>
                            </a:cxn>
                            <a:cxn ang="0">
                              <a:pos x="T4" y="T5"/>
                            </a:cxn>
                            <a:cxn ang="0">
                              <a:pos x="T6" y="T7"/>
                            </a:cxn>
                            <a:cxn ang="0">
                              <a:pos x="T8" y="T9"/>
                            </a:cxn>
                          </a:cxnLst>
                          <a:rect l="0" t="0" r="r" b="b"/>
                          <a:pathLst>
                            <a:path w="5762" h="7483">
                              <a:moveTo>
                                <a:pt x="3536" y="0"/>
                              </a:moveTo>
                              <a:lnTo>
                                <a:pt x="0" y="7483"/>
                              </a:lnTo>
                              <a:lnTo>
                                <a:pt x="5762" y="7483"/>
                              </a:lnTo>
                              <a:lnTo>
                                <a:pt x="5762" y="0"/>
                              </a:lnTo>
                              <a:lnTo>
                                <a:pt x="3536" y="0"/>
                              </a:lnTo>
                              <a:close/>
                            </a:path>
                          </a:pathLst>
                        </a:custGeom>
                        <a:blipFill dpi="0" rotWithShape="1">
                          <a:blip r:embed="rId16">
                            <a:extLst>
                              <a:ext uri="{28A0092B-C50C-407E-A947-70E740481C1C}">
                                <a14:useLocalDpi xmlns:a14="http://schemas.microsoft.com/office/drawing/2010/main" val="0"/>
                              </a:ext>
                            </a:extLst>
                          </a:blip>
                          <a:srcRect/>
                          <a:stretch>
                            <a:fillRect/>
                          </a:stretch>
                        </a:blip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A4B2D5" id="Multi2" o:spid="_x0000_s1026" style="position:absolute;margin-left:278.9pt;margin-top:185.35pt;width:4in;height:374.45pt;z-index:25166540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762,74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" path="m3536,l,7483r5762,l5762,,3536,xe" stroked="f">
                <v:fill r:id="rId17" o:title="" recolor="t" rotate="t" type="frame"/>
                <v:path arrowok="t" o:connecttype="custom" o:connectlocs="2244581,0;0,4755600;3657600,4755600;3657600,0;2244581,0" o:connectangles="0,0,0,0,0"/>
                <w10:wrap anchorx="page" anchory="page"/>
                <w10:anchorlock/>
              </v:shape>
            </w:pict>
          </mc:Fallback>
        </mc:AlternateContent>
      </w:r>
      <w:r w:rsidR="001246C4">
        <w:rPr>
          <w:noProof/>
        </w:rPr>
        <mc:AlternateContent>
          <mc:Choice Requires="wps">
            <w:drawing>
              <wp:anchor distT="0" distB="0" distL="114300" distR="114300" simplePos="0" relativeHeight="251664384" behindDoc="0" locked="1" layoutInCell="1" allowOverlap="1" wp14:anchorId="2EC1562E" wp14:editId="3FE68B2C">
                <wp:simplePos x="0" y="0"/>
                <wp:positionH relativeFrom="page">
                  <wp:posOffset>363220</wp:posOffset>
                </wp:positionH>
                <wp:positionV relativeFrom="page">
                  <wp:posOffset>2353945</wp:posOffset>
                </wp:positionV>
                <wp:extent cx="3182400" cy="4755600"/>
                <wp:effectExtent l="0" t="0" r="0" b="0"/>
                <wp:wrapNone/>
                <wp:docPr id="15" name="Multi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2400" cy="4755600"/>
                        </a:xfrm>
                        <a:custGeom>
                          <a:avLst/>
                          <a:gdLst>
                            <a:gd name="T0" fmla="*/ 1747 w 5941"/>
                            <a:gd name="T1" fmla="*/ 0 h 8858"/>
                            <a:gd name="T2" fmla="*/ 0 w 5941"/>
                            <a:gd name="T3" fmla="*/ 0 h 8858"/>
                            <a:gd name="T4" fmla="*/ 0 w 5941"/>
                            <a:gd name="T5" fmla="*/ 8858 h 8858"/>
                            <a:gd name="T6" fmla="*/ 5941 w 5941"/>
                            <a:gd name="T7" fmla="*/ 8858 h 8858"/>
                            <a:gd name="T8" fmla="*/ 1747 w 5941"/>
                            <a:gd name="T9" fmla="*/ 0 h 8858"/>
                          </a:gdLst>
                          <a:ahLst/>
                          <a:cxnLst>
                            <a:cxn ang="0">
                              <a:pos x="T0" y="T1"/>
                            </a:cxn>
                            <a:cxn ang="0">
                              <a:pos x="T2" y="T3"/>
                            </a:cxn>
                            <a:cxn ang="0">
                              <a:pos x="T4" y="T5"/>
                            </a:cxn>
                            <a:cxn ang="0">
                              <a:pos x="T6" y="T7"/>
                            </a:cxn>
                            <a:cxn ang="0">
                              <a:pos x="T8" y="T9"/>
                            </a:cxn>
                          </a:cxnLst>
                          <a:rect l="0" t="0" r="r" b="b"/>
                          <a:pathLst>
                            <a:path w="5941" h="8858">
                              <a:moveTo>
                                <a:pt x="1747" y="0"/>
                              </a:moveTo>
                              <a:lnTo>
                                <a:pt x="0" y="0"/>
                              </a:lnTo>
                              <a:lnTo>
                                <a:pt x="0" y="8858"/>
                              </a:lnTo>
                              <a:lnTo>
                                <a:pt x="5941" y="8858"/>
                              </a:lnTo>
                              <a:lnTo>
                                <a:pt x="1747" y="0"/>
                              </a:lnTo>
                              <a:close/>
                            </a:path>
                          </a:pathLst>
                        </a:custGeom>
                        <a:blipFill dpi="0" rotWithShape="1">
                          <a:blip r:embed="rId18">
                            <a:extLst>
                              <a:ext uri="{28A0092B-C50C-407E-A947-70E740481C1C}">
                                <a14:useLocalDpi xmlns:a14="http://schemas.microsoft.com/office/drawing/2010/main" val="0"/>
                              </a:ext>
                            </a:extLst>
                          </a:blip>
                          <a:srcRect/>
                          <a:stretch>
                            <a:fillRect/>
                          </a:stretch>
                        </a:blip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887209" id="Multi1" o:spid="_x0000_s1026" style="position:absolute;margin-left:28.6pt;margin-top:185.35pt;width:250.6pt;height:374.45pt;z-index:25166438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941,8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" path="m1747,l,,,8858r5941,l1747,xe" stroked="f">
                <v:fill r:id="rId19" o:title="" recolor="t" rotate="t" type="frame"/>
                <v:path arrowok="t" o:connecttype="custom" o:connectlocs="935811,0;0,0;0,4755600;3182400,4755600;935811,0" o:connectangles="0,0,0,0,0"/>
                <w10:wrap anchorx="page" anchory="page"/>
                <w10:anchorlock/>
              </v:shape>
            </w:pict>
          </mc:Fallback>
        </mc:AlternateContent>
      </w:r>
      <w:r w:rsidR="00AD391C">
        <w:rPr>
          <w:noProof/>
        </w:rPr>
        <mc:AlternateContent>
          <mc:Choice Requires="wps">
            <w:drawing>
              <wp:anchor distT="0" distB="0" distL="114300" distR="114300" simplePos="0" relativeHeight="251667456" behindDoc="0" locked="1" layoutInCell="1" allowOverlap="1" wp14:anchorId="79EF545C" wp14:editId="0A75FA1E">
                <wp:simplePos x="0" y="0"/>
                <wp:positionH relativeFrom="page">
                  <wp:posOffset>363220</wp:posOffset>
                </wp:positionH>
                <wp:positionV relativeFrom="page">
                  <wp:posOffset>2353945</wp:posOffset>
                </wp:positionV>
                <wp:extent cx="3182400" cy="4755600"/>
                <wp:effectExtent l="0" t="0" r="0" b="6985"/>
                <wp:wrapNone/>
                <wp:docPr id="43" name="Overlay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2400" cy="4755600"/>
                        </a:xfrm>
                        <a:custGeom>
                          <a:avLst/>
                          <a:gdLst>
                            <a:gd name="T0" fmla="*/ 1747 w 5941"/>
                            <a:gd name="T1" fmla="*/ 0 h 8858"/>
                            <a:gd name="T2" fmla="*/ 0 w 5941"/>
                            <a:gd name="T3" fmla="*/ 0 h 8858"/>
                            <a:gd name="T4" fmla="*/ 0 w 5941"/>
                            <a:gd name="T5" fmla="*/ 8858 h 8858"/>
                            <a:gd name="T6" fmla="*/ 5941 w 5941"/>
                            <a:gd name="T7" fmla="*/ 8858 h 8858"/>
                            <a:gd name="T8" fmla="*/ 1747 w 5941"/>
                            <a:gd name="T9" fmla="*/ 0 h 8858"/>
                          </a:gdLst>
                          <a:ahLst/>
                          <a:cxnLst>
                            <a:cxn ang="0">
                              <a:pos x="T0" y="T1"/>
                            </a:cxn>
                            <a:cxn ang="0">
                              <a:pos x="T2" y="T3"/>
                            </a:cxn>
                            <a:cxn ang="0">
                              <a:pos x="T4" y="T5"/>
                            </a:cxn>
                            <a:cxn ang="0">
                              <a:pos x="T6" y="T7"/>
                            </a:cxn>
                            <a:cxn ang="0">
                              <a:pos x="T8" y="T9"/>
                            </a:cxn>
                          </a:cxnLst>
                          <a:rect l="0" t="0" r="r" b="b"/>
                          <a:pathLst>
                            <a:path w="5941" h="8858">
                              <a:moveTo>
                                <a:pt x="1747" y="0"/>
                              </a:moveTo>
                              <a:lnTo>
                                <a:pt x="0" y="0"/>
                              </a:lnTo>
                              <a:lnTo>
                                <a:pt x="0" y="8858"/>
                              </a:lnTo>
                              <a:lnTo>
                                <a:pt x="5941" y="8858"/>
                              </a:lnTo>
                              <a:lnTo>
                                <a:pt x="1747" y="0"/>
                              </a:lnTo>
                              <a:close/>
                            </a:path>
                          </a:pathLst>
                        </a:custGeom>
                        <a:solidFill>
                          <a:srgbClr val="201547">
                            <a:alpha val="60000"/>
                          </a:srgb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9CA63A" id="OverlayLeft" o:spid="_x0000_s1026" style="position:absolute;margin-left:28.6pt;margin-top:185.35pt;width:250.6pt;height:374.4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941,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" path="m1747,l,,,8858r5941,l1747,xe" fillcolor="#201547" stroked="f">
                <v:fill opacity="39321f"/>
                <v:path arrowok="t" o:connecttype="custom" o:connectlocs="935811,0;0,0;0,4755600;3182400,4755600;935811,0" o:connectangles="0,0,0,0,0"/>
                <w10:wrap anchorx="page" anchory="page"/>
                <w10:anchorlock/>
              </v:shape>
            </w:pict>
          </mc:Fallback>
        </mc:AlternateContent>
      </w:r>
      <w:r w:rsidR="00CA2A66" w:rsidRPr="00812815">
        <w:rPr>
          <w:noProof/>
          <w:color w:val="B3272F" w:themeColor="text2"/>
        </w:rPr>
        <mc:AlternateContent>
          <mc:Choice Requires="wps">
            <w:drawing>
              <wp:anchor distT="0" distB="0" distL="114300" distR="114300" simplePos="0" relativeHeight="251668480" behindDoc="0" locked="1" layoutInCell="1" allowOverlap="1" wp14:anchorId="069A50C6" wp14:editId="6B091049">
                <wp:simplePos x="0" y="0"/>
                <wp:positionH relativeFrom="page">
                  <wp:posOffset>3542030</wp:posOffset>
                </wp:positionH>
                <wp:positionV relativeFrom="page">
                  <wp:posOffset>2353945</wp:posOffset>
                </wp:positionV>
                <wp:extent cx="3657600" cy="4755600"/>
                <wp:effectExtent l="0" t="0" r="0" b="6985"/>
                <wp:wrapNone/>
                <wp:docPr id="16" name="Overlay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57600" cy="4755600"/>
                        </a:xfrm>
                        <a:custGeom>
                          <a:avLst/>
                          <a:gdLst>
                            <a:gd name="T0" fmla="*/ 3536 w 5762"/>
                            <a:gd name="T1" fmla="*/ 0 h 7483"/>
                            <a:gd name="T2" fmla="*/ 0 w 5762"/>
                            <a:gd name="T3" fmla="*/ 7483 h 7483"/>
                            <a:gd name="T4" fmla="*/ 5762 w 5762"/>
                            <a:gd name="T5" fmla="*/ 7483 h 7483"/>
                            <a:gd name="T6" fmla="*/ 5762 w 5762"/>
                            <a:gd name="T7" fmla="*/ 0 h 7483"/>
                            <a:gd name="T8" fmla="*/ 3536 w 5762"/>
                            <a:gd name="T9" fmla="*/ 0 h 7483"/>
                          </a:gdLst>
                          <a:ahLst/>
                          <a:cxnLst>
                            <a:cxn ang="0">
                              <a:pos x="T0" y="T1"/>
                            </a:cxn>
                            <a:cxn ang="0">
                              <a:pos x="T2" y="T3"/>
                            </a:cxn>
                            <a:cxn ang="0">
                              <a:pos x="T4" y="T5"/>
                            </a:cxn>
                            <a:cxn ang="0">
                              <a:pos x="T6" y="T7"/>
                            </a:cxn>
                            <a:cxn ang="0">
                              <a:pos x="T8" y="T9"/>
                            </a:cxn>
                          </a:cxnLst>
                          <a:rect l="0" t="0" r="r" b="b"/>
                          <a:pathLst>
                            <a:path w="5762" h="7483">
                              <a:moveTo>
                                <a:pt x="3536" y="0"/>
                              </a:moveTo>
                              <a:lnTo>
                                <a:pt x="0" y="7483"/>
                              </a:lnTo>
                              <a:lnTo>
                                <a:pt x="5762" y="7483"/>
                              </a:lnTo>
                              <a:lnTo>
                                <a:pt x="5762" y="0"/>
                              </a:lnTo>
                              <a:lnTo>
                                <a:pt x="3536" y="0"/>
                              </a:lnTo>
                              <a:close/>
                            </a:path>
                          </a:pathLst>
                        </a:custGeom>
                        <a:solidFill>
                          <a:schemeClr val="dk2">
                            <a:alpha val="29804"/>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078BD3" id="OverlayRight" o:spid="_x0000_s1026" style="position:absolute;margin-left:278.9pt;margin-top:185.35pt;width:4in;height:374.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762,7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" path="m3536,l,7483r5762,l5762,,3536,xe" fillcolor="#b3272f [3202]" stroked="f">
                <v:fill opacity="19532f"/>
                <v:path arrowok="t" o:connecttype="custom" o:connectlocs="2244581,0;0,4755600;3657600,4755600;3657600,0;2244581,0" o:connectangles="0,0,0,0,0"/>
                <w10:wrap anchorx="page" anchory="page"/>
                <w10:anchorlock/>
              </v:shape>
            </w:pict>
          </mc:Fallback>
        </mc:AlternateContent>
      </w:r>
      <w:r w:rsidR="009D0AFD" w:rsidRPr="00D55628">
        <w:rPr>
          <w:noProof/>
        </w:rPr>
        <mc:AlternateContent>
          <mc:Choice Requires="wps">
            <w:drawing>
              <wp:anchor distT="0" distB="0" distL="114300" distR="114300" simplePos="0" relativeHeight="251656192" behindDoc="0" locked="1" layoutInCell="1" allowOverlap="1" wp14:anchorId="102436D6" wp14:editId="55C2B3FC">
                <wp:simplePos x="0" y="0"/>
                <wp:positionH relativeFrom="page">
                  <wp:posOffset>3542030</wp:posOffset>
                </wp:positionH>
                <wp:positionV relativeFrom="page">
                  <wp:posOffset>7106285</wp:posOffset>
                </wp:positionV>
                <wp:extent cx="1890000" cy="1994400"/>
                <wp:effectExtent l="0" t="0" r="0" b="6350"/>
                <wp:wrapNone/>
                <wp:docPr id="12"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0000" cy="1994400"/>
                        </a:xfrm>
                        <a:custGeom>
                          <a:avLst/>
                          <a:gdLst>
                            <a:gd name="T0" fmla="*/ 1745 w 3496"/>
                            <a:gd name="T1" fmla="*/ 3697 h 3697"/>
                            <a:gd name="T2" fmla="*/ 0 w 3496"/>
                            <a:gd name="T3" fmla="*/ 0 h 3697"/>
                            <a:gd name="T4" fmla="*/ 3496 w 3496"/>
                            <a:gd name="T5" fmla="*/ 0 h 3697"/>
                            <a:gd name="T6" fmla="*/ 1745 w 3496"/>
                            <a:gd name="T7" fmla="*/ 3697 h 3697"/>
                          </a:gdLst>
                          <a:ahLst/>
                          <a:cxnLst>
                            <a:cxn ang="0">
                              <a:pos x="T0" y="T1"/>
                            </a:cxn>
                            <a:cxn ang="0">
                              <a:pos x="T2" y="T3"/>
                            </a:cxn>
                            <a:cxn ang="0">
                              <a:pos x="T4" y="T5"/>
                            </a:cxn>
                            <a:cxn ang="0">
                              <a:pos x="T6" y="T7"/>
                            </a:cxn>
                          </a:cxnLst>
                          <a:rect l="0" t="0" r="r" b="b"/>
                          <a:pathLst>
                            <a:path w="3496" h="3697">
                              <a:moveTo>
                                <a:pt x="1745" y="3697"/>
                              </a:moveTo>
                              <a:lnTo>
                                <a:pt x="0" y="0"/>
                              </a:lnTo>
                              <a:lnTo>
                                <a:pt x="3496" y="0"/>
                              </a:lnTo>
                              <a:lnTo>
                                <a:pt x="1745" y="3697"/>
                              </a:lnTo>
                              <a:close/>
                            </a:path>
                          </a:pathLst>
                        </a:custGeom>
                        <a:solidFill>
                          <a:schemeClr val="accent5"/>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163D4F" id="TriangleBottom" o:spid="_x0000_s1026" style="position:absolute;margin-left:278.9pt;margin-top:559.55pt;width:148.8pt;height:157.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496,3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" path="m1745,3697l,,3496,,1745,3697xe" fillcolor="#e1a9ac [3208]" stroked="f">
                <v:path arrowok="t" o:connecttype="custom" o:connectlocs="943378,1994400;0,0;1890000,0;943378,1994400" o:connectangles="0,0,0,0"/>
                <w10:wrap anchorx="page" anchory="page"/>
                <w10:anchorlock/>
              </v:shape>
            </w:pict>
          </mc:Fallback>
        </mc:AlternateContent>
      </w:r>
      <w:r w:rsidR="009D0AFD" w:rsidRPr="00D55628">
        <w:rPr>
          <w:noProof/>
        </w:rPr>
        <mc:AlternateContent>
          <mc:Choice Requires="wps">
            <w:drawing>
              <wp:anchor distT="0" distB="0" distL="114300" distR="114300" simplePos="0" relativeHeight="251654144" behindDoc="0" locked="1" layoutInCell="1" allowOverlap="1" wp14:anchorId="51C66E4F" wp14:editId="297FA0F1">
                <wp:simplePos x="0" y="0"/>
                <wp:positionH relativeFrom="page">
                  <wp:posOffset>359410</wp:posOffset>
                </wp:positionH>
                <wp:positionV relativeFrom="page">
                  <wp:posOffset>359410</wp:posOffset>
                </wp:positionV>
                <wp:extent cx="1890000" cy="1994400"/>
                <wp:effectExtent l="0" t="0" r="0" b="6350"/>
                <wp:wrapNone/>
                <wp:docPr id="11" name="TriangleTop"/>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0000" cy="1994400"/>
                        </a:xfrm>
                        <a:custGeom>
                          <a:avLst/>
                          <a:gdLst>
                            <a:gd name="T0" fmla="*/ 1745 w 3496"/>
                            <a:gd name="T1" fmla="*/ 3697 h 3697"/>
                            <a:gd name="T2" fmla="*/ 0 w 3496"/>
                            <a:gd name="T3" fmla="*/ 0 h 3697"/>
                            <a:gd name="T4" fmla="*/ 3496 w 3496"/>
                            <a:gd name="T5" fmla="*/ 0 h 3697"/>
                            <a:gd name="T6" fmla="*/ 1745 w 3496"/>
                            <a:gd name="T7" fmla="*/ 3697 h 3697"/>
                          </a:gdLst>
                          <a:ahLst/>
                          <a:cxnLst>
                            <a:cxn ang="0">
                              <a:pos x="T0" y="T1"/>
                            </a:cxn>
                            <a:cxn ang="0">
                              <a:pos x="T2" y="T3"/>
                            </a:cxn>
                            <a:cxn ang="0">
                              <a:pos x="T4" y="T5"/>
                            </a:cxn>
                            <a:cxn ang="0">
                              <a:pos x="T6" y="T7"/>
                            </a:cxn>
                          </a:cxnLst>
                          <a:rect l="0" t="0" r="r" b="b"/>
                          <a:pathLst>
                            <a:path w="3496" h="3697">
                              <a:moveTo>
                                <a:pt x="1745" y="3697"/>
                              </a:moveTo>
                              <a:lnTo>
                                <a:pt x="0" y="0"/>
                              </a:lnTo>
                              <a:lnTo>
                                <a:pt x="3496" y="0"/>
                              </a:lnTo>
                              <a:lnTo>
                                <a:pt x="1745" y="3697"/>
                              </a:lnTo>
                              <a:close/>
                            </a:path>
                          </a:pathLst>
                        </a:custGeom>
                        <a:solidFill>
                          <a:schemeClr val="dk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ACF429" id="TriangleTop" o:spid="_x0000_s1026" style="position:absolute;margin-left:28.3pt;margin-top:28.3pt;width:148.8pt;height:157.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496,3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" path="m1745,3697l,,3496,,1745,3697xe" fillcolor="#b3272f [3202]" stroked="f">
                <v:path arrowok="t" o:connecttype="custom" o:connectlocs="943378,1994400;0,0;1890000,0;943378,1994400" o:connectangles="0,0,0,0"/>
                <w10:wrap anchorx="page" anchory="page"/>
                <w10:anchorlock/>
              </v:shape>
            </w:pict>
          </mc:Fallback>
        </mc:AlternateContent>
      </w:r>
      <w:r w:rsidR="00330302" w:rsidRPr="00D55628">
        <w:rPr>
          <w:noProof/>
        </w:rPr>
        <mc:AlternateContent>
          <mc:Choice Requires="wps">
            <w:drawing>
              <wp:anchor distT="0" distB="0" distL="114300" distR="114300" simplePos="0" relativeHeight="251653120" behindDoc="0" locked="1" layoutInCell="1" allowOverlap="1" wp14:anchorId="6397C9AA" wp14:editId="204E0197">
                <wp:simplePos x="0" y="0"/>
                <wp:positionH relativeFrom="page">
                  <wp:posOffset>0</wp:posOffset>
                </wp:positionH>
                <wp:positionV relativeFrom="page">
                  <wp:align>bottom</wp:align>
                </wp:positionV>
                <wp:extent cx="3848400" cy="720000"/>
                <wp:effectExtent l="0" t="0" r="0" b="0"/>
                <wp:wrapNone/>
                <wp:docPr id="8" name="WebAddress" hidden="1"/>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4DCF4" w14:textId="77777777" w:rsidR="001D09A1" w:rsidRPr="009F69FA" w:rsidRDefault="001D09A1" w:rsidP="00CF22EE">
                            <w:pPr>
                              <w:pStyle w:val="xWebCoverPage"/>
                            </w:pPr>
                            <w:r w:rsidRPr="009F69FA">
                              <w:t>de</w:t>
                            </w:r>
                            <w:r>
                              <w:t>lw</w:t>
                            </w:r>
                            <w:r w:rsidRPr="009F69FA">
                              <w:t>p.vic.gov.au</w:t>
                            </w:r>
                          </w:p>
                        </w:txbxContent>
                      </wps:txbx>
                      <wps:bodyPr rot="0" spcFirstLastPara="0" vertOverflow="overflow" horzOverflow="overflow" vert="horz" wrap="square" lIns="72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97C9AA" id="_x0000_t202" coordsize="21600,21600" o:spt="202" path="m,l,21600r21600,l21600,xe">
                <v:stroke joinstyle="miter"/>
                <v:path gradientshapeok="t" o:connecttype="rect"/>
              </v:shapetype>
              <v:shape id="WebAddress" o:spid="_x0000_s1026" type="#_x0000_t202" style="position:absolute;margin-left:0;margin-top:0;width:303pt;height:56.7pt;z-index:251653120;visibility:hidden;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" filled="f" stroked="f" strokeweight=".5pt">
                <v:textbox inset="20mm">
                  <w:txbxContent>
                    <w:p w14:paraId="0444DCF4" w14:textId="77777777" w:rsidR="001D09A1" w:rsidRPr="009F69FA" w:rsidRDefault="001D09A1" w:rsidP="00CF22EE">
                      <w:pPr>
                        <w:pStyle w:val="xWebCoverPage"/>
                      </w:pPr>
                      <w:r w:rsidRPr="009F69FA">
                        <w:t>de</w:t>
                      </w:r>
                      <w:r>
                        <w:t>lw</w:t>
                      </w:r>
                      <w:r w:rsidRPr="009F69FA">
                        <w:t>p.vic.gov.au</w:t>
                      </w:r>
                    </w:p>
                  </w:txbxContent>
                </v:textbox>
                <w10:wrap anchorx="page" anchory="page"/>
                <w10:anchorlock/>
              </v:shape>
            </w:pict>
          </mc:Fallback>
        </mc:AlternateContent>
      </w:r>
      <w:r w:rsidR="003D5476" w:rsidRPr="00D55628">
        <w:rPr>
          <w:noProof/>
        </w:rPr>
        <mc:AlternateContent>
          <mc:Choice Requires="wps">
            <w:drawing>
              <wp:anchor distT="0" distB="0" distL="114300" distR="114300" simplePos="0" relativeHeight="251646976" behindDoc="1" locked="1" layoutInCell="1" allowOverlap="1" wp14:anchorId="641E52C8" wp14:editId="6B9FAEA2">
                <wp:simplePos x="0" y="0"/>
                <wp:positionH relativeFrom="page">
                  <wp:align>left</wp:align>
                </wp:positionH>
                <wp:positionV relativeFrom="page">
                  <wp:posOffset>8567420</wp:posOffset>
                </wp:positionV>
                <wp:extent cx="5554800" cy="370800"/>
                <wp:effectExtent l="0" t="0" r="8255" b="10795"/>
                <wp:wrapNone/>
                <wp:docPr id="1" name="CoverStatus" title="Watermark Document Status"/>
                <wp:cNvGraphicFramePr/>
                <a:graphic xmlns:a="http://schemas.openxmlformats.org/drawingml/2006/main">
                  <a:graphicData uri="http://schemas.microsoft.com/office/word/2010/wordprocessingShape">
                    <wps:wsp>
                      <wps:cNvSpPr txBox="1"/>
                      <wps:spPr>
                        <a:xfrm>
                          <a:off x="0" y="0"/>
                          <a:ext cx="5554800" cy="37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8BEC15" w14:textId="77777777" w:rsidR="001D09A1" w:rsidRPr="00271B90" w:rsidRDefault="001D09A1" w:rsidP="00F672A6">
                            <w:pPr>
                              <w:pStyle w:val="xCoverStatus"/>
                            </w:pPr>
                            <w:r>
                              <w:fldChar w:fldCharType="begin"/>
                            </w:r>
                            <w:r>
                              <w:instrText xml:space="preserve"> DOCPROPERTY  xStatus  \* MERGEFORMAT </w:instrText>
                            </w:r>
                            <w:r>
                              <w:fldChar w:fldCharType="end"/>
                            </w:r>
                          </w:p>
                        </w:txbxContent>
                      </wps:txbx>
                      <wps:bodyPr rot="0" spcFirstLastPara="0" vertOverflow="overflow" horzOverflow="overflow" vert="horz" wrap="square" lIns="720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E52C8" id="CoverStatus" o:spid="_x0000_s1027" type="#_x0000_t202" alt="Title: Watermark Document Status" style="position:absolute;margin-left:0;margin-top:674.6pt;width:437.4pt;height:29.2pt;z-index:-251669504;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" filled="f" stroked="f" strokeweight=".5pt">
                <v:textbox inset="20mm,0,1mm,0">
                  <w:txbxContent>
                    <w:p w14:paraId="1F8BEC15" w14:textId="77777777" w:rsidR="001D09A1" w:rsidRPr="00271B90" w:rsidRDefault="001D09A1" w:rsidP="00F672A6">
                      <w:pPr>
                        <w:pStyle w:val="xCoverStatus"/>
                      </w:pPr>
                      <w:r>
                        <w:fldChar w:fldCharType="begin"/>
                      </w:r>
                      <w:r>
                        <w:instrText xml:space="preserve"> DOCPROPERTY  xStatus  \* MERGEFORMAT </w:instrText>
                      </w:r>
                      <w:r>
                        <w:fldChar w:fldCharType="end"/>
                      </w:r>
                    </w:p>
                  </w:txbxContent>
                </v:textbox>
                <w10:wrap anchorx="page" anchory="page"/>
                <w10:anchorlock/>
              </v:shape>
            </w:pict>
          </mc:Fallback>
        </mc:AlternateContent>
      </w:r>
      <w:r w:rsidR="003A2D2C" w:rsidRPr="00D55628">
        <w:rPr>
          <w:noProof/>
        </w:rPr>
        <mc:AlternateContent>
          <mc:Choice Requires="wps">
            <w:drawing>
              <wp:anchor distT="0" distB="0" distL="114300" distR="114300" simplePos="0" relativeHeight="251661312" behindDoc="0" locked="1" layoutInCell="1" allowOverlap="1" wp14:anchorId="0531D7C6" wp14:editId="67FB6034">
                <wp:simplePos x="0" y="0"/>
                <wp:positionH relativeFrom="page">
                  <wp:posOffset>359410</wp:posOffset>
                </wp:positionH>
                <wp:positionV relativeFrom="page">
                  <wp:posOffset>9100185</wp:posOffset>
                </wp:positionV>
                <wp:extent cx="6840001" cy="432000"/>
                <wp:effectExtent l="0" t="0" r="0" b="6350"/>
                <wp:wrapNone/>
                <wp:docPr id="19" name="CoverProjectBar" title="Decorative Cover Shape"/>
                <wp:cNvGraphicFramePr/>
                <a:graphic xmlns:a="http://schemas.openxmlformats.org/drawingml/2006/main">
                  <a:graphicData uri="http://schemas.microsoft.com/office/word/2010/wordprocessingShape">
                    <wps:wsp>
                      <wps:cNvSpPr txBox="1"/>
                      <wps:spPr>
                        <a:xfrm>
                          <a:off x="0" y="0"/>
                          <a:ext cx="6840001" cy="432000"/>
                        </a:xfrm>
                        <a:prstGeom prst="rect">
                          <a:avLst/>
                        </a:prstGeom>
                        <a:solidFill>
                          <a:schemeClr val="dk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48BA23" w14:textId="09A03EA4" w:rsidR="001D09A1" w:rsidRPr="00455A7E" w:rsidRDefault="001D09A1" w:rsidP="00686B7C">
                            <w:pPr>
                              <w:pStyle w:val="TitleBarText"/>
                            </w:pPr>
                            <w:r>
                              <w:t>Local Government Victoria, June 2018</w:t>
                            </w:r>
                          </w:p>
                        </w:txbxContent>
                      </wps:txbx>
                      <wps:bodyPr rot="0" spcFirstLastPara="0" vertOverflow="overflow" horzOverflow="overflow" vert="horz" wrap="square" lIns="360000" tIns="0" rIns="36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1D7C6" id="CoverProjectBar" o:spid="_x0000_s1028" type="#_x0000_t202" alt="Title: Decorative Cover Shape" style="position:absolute;margin-left:28.3pt;margin-top:716.55pt;width:538.6pt;height:3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" fillcolor="#b3272f [3202]" stroked="f" strokeweight=".5pt">
                <v:textbox inset="10mm,0,10mm,0">
                  <w:txbxContent>
                    <w:p w14:paraId="7348BA23" w14:textId="09A03EA4" w:rsidR="001D09A1" w:rsidRPr="00455A7E" w:rsidRDefault="001D09A1" w:rsidP="00686B7C">
                      <w:pPr>
                        <w:pStyle w:val="TitleBarText"/>
                      </w:pPr>
                      <w:r>
                        <w:t>Local Government Victoria, June 2018</w:t>
                      </w:r>
                    </w:p>
                  </w:txbxContent>
                </v:textbox>
                <w10:wrap anchorx="page" anchory="page"/>
                <w10:anchorlock/>
              </v:shape>
            </w:pict>
          </mc:Fallback>
        </mc:AlternateContent>
      </w:r>
      <w:r w:rsidR="007A2C14" w:rsidRPr="00D55628">
        <w:rPr>
          <w:noProof/>
        </w:rPr>
        <mc:AlternateContent>
          <mc:Choice Requires="wps">
            <w:drawing>
              <wp:anchor distT="0" distB="0" distL="114300" distR="114300" simplePos="0" relativeHeight="251660288" behindDoc="1" locked="1" layoutInCell="1" allowOverlap="1" wp14:anchorId="0B07CA03" wp14:editId="31A6A5B3">
                <wp:simplePos x="0" y="0"/>
                <wp:positionH relativeFrom="page">
                  <wp:posOffset>360045</wp:posOffset>
                </wp:positionH>
                <wp:positionV relativeFrom="page">
                  <wp:posOffset>1620520</wp:posOffset>
                </wp:positionV>
                <wp:extent cx="9972000" cy="3168000"/>
                <wp:effectExtent l="0" t="0" r="0" b="0"/>
                <wp:wrapNone/>
                <wp:docPr id="34" name="LandscapePicSingle" descr="Cover Image" hidden="1" title="Cover Image"/>
                <wp:cNvGraphicFramePr/>
                <a:graphic xmlns:a="http://schemas.openxmlformats.org/drawingml/2006/main">
                  <a:graphicData uri="http://schemas.microsoft.com/office/word/2010/wordprocessingShape">
                    <wps:wsp>
                      <wps:cNvSpPr/>
                      <wps:spPr>
                        <a:xfrm>
                          <a:off x="0" y="0"/>
                          <a:ext cx="9972000" cy="3168000"/>
                        </a:xfrm>
                        <a:prstGeom prst="rect">
                          <a:avLst/>
                        </a:prstGeom>
                        <a:blipFill dpi="0" rotWithShape="1">
                          <a:blip r:embed="rId20">
                            <a:extLst>
                              <a:ext uri="{28A0092B-C50C-407E-A947-70E740481C1C}">
                                <a14:useLocalDpi xmlns:a14="http://schemas.microsoft.com/office/drawing/2010/main" val="0"/>
                              </a:ext>
                            </a:extLst>
                          </a:blip>
                          <a:srcRect/>
                          <a:stretch>
                            <a:fillRect t="-221" b="-221"/>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1CDD7" id="LandscapePicSingle" o:spid="_x0000_s1026" alt="Title: Cover Image - Description: Cover Image" style="position:absolute;margin-left:28.35pt;margin-top:127.6pt;width:785.2pt;height:249.45pt;z-index:-25165619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" stroked="f" strokeweight="2pt">
                <v:fill r:id="rId21" o:title="Cover Image" recolor="t" rotate="t" type="frame"/>
                <w10:wrap anchorx="page" anchory="page"/>
                <w10:anchorlock/>
              </v:rect>
            </w:pict>
          </mc:Fallback>
        </mc:AlternateContent>
      </w:r>
      <w:r w:rsidR="00A56B1E" w:rsidRPr="00D55628">
        <w:rPr>
          <w:noProof/>
        </w:rPr>
        <mc:AlternateContent>
          <mc:Choice Requires="wps">
            <w:drawing>
              <wp:anchor distT="0" distB="0" distL="114300" distR="114300" simplePos="0" relativeHeight="251663360" behindDoc="0" locked="1" layoutInCell="1" allowOverlap="1" wp14:anchorId="004BC5AE" wp14:editId="612F92B3">
                <wp:simplePos x="0" y="0"/>
                <wp:positionH relativeFrom="page">
                  <wp:posOffset>360045</wp:posOffset>
                </wp:positionH>
                <wp:positionV relativeFrom="page">
                  <wp:posOffset>2353945</wp:posOffset>
                </wp:positionV>
                <wp:extent cx="6840001" cy="4752000"/>
                <wp:effectExtent l="0" t="0" r="0" b="0"/>
                <wp:wrapNone/>
                <wp:docPr id="3" name="PicSingle" descr="Cover Image" title="Cover Image"/>
                <wp:cNvGraphicFramePr/>
                <a:graphic xmlns:a="http://schemas.openxmlformats.org/drawingml/2006/main">
                  <a:graphicData uri="http://schemas.microsoft.com/office/word/2010/wordprocessingShape">
                    <wps:wsp>
                      <wps:cNvSpPr/>
                      <wps:spPr>
                        <a:xfrm>
                          <a:off x="0" y="0"/>
                          <a:ext cx="6840001" cy="4752000"/>
                        </a:xfrm>
                        <a:prstGeom prst="rect">
                          <a:avLst/>
                        </a:prstGeom>
                        <a:blipFill dpi="0" rotWithShape="1">
                          <a:blip r:embed="rId22">
                            <a:extLst>
                              <a:ext uri="{28A0092B-C50C-407E-A947-70E740481C1C}">
                                <a14:useLocalDpi xmlns:a14="http://schemas.microsoft.com/office/drawing/2010/main" val="0"/>
                              </a:ext>
                            </a:extLst>
                          </a:blip>
                          <a:srcRect/>
                          <a:stretch>
                            <a:fillRect l="-9259" r="-2123"/>
                          </a:stretch>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FF2CF3" w14:textId="77777777" w:rsidR="001D09A1" w:rsidRDefault="001D09A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BC5AE" id="PicSingle" o:spid="_x0000_s1029" alt="Title: Cover Image - Description: Cover Image" style="position:absolute;margin-left:28.35pt;margin-top:185.35pt;width:538.6pt;height:374.1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" stroked="f" strokeweight="2pt">
                <v:fill r:id="rId23" o:title="Cover Image" recolor="t" rotate="t" type="frame"/>
                <v:textbox>
                  <w:txbxContent>
                    <w:p w14:paraId="21FF2CF3" w14:textId="77777777" w:rsidR="001D09A1" w:rsidRDefault="001D09A1"/>
                  </w:txbxContent>
                </v:textbox>
                <w10:wrap anchorx="page" anchory="page"/>
                <w10:anchorlock/>
              </v:rect>
            </w:pict>
          </mc:Fallback>
        </mc:AlternateContent>
      </w:r>
      <w:r w:rsidR="005A2A5D" w:rsidRPr="00D55628">
        <w:rPr>
          <w:noProof/>
        </w:rPr>
        <mc:AlternateContent>
          <mc:Choice Requires="wps">
            <w:drawing>
              <wp:anchor distT="0" distB="0" distL="114300" distR="114300" simplePos="0" relativeHeight="251652096" behindDoc="1" locked="1" layoutInCell="1" allowOverlap="1" wp14:anchorId="62C33343" wp14:editId="791BD296">
                <wp:simplePos x="0" y="0"/>
                <wp:positionH relativeFrom="page">
                  <wp:posOffset>360045</wp:posOffset>
                </wp:positionH>
                <wp:positionV relativeFrom="page">
                  <wp:posOffset>360045</wp:posOffset>
                </wp:positionV>
                <wp:extent cx="6840001" cy="8744400"/>
                <wp:effectExtent l="0" t="0" r="0" b="0"/>
                <wp:wrapNone/>
                <wp:docPr id="4" name="CoverRectangle"/>
                <wp:cNvGraphicFramePr/>
                <a:graphic xmlns:a="http://schemas.openxmlformats.org/drawingml/2006/main">
                  <a:graphicData uri="http://schemas.microsoft.com/office/word/2010/wordprocessingShape">
                    <wps:wsp>
                      <wps:cNvSpPr/>
                      <wps:spPr>
                        <a:xfrm>
                          <a:off x="0" y="0"/>
                          <a:ext cx="6840001" cy="87444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914E2D" id="CoverRectangle" o:spid="_x0000_s1026" style="position:absolute;margin-left:28.35pt;margin-top:28.35pt;width:538.6pt;height:688.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" fillcolor="#00b2a9 [3204]" stroked="f" strokeweight="2pt">
                <w10:wrap anchorx="page" anchory="page"/>
                <w10:anchorlock/>
              </v:rect>
            </w:pict>
          </mc:Fallback>
        </mc:AlternateContent>
      </w:r>
    </w:p>
    <w:p w14:paraId="507295C6" w14:textId="77777777" w:rsidR="00D73B6C" w:rsidRDefault="00D73B6C" w:rsidP="00F672A6"/>
    <w:tbl>
      <w:tblPr>
        <w:tblStyle w:val="TableAsPlaceholder"/>
        <w:tblpPr w:leftFromText="181" w:rightFromText="181" w:vertAnchor="page" w:horzAnchor="margin" w:tblpXSpec="right" w:tblpY="681"/>
        <w:tblOverlap w:val="never"/>
        <w:tblW w:w="7370" w:type="dxa"/>
        <w:tblLayout w:type="fixed"/>
        <w:tblLook w:val="0600" w:firstRow="0" w:lastRow="0" w:firstColumn="0" w:lastColumn="0" w:noHBand="1" w:noVBand="1"/>
      </w:tblPr>
      <w:tblGrid>
        <w:gridCol w:w="7370"/>
      </w:tblGrid>
      <w:tr w:rsidR="00D73B6C" w14:paraId="31DBD7C1" w14:textId="77777777" w:rsidTr="003445BF">
        <w:trPr>
          <w:trHeight w:hRule="exact" w:val="2948"/>
        </w:trPr>
        <w:tc>
          <w:tcPr>
            <w:tcW w:w="7370" w:type="dxa"/>
            <w:vAlign w:val="center"/>
          </w:tcPr>
          <w:bookmarkStart w:id="1" w:name="myBookmark" w:displacedByCustomXml="next"/>
          <w:sdt>
            <w:sdtPr>
              <w:rPr>
                <w:b w:val="0"/>
                <w:iCs/>
                <w:spacing w:val="0"/>
                <w:sz w:val="32"/>
                <w:szCs w:val="24"/>
              </w:rPr>
              <w:alias w:val="CoverTitle"/>
              <w:tag w:val="CoverTitle"/>
              <w:id w:val="360867710"/>
              <w:lock w:val="sdtContentLocked"/>
              <w:placeholder>
                <w:docPart w:val="17D78189E10848A79A731E99A8CBD03D"/>
              </w:placeholder>
            </w:sdtPr>
            <w:sdtEndPr/>
            <w:sdtContent>
              <w:bookmarkEnd w:id="1" w:displacedByCustomXml="prev"/>
              <w:p w14:paraId="56E8BF45" w14:textId="77777777" w:rsidR="003901C7" w:rsidRDefault="003901C7" w:rsidP="00F672A6">
                <w:pPr>
                  <w:pStyle w:val="Title"/>
                </w:pPr>
                <w:r>
                  <w:t>Local Government</w:t>
                </w:r>
                <w:r>
                  <w:br/>
                  <w:t>Better Practice Guide</w:t>
                </w:r>
              </w:p>
              <w:p w14:paraId="39FE9AF3" w14:textId="77777777" w:rsidR="003901C7" w:rsidRDefault="003901C7" w:rsidP="00F672A6">
                <w:pPr>
                  <w:pStyle w:val="Subtitle"/>
                </w:pPr>
                <w:r>
                  <w:t>Planning and Reporting 2017-18</w:t>
                </w:r>
              </w:p>
              <w:p w14:paraId="778B30CB" w14:textId="77777777" w:rsidR="00512DFB" w:rsidRPr="00CB1FB7" w:rsidRDefault="00986D30" w:rsidP="00F672A6">
                <w:pPr>
                  <w:pStyle w:val="Subtitle"/>
                </w:pPr>
              </w:p>
            </w:sdtContent>
          </w:sdt>
        </w:tc>
      </w:tr>
    </w:tbl>
    <w:p w14:paraId="59F0D244" w14:textId="77777777" w:rsidR="00D73B6C" w:rsidRDefault="00D73B6C" w:rsidP="00F672A6"/>
    <w:p w14:paraId="06BF5BAA" w14:textId="77777777" w:rsidR="00D73B6C" w:rsidRPr="00D55628" w:rsidRDefault="008F0B33">
      <w:r w:rsidRPr="00D55628">
        <w:rPr>
          <w:noProof/>
        </w:rPr>
        <mc:AlternateContent>
          <mc:Choice Requires="wps">
            <w:drawing>
              <wp:anchor distT="0" distB="0" distL="114300" distR="114300" simplePos="0" relativeHeight="251649024" behindDoc="0" locked="0" layoutInCell="1" allowOverlap="1" wp14:anchorId="0EECC0F4" wp14:editId="3B6AC478">
                <wp:simplePos x="0" y="0"/>
                <wp:positionH relativeFrom="page">
                  <wp:align>left</wp:align>
                </wp:positionH>
                <wp:positionV relativeFrom="page">
                  <wp:align>bottom</wp:align>
                </wp:positionV>
                <wp:extent cx="4716000" cy="1130400"/>
                <wp:effectExtent l="0" t="0" r="0" b="0"/>
                <wp:wrapNone/>
                <wp:docPr id="17" name="CoverCoBranded" hidden="1" title="CoBranding Logos"/>
                <wp:cNvGraphicFramePr/>
                <a:graphic xmlns:a="http://schemas.openxmlformats.org/drawingml/2006/main">
                  <a:graphicData uri="http://schemas.microsoft.com/office/word/2010/wordprocessingShape">
                    <wps:wsp>
                      <wps:cNvSpPr txBox="1"/>
                      <wps:spPr>
                        <a:xfrm>
                          <a:off x="0" y="0"/>
                          <a:ext cx="4716000" cy="11304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LogoPlaceholder"/>
                              <w:tblOverlap w:val="never"/>
                              <w:tblW w:w="0" w:type="auto"/>
                              <w:tblCellSpacing w:w="71" w:type="dxa"/>
                              <w:tblLayout w:type="fixed"/>
                              <w:tblLook w:val="04A0" w:firstRow="1" w:lastRow="0" w:firstColumn="1" w:lastColumn="0" w:noHBand="0" w:noVBand="1"/>
                            </w:tblPr>
                            <w:tblGrid>
                              <w:gridCol w:w="1417"/>
                              <w:gridCol w:w="3969"/>
                            </w:tblGrid>
                            <w:tr w:rsidR="001D09A1" w:rsidRPr="00AB780B" w14:paraId="2F08177E" w14:textId="77777777" w:rsidTr="00AA4BE4">
                              <w:trPr>
                                <w:trHeight w:hRule="exact" w:val="964"/>
                                <w:tblCellSpacing w:w="71" w:type="dxa"/>
                              </w:trPr>
                              <w:tc>
                                <w:tcPr>
                                  <w:tcW w:w="1204" w:type="dxa"/>
                                  <w:vAlign w:val="bottom"/>
                                </w:tcPr>
                                <w:p w14:paraId="204E4642" w14:textId="77777777" w:rsidR="001D09A1" w:rsidRPr="00D55628" w:rsidRDefault="001D09A1">
                                  <w:r w:rsidRPr="00D55628">
                                    <w:rPr>
                                      <w:noProof/>
                                    </w:rPr>
                                    <w:drawing>
                                      <wp:inline distT="0" distB="0" distL="0" distR="0" wp14:anchorId="42EFE275" wp14:editId="07CF7694">
                                        <wp:extent cx="762000" cy="513685"/>
                                        <wp:effectExtent l="0" t="0" r="0"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4">
                                                  <a:extLst>
                                                    <a:ext uri="{28A0092B-C50C-407E-A947-70E740481C1C}">
                                                      <a14:useLocalDpi xmlns:a14="http://schemas.microsoft.com/office/drawing/2010/main" val="0"/>
                                                    </a:ext>
                                                  </a:extLst>
                                                </a:blip>
                                                <a:stretch>
                                                  <a:fillRect/>
                                                </a:stretch>
                                              </pic:blipFill>
                                              <pic:spPr>
                                                <a:xfrm>
                                                  <a:off x="0" y="0"/>
                                                  <a:ext cx="764540" cy="515397"/>
                                                </a:xfrm>
                                                <a:prstGeom prst="rect">
                                                  <a:avLst/>
                                                </a:prstGeom>
                                              </pic:spPr>
                                            </pic:pic>
                                          </a:graphicData>
                                        </a:graphic>
                                      </wp:inline>
                                    </w:drawing>
                                  </w:r>
                                </w:p>
                              </w:tc>
                              <w:tc>
                                <w:tcPr>
                                  <w:tcW w:w="3756" w:type="dxa"/>
                                  <w:vAlign w:val="bottom"/>
                                </w:tcPr>
                                <w:p w14:paraId="75EA0D2B" w14:textId="77777777" w:rsidR="001D09A1" w:rsidRPr="00D55628" w:rsidRDefault="001D09A1">
                                  <w:r w:rsidRPr="00D55628">
                                    <w:rPr>
                                      <w:noProof/>
                                    </w:rPr>
                                    <w:drawing>
                                      <wp:inline distT="0" distB="0" distL="0" distR="0" wp14:anchorId="3D04B799" wp14:editId="79044C62">
                                        <wp:extent cx="2011680" cy="542544"/>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2.jpg"/>
                                                <pic:cNvPicPr/>
                                              </pic:nvPicPr>
                                              <pic:blipFill>
                                                <a:blip r:embed="rId25">
                                                  <a:extLst>
                                                    <a:ext uri="{28A0092B-C50C-407E-A947-70E740481C1C}">
                                                      <a14:useLocalDpi xmlns:a14="http://schemas.microsoft.com/office/drawing/2010/main" val="0"/>
                                                    </a:ext>
                                                  </a:extLst>
                                                </a:blip>
                                                <a:stretch>
                                                  <a:fillRect/>
                                                </a:stretch>
                                              </pic:blipFill>
                                              <pic:spPr>
                                                <a:xfrm>
                                                  <a:off x="0" y="0"/>
                                                  <a:ext cx="2011680" cy="542544"/>
                                                </a:xfrm>
                                                <a:prstGeom prst="rect">
                                                  <a:avLst/>
                                                </a:prstGeom>
                                              </pic:spPr>
                                            </pic:pic>
                                          </a:graphicData>
                                        </a:graphic>
                                      </wp:inline>
                                    </w:drawing>
                                  </w:r>
                                </w:p>
                              </w:tc>
                            </w:tr>
                          </w:tbl>
                          <w:p w14:paraId="647A13C3" w14:textId="77777777" w:rsidR="001D09A1" w:rsidRDefault="001D09A1" w:rsidP="00686B7C"/>
                        </w:txbxContent>
                      </wps:txbx>
                      <wps:bodyPr rot="0" spcFirstLastPara="0" vertOverflow="overflow" horzOverflow="overflow" vert="horz" wrap="square" lIns="360000" tIns="0" rIns="9144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CC0F4" id="CoverCoBranded" o:spid="_x0000_s1030" type="#_x0000_t202" alt="Title: CoBranding Logos" style="position:absolute;margin-left:0;margin-top:0;width:371.35pt;height:89pt;z-index:251649024;visibility:hidden;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" fillcolor="white [3212]" stroked="f" strokeweight=".5pt">
                <v:textbox inset="10mm,0,,3mm">
                  <w:txbxContent>
                    <w:tbl>
                      <w:tblPr>
                        <w:tblStyle w:val="LogoPlaceholder"/>
                        <w:tblOverlap w:val="never"/>
                        <w:tblW w:w="0" w:type="auto"/>
                        <w:tblCellSpacing w:w="71" w:type="dxa"/>
                        <w:tblLayout w:type="fixed"/>
                        <w:tblLook w:val="04A0" w:firstRow="1" w:lastRow="0" w:firstColumn="1" w:lastColumn="0" w:noHBand="0" w:noVBand="1"/>
                      </w:tblPr>
                      <w:tblGrid>
                        <w:gridCol w:w="1417"/>
                        <w:gridCol w:w="3969"/>
                      </w:tblGrid>
                      <w:tr w:rsidR="001D09A1" w:rsidRPr="00AB780B" w14:paraId="2F08177E" w14:textId="77777777" w:rsidTr="00AA4BE4">
                        <w:trPr>
                          <w:trHeight w:hRule="exact" w:val="964"/>
                          <w:tblCellSpacing w:w="71" w:type="dxa"/>
                        </w:trPr>
                        <w:tc>
                          <w:tcPr>
                            <w:tcW w:w="1204" w:type="dxa"/>
                            <w:vAlign w:val="bottom"/>
                          </w:tcPr>
                          <w:p w14:paraId="204E4642" w14:textId="77777777" w:rsidR="001D09A1" w:rsidRPr="00D55628" w:rsidRDefault="001D09A1">
                            <w:r w:rsidRPr="00D55628">
                              <w:rPr>
                                <w:noProof/>
                              </w:rPr>
                              <w:drawing>
                                <wp:inline distT="0" distB="0" distL="0" distR="0" wp14:anchorId="42EFE275" wp14:editId="07CF7694">
                                  <wp:extent cx="762000" cy="513685"/>
                                  <wp:effectExtent l="0" t="0" r="0"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24">
                                            <a:extLst>
                                              <a:ext uri="{28A0092B-C50C-407E-A947-70E740481C1C}">
                                                <a14:useLocalDpi xmlns:a14="http://schemas.microsoft.com/office/drawing/2010/main" val="0"/>
                                              </a:ext>
                                            </a:extLst>
                                          </a:blip>
                                          <a:stretch>
                                            <a:fillRect/>
                                          </a:stretch>
                                        </pic:blipFill>
                                        <pic:spPr>
                                          <a:xfrm>
                                            <a:off x="0" y="0"/>
                                            <a:ext cx="764540" cy="515397"/>
                                          </a:xfrm>
                                          <a:prstGeom prst="rect">
                                            <a:avLst/>
                                          </a:prstGeom>
                                        </pic:spPr>
                                      </pic:pic>
                                    </a:graphicData>
                                  </a:graphic>
                                </wp:inline>
                              </w:drawing>
                            </w:r>
                          </w:p>
                        </w:tc>
                        <w:tc>
                          <w:tcPr>
                            <w:tcW w:w="3756" w:type="dxa"/>
                            <w:vAlign w:val="bottom"/>
                          </w:tcPr>
                          <w:p w14:paraId="75EA0D2B" w14:textId="77777777" w:rsidR="001D09A1" w:rsidRPr="00D55628" w:rsidRDefault="001D09A1">
                            <w:r w:rsidRPr="00D55628">
                              <w:rPr>
                                <w:noProof/>
                              </w:rPr>
                              <w:drawing>
                                <wp:inline distT="0" distB="0" distL="0" distR="0" wp14:anchorId="3D04B799" wp14:editId="79044C62">
                                  <wp:extent cx="2011680" cy="542544"/>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2.jpg"/>
                                          <pic:cNvPicPr/>
                                        </pic:nvPicPr>
                                        <pic:blipFill>
                                          <a:blip r:embed="rId25">
                                            <a:extLst>
                                              <a:ext uri="{28A0092B-C50C-407E-A947-70E740481C1C}">
                                                <a14:useLocalDpi xmlns:a14="http://schemas.microsoft.com/office/drawing/2010/main" val="0"/>
                                              </a:ext>
                                            </a:extLst>
                                          </a:blip>
                                          <a:stretch>
                                            <a:fillRect/>
                                          </a:stretch>
                                        </pic:blipFill>
                                        <pic:spPr>
                                          <a:xfrm>
                                            <a:off x="0" y="0"/>
                                            <a:ext cx="2011680" cy="542544"/>
                                          </a:xfrm>
                                          <a:prstGeom prst="rect">
                                            <a:avLst/>
                                          </a:prstGeom>
                                        </pic:spPr>
                                      </pic:pic>
                                    </a:graphicData>
                                  </a:graphic>
                                </wp:inline>
                              </w:drawing>
                            </w:r>
                          </w:p>
                        </w:tc>
                      </w:tr>
                    </w:tbl>
                    <w:p w14:paraId="647A13C3" w14:textId="77777777" w:rsidR="001D09A1" w:rsidRDefault="001D09A1" w:rsidP="00686B7C"/>
                  </w:txbxContent>
                </v:textbox>
                <w10:wrap anchorx="page" anchory="page"/>
              </v:shape>
            </w:pict>
          </mc:Fallback>
        </mc:AlternateContent>
      </w:r>
    </w:p>
    <w:p w14:paraId="762C3DE1" w14:textId="77777777" w:rsidR="00D73B6C" w:rsidRPr="00D55628" w:rsidRDefault="00D73B6C">
      <w:pPr>
        <w:sectPr w:rsidR="00D73B6C" w:rsidRPr="00D55628" w:rsidSect="008F7323">
          <w:headerReference w:type="default" r:id="rId26"/>
          <w:footerReference w:type="even" r:id="rId27"/>
          <w:footerReference w:type="default" r:id="rId28"/>
          <w:footerReference w:type="first" r:id="rId29"/>
          <w:pgSz w:w="11907" w:h="16840" w:code="9"/>
          <w:pgMar w:top="2268" w:right="1134" w:bottom="1134" w:left="1134" w:header="284" w:footer="284" w:gutter="0"/>
          <w:cols w:space="708"/>
          <w:titlePg/>
          <w:docGrid w:linePitch="360"/>
        </w:sectPr>
      </w:pPr>
    </w:p>
    <w:p w14:paraId="1A4ED8A0" w14:textId="77777777" w:rsidR="003901C7" w:rsidRDefault="003901C7" w:rsidP="00686B7C">
      <w:pPr>
        <w:pStyle w:val="SmallHeading"/>
      </w:pPr>
      <w:r>
        <w:rPr>
          <w:noProof/>
        </w:rPr>
        <w:lastRenderedPageBreak/>
        <mc:AlternateContent>
          <mc:Choice Requires="wps">
            <w:drawing>
              <wp:anchor distT="0" distB="0" distL="114300" distR="114300" simplePos="0" relativeHeight="251666432" behindDoc="0" locked="0" layoutInCell="1" allowOverlap="1" wp14:anchorId="0DC8C38A" wp14:editId="0A0012BA">
                <wp:simplePos x="0" y="0"/>
                <wp:positionH relativeFrom="page">
                  <wp:align>left</wp:align>
                </wp:positionH>
                <wp:positionV relativeFrom="page">
                  <wp:align>top</wp:align>
                </wp:positionV>
                <wp:extent cx="7562850" cy="1609725"/>
                <wp:effectExtent l="0" t="0" r="0" b="0"/>
                <wp:wrapTopAndBottom/>
                <wp:docPr id="42" name="Text Box 42" hidden="1" title="Co-Branding Logos"/>
                <wp:cNvGraphicFramePr/>
                <a:graphic xmlns:a="http://schemas.openxmlformats.org/drawingml/2006/main">
                  <a:graphicData uri="http://schemas.microsoft.com/office/word/2010/wordprocessingShape">
                    <wps:wsp>
                      <wps:cNvSpPr txBox="1"/>
                      <wps:spPr>
                        <a:xfrm>
                          <a:off x="0" y="0"/>
                          <a:ext cx="7562850" cy="16173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LogoPlaceholder"/>
                              <w:tblOverlap w:val="never"/>
                              <w:tblW w:w="0" w:type="auto"/>
                              <w:tblCellSpacing w:w="71" w:type="dxa"/>
                              <w:tblLayout w:type="fixed"/>
                              <w:tblLook w:val="04A0" w:firstRow="1" w:lastRow="0" w:firstColumn="1" w:lastColumn="0" w:noHBand="0" w:noVBand="1"/>
                            </w:tblPr>
                            <w:tblGrid>
                              <w:gridCol w:w="1814"/>
                              <w:gridCol w:w="1814"/>
                              <w:gridCol w:w="1814"/>
                              <w:gridCol w:w="1814"/>
                            </w:tblGrid>
                            <w:tr w:rsidR="001D09A1" w14:paraId="21281B7E" w14:textId="77777777">
                              <w:trPr>
                                <w:trHeight w:hRule="exact" w:val="1247"/>
                                <w:tblCellSpacing w:w="71" w:type="dxa"/>
                              </w:trPr>
                              <w:tc>
                                <w:tcPr>
                                  <w:tcW w:w="1601" w:type="dxa"/>
                                  <w:vAlign w:val="center"/>
                                  <w:hideMark/>
                                </w:tcPr>
                                <w:p w14:paraId="6E117F4C" w14:textId="77777777" w:rsidR="001D09A1" w:rsidRDefault="001D09A1">
                                  <w:r>
                                    <w:rPr>
                                      <w:noProof/>
                                    </w:rPr>
                                    <w:drawing>
                                      <wp:inline distT="0" distB="0" distL="0" distR="0" wp14:anchorId="34F349B5" wp14:editId="745F7333">
                                        <wp:extent cx="1019175" cy="52387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19175" cy="523875"/>
                                                </a:xfrm>
                                                <a:prstGeom prst="rect">
                                                  <a:avLst/>
                                                </a:prstGeom>
                                                <a:noFill/>
                                                <a:ln>
                                                  <a:noFill/>
                                                </a:ln>
                                              </pic:spPr>
                                            </pic:pic>
                                          </a:graphicData>
                                        </a:graphic>
                                      </wp:inline>
                                    </w:drawing>
                                  </w:r>
                                </w:p>
                              </w:tc>
                              <w:tc>
                                <w:tcPr>
                                  <w:tcW w:w="1672" w:type="dxa"/>
                                  <w:vAlign w:val="center"/>
                                  <w:hideMark/>
                                </w:tcPr>
                                <w:p w14:paraId="304D6CF6" w14:textId="77777777" w:rsidR="001D09A1" w:rsidRDefault="001D09A1">
                                  <w:r>
                                    <w:rPr>
                                      <w:noProof/>
                                    </w:rPr>
                                    <w:drawing>
                                      <wp:inline distT="0" distB="0" distL="0" distR="0" wp14:anchorId="0CD3728D" wp14:editId="26DE4AFD">
                                        <wp:extent cx="1019175" cy="5238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19175" cy="523875"/>
                                                </a:xfrm>
                                                <a:prstGeom prst="rect">
                                                  <a:avLst/>
                                                </a:prstGeom>
                                                <a:noFill/>
                                                <a:ln>
                                                  <a:noFill/>
                                                </a:ln>
                                              </pic:spPr>
                                            </pic:pic>
                                          </a:graphicData>
                                        </a:graphic>
                                      </wp:inline>
                                    </w:drawing>
                                  </w:r>
                                </w:p>
                              </w:tc>
                              <w:tc>
                                <w:tcPr>
                                  <w:tcW w:w="1672" w:type="dxa"/>
                                  <w:vAlign w:val="center"/>
                                  <w:hideMark/>
                                </w:tcPr>
                                <w:p w14:paraId="2559F801" w14:textId="77777777" w:rsidR="001D09A1" w:rsidRDefault="001D09A1">
                                  <w:r>
                                    <w:rPr>
                                      <w:noProof/>
                                    </w:rPr>
                                    <w:drawing>
                                      <wp:inline distT="0" distB="0" distL="0" distR="0" wp14:anchorId="38EF957E" wp14:editId="5A46C47C">
                                        <wp:extent cx="1019175" cy="52387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19175" cy="523875"/>
                                                </a:xfrm>
                                                <a:prstGeom prst="rect">
                                                  <a:avLst/>
                                                </a:prstGeom>
                                                <a:noFill/>
                                                <a:ln>
                                                  <a:noFill/>
                                                </a:ln>
                                              </pic:spPr>
                                            </pic:pic>
                                          </a:graphicData>
                                        </a:graphic>
                                      </wp:inline>
                                    </w:drawing>
                                  </w:r>
                                </w:p>
                              </w:tc>
                              <w:tc>
                                <w:tcPr>
                                  <w:tcW w:w="1601" w:type="dxa"/>
                                  <w:vAlign w:val="center"/>
                                  <w:hideMark/>
                                </w:tcPr>
                                <w:p w14:paraId="078C01A7" w14:textId="77777777" w:rsidR="001D09A1" w:rsidRDefault="001D09A1">
                                  <w:r>
                                    <w:rPr>
                                      <w:noProof/>
                                    </w:rPr>
                                    <w:drawing>
                                      <wp:inline distT="0" distB="0" distL="0" distR="0" wp14:anchorId="67ECAE59" wp14:editId="7DE97C59">
                                        <wp:extent cx="1019175" cy="52387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19175" cy="523875"/>
                                                </a:xfrm>
                                                <a:prstGeom prst="rect">
                                                  <a:avLst/>
                                                </a:prstGeom>
                                                <a:noFill/>
                                                <a:ln>
                                                  <a:noFill/>
                                                </a:ln>
                                              </pic:spPr>
                                            </pic:pic>
                                          </a:graphicData>
                                        </a:graphic>
                                      </wp:inline>
                                    </w:drawing>
                                  </w:r>
                                </w:p>
                              </w:tc>
                            </w:tr>
                          </w:tbl>
                          <w:p w14:paraId="1AB3709D" w14:textId="77777777" w:rsidR="001D09A1" w:rsidRDefault="001D09A1" w:rsidP="00686B7C">
                            <w:pPr>
                              <w:pStyle w:val="xDisclaimerText"/>
                            </w:pPr>
                          </w:p>
                        </w:txbxContent>
                      </wps:txbx>
                      <wps:bodyPr rot="0" spcFirstLastPara="0" vertOverflow="overflow" horzOverflow="overflow" vert="horz" wrap="square" lIns="720000" tIns="612000" rIns="9144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DC8C38A" id="Text Box 42" o:spid="_x0000_s1031" type="#_x0000_t202" alt="Title: Co-Branding Logos" style="position:absolute;margin-left:0;margin-top:0;width:595.5pt;height:126.75pt;z-index:251666432;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" filled="f" stroked="f" strokeweight=".5pt">
                <v:textbox style="mso-fit-shape-to-text:t" inset="20mm,17mm,,0">
                  <w:txbxContent>
                    <w:tbl>
                      <w:tblPr>
                        <w:tblStyle w:val="LogoPlaceholder"/>
                        <w:tblOverlap w:val="never"/>
                        <w:tblW w:w="0" w:type="auto"/>
                        <w:tblCellSpacing w:w="71" w:type="dxa"/>
                        <w:tblLayout w:type="fixed"/>
                        <w:tblLook w:val="04A0" w:firstRow="1" w:lastRow="0" w:firstColumn="1" w:lastColumn="0" w:noHBand="0" w:noVBand="1"/>
                      </w:tblPr>
                      <w:tblGrid>
                        <w:gridCol w:w="1814"/>
                        <w:gridCol w:w="1814"/>
                        <w:gridCol w:w="1814"/>
                        <w:gridCol w:w="1814"/>
                      </w:tblGrid>
                      <w:tr w:rsidR="001D09A1" w14:paraId="21281B7E" w14:textId="77777777">
                        <w:trPr>
                          <w:trHeight w:hRule="exact" w:val="1247"/>
                          <w:tblCellSpacing w:w="71" w:type="dxa"/>
                        </w:trPr>
                        <w:tc>
                          <w:tcPr>
                            <w:tcW w:w="1601" w:type="dxa"/>
                            <w:vAlign w:val="center"/>
                            <w:hideMark/>
                          </w:tcPr>
                          <w:p w14:paraId="6E117F4C" w14:textId="77777777" w:rsidR="001D09A1" w:rsidRDefault="001D09A1">
                            <w:r>
                              <w:rPr>
                                <w:noProof/>
                              </w:rPr>
                              <w:drawing>
                                <wp:inline distT="0" distB="0" distL="0" distR="0" wp14:anchorId="34F349B5" wp14:editId="745F7333">
                                  <wp:extent cx="1019175" cy="52387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19175" cy="523875"/>
                                          </a:xfrm>
                                          <a:prstGeom prst="rect">
                                            <a:avLst/>
                                          </a:prstGeom>
                                          <a:noFill/>
                                          <a:ln>
                                            <a:noFill/>
                                          </a:ln>
                                        </pic:spPr>
                                      </pic:pic>
                                    </a:graphicData>
                                  </a:graphic>
                                </wp:inline>
                              </w:drawing>
                            </w:r>
                          </w:p>
                        </w:tc>
                        <w:tc>
                          <w:tcPr>
                            <w:tcW w:w="1672" w:type="dxa"/>
                            <w:vAlign w:val="center"/>
                            <w:hideMark/>
                          </w:tcPr>
                          <w:p w14:paraId="304D6CF6" w14:textId="77777777" w:rsidR="001D09A1" w:rsidRDefault="001D09A1">
                            <w:r>
                              <w:rPr>
                                <w:noProof/>
                              </w:rPr>
                              <w:drawing>
                                <wp:inline distT="0" distB="0" distL="0" distR="0" wp14:anchorId="0CD3728D" wp14:editId="26DE4AFD">
                                  <wp:extent cx="1019175" cy="5238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19175" cy="523875"/>
                                          </a:xfrm>
                                          <a:prstGeom prst="rect">
                                            <a:avLst/>
                                          </a:prstGeom>
                                          <a:noFill/>
                                          <a:ln>
                                            <a:noFill/>
                                          </a:ln>
                                        </pic:spPr>
                                      </pic:pic>
                                    </a:graphicData>
                                  </a:graphic>
                                </wp:inline>
                              </w:drawing>
                            </w:r>
                          </w:p>
                        </w:tc>
                        <w:tc>
                          <w:tcPr>
                            <w:tcW w:w="1672" w:type="dxa"/>
                            <w:vAlign w:val="center"/>
                            <w:hideMark/>
                          </w:tcPr>
                          <w:p w14:paraId="2559F801" w14:textId="77777777" w:rsidR="001D09A1" w:rsidRDefault="001D09A1">
                            <w:r>
                              <w:rPr>
                                <w:noProof/>
                              </w:rPr>
                              <w:drawing>
                                <wp:inline distT="0" distB="0" distL="0" distR="0" wp14:anchorId="38EF957E" wp14:editId="5A46C47C">
                                  <wp:extent cx="1019175" cy="52387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19175" cy="523875"/>
                                          </a:xfrm>
                                          <a:prstGeom prst="rect">
                                            <a:avLst/>
                                          </a:prstGeom>
                                          <a:noFill/>
                                          <a:ln>
                                            <a:noFill/>
                                          </a:ln>
                                        </pic:spPr>
                                      </pic:pic>
                                    </a:graphicData>
                                  </a:graphic>
                                </wp:inline>
                              </w:drawing>
                            </w:r>
                          </w:p>
                        </w:tc>
                        <w:tc>
                          <w:tcPr>
                            <w:tcW w:w="1601" w:type="dxa"/>
                            <w:vAlign w:val="center"/>
                            <w:hideMark/>
                          </w:tcPr>
                          <w:p w14:paraId="078C01A7" w14:textId="77777777" w:rsidR="001D09A1" w:rsidRDefault="001D09A1">
                            <w:r>
                              <w:rPr>
                                <w:noProof/>
                              </w:rPr>
                              <w:drawing>
                                <wp:inline distT="0" distB="0" distL="0" distR="0" wp14:anchorId="67ECAE59" wp14:editId="7DE97C59">
                                  <wp:extent cx="1019175" cy="52387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19175" cy="523875"/>
                                          </a:xfrm>
                                          <a:prstGeom prst="rect">
                                            <a:avLst/>
                                          </a:prstGeom>
                                          <a:noFill/>
                                          <a:ln>
                                            <a:noFill/>
                                          </a:ln>
                                        </pic:spPr>
                                      </pic:pic>
                                    </a:graphicData>
                                  </a:graphic>
                                </wp:inline>
                              </w:drawing>
                            </w:r>
                          </w:p>
                        </w:tc>
                      </w:tr>
                    </w:tbl>
                    <w:p w14:paraId="1AB3709D" w14:textId="77777777" w:rsidR="001D09A1" w:rsidRDefault="001D09A1" w:rsidP="00686B7C">
                      <w:pPr>
                        <w:pStyle w:val="xDisclaimerText"/>
                      </w:pPr>
                    </w:p>
                  </w:txbxContent>
                </v:textbox>
                <w10:wrap type="topAndBottom" anchorx="page" anchory="page"/>
              </v:shape>
            </w:pict>
          </mc:Fallback>
        </mc:AlternateContent>
      </w:r>
      <w:r>
        <w:t>Acknowledgements</w:t>
      </w:r>
    </w:p>
    <w:p w14:paraId="5DD93D94" w14:textId="62E555C6" w:rsidR="003C4209" w:rsidRPr="003901C7" w:rsidRDefault="003901C7" w:rsidP="00686B7C">
      <w:r w:rsidRPr="003901C7">
        <w:t>Local Government Victoria acknowledges the input of the LGPro Corporate Planners Network, the Chartered</w:t>
      </w:r>
      <w:r>
        <w:rPr>
          <w:rFonts w:cs="Tahoma"/>
        </w:rPr>
        <w:t xml:space="preserve"> </w:t>
      </w:r>
      <w:r w:rsidRPr="003901C7">
        <w:t>Accountants in Australia and New Zealand Model Budget Taskforce, the Municipal Association of Victoria and the Victorian Auditor-General’s Office for the use of material.</w:t>
      </w:r>
    </w:p>
    <w:p w14:paraId="721C2D3B" w14:textId="77777777" w:rsidR="00AB780B" w:rsidRPr="00810C40" w:rsidRDefault="00AB780B" w:rsidP="00686B7C">
      <w:pPr>
        <w:pStyle w:val="SmallBodyText"/>
      </w:pPr>
    </w:p>
    <w:p w14:paraId="3E0021CD" w14:textId="77777777" w:rsidR="00AB780B" w:rsidRDefault="00AB780B" w:rsidP="00686B7C">
      <w:pPr>
        <w:pStyle w:val="SmallHeading"/>
      </w:pPr>
      <w:r>
        <w:t>Author</w:t>
      </w:r>
    </w:p>
    <w:p w14:paraId="261D8892" w14:textId="77777777" w:rsidR="003901C7" w:rsidRDefault="003901C7" w:rsidP="00686B7C">
      <w:pPr>
        <w:pStyle w:val="SmallBodyText"/>
      </w:pPr>
      <w:r>
        <w:t>Local Government Victoria in the Department of Environment, Land Water and Planning</w:t>
      </w:r>
    </w:p>
    <w:p w14:paraId="560D0D5F" w14:textId="77777777" w:rsidR="003901C7" w:rsidRDefault="003901C7">
      <w:pPr>
        <w:pStyle w:val="SmallBodyText"/>
      </w:pPr>
      <w:r>
        <w:t>2 Lonsdale Street Melbourne 3000</w:t>
      </w:r>
    </w:p>
    <w:p w14:paraId="4DC6E887" w14:textId="77777777" w:rsidR="00BF162E" w:rsidRDefault="00BF162E">
      <w:pPr>
        <w:pStyle w:val="SmallBodyText"/>
      </w:pPr>
    </w:p>
    <w:p w14:paraId="62D355E9" w14:textId="77777777" w:rsidR="00AB780B" w:rsidRDefault="00AB780B" w:rsidP="00686B7C">
      <w:pPr>
        <w:pStyle w:val="SmallHeading"/>
      </w:pPr>
      <w:r>
        <w:t>Photo credit</w:t>
      </w:r>
    </w:p>
    <w:p w14:paraId="2DA254BD" w14:textId="77777777" w:rsidR="008C6052" w:rsidRDefault="008C6052" w:rsidP="00686B7C">
      <w:pPr>
        <w:pStyle w:val="SmallBodyText"/>
      </w:pPr>
      <w:r>
        <w:t>Title: “Apollo Bay Vic Australia”</w:t>
      </w:r>
    </w:p>
    <w:p w14:paraId="4799A662" w14:textId="77777777" w:rsidR="008C6052" w:rsidRDefault="008C6052">
      <w:pPr>
        <w:pStyle w:val="SmallBodyText"/>
      </w:pPr>
      <w:r>
        <w:t>Author: “Bernard Spragg”</w:t>
      </w:r>
    </w:p>
    <w:p w14:paraId="6093C7CD" w14:textId="74EA75E6" w:rsidR="00BF162E" w:rsidRDefault="008C6052">
      <w:pPr>
        <w:pStyle w:val="SmallBodyText"/>
      </w:pPr>
      <w:r>
        <w:t xml:space="preserve">“Apollo Bay Vic Australia” is licenced under </w:t>
      </w:r>
      <w:hyperlink r:id="rId30" w:history="1">
        <w:r w:rsidRPr="00C946C2">
          <w:rPr>
            <w:rStyle w:val="Hyperlink"/>
          </w:rPr>
          <w:t>CC BY</w:t>
        </w:r>
      </w:hyperlink>
      <w:r>
        <w:rPr>
          <w:rStyle w:val="Hyperlink"/>
        </w:rPr>
        <w:t xml:space="preserve"> </w:t>
      </w:r>
      <w:r>
        <w:t xml:space="preserve"> by the Department of Environment, Land, Water and Planning.</w:t>
      </w:r>
    </w:p>
    <w:tbl>
      <w:tblPr>
        <w:tblStyle w:val="TableAsPlaceholder"/>
        <w:tblpPr w:leftFromText="181" w:rightFromText="181" w:horzAnchor="margin" w:tblpYSpec="bottom"/>
        <w:tblOverlap w:val="never"/>
        <w:tblW w:w="5000" w:type="pct"/>
        <w:tblCellMar>
          <w:right w:w="57" w:type="dxa"/>
        </w:tblCellMar>
        <w:tblLook w:val="0600" w:firstRow="0" w:lastRow="0" w:firstColumn="0" w:lastColumn="0" w:noHBand="1" w:noVBand="1"/>
        <w:tblCaption w:val="Creative Commons Logo"/>
        <w:tblDescription w:val="Creative Commons Logo"/>
      </w:tblPr>
      <w:tblGrid>
        <w:gridCol w:w="9696"/>
      </w:tblGrid>
      <w:tr w:rsidR="00C30D8E" w14:paraId="60D596D0" w14:textId="77777777" w:rsidTr="005E59CF">
        <w:tc>
          <w:tcPr>
            <w:tcW w:w="5000" w:type="pct"/>
            <w:vAlign w:val="bottom"/>
          </w:tcPr>
          <w:p w14:paraId="2064DC7D" w14:textId="77777777" w:rsidR="009E7150" w:rsidRPr="00D55628" w:rsidRDefault="009E7150" w:rsidP="00686B7C">
            <w:pPr>
              <w:pStyle w:val="xDisclaimertext3"/>
            </w:pPr>
            <w:r>
              <w:t xml:space="preserve">© The State of Victoria Department of Environment, Land, Water and Planning  </w:t>
            </w:r>
            <w:r w:rsidR="003445BF">
              <w:t>2018</w:t>
            </w:r>
          </w:p>
          <w:p w14:paraId="586B7928" w14:textId="20CBD1EA" w:rsidR="009E7150" w:rsidRPr="00D55628" w:rsidRDefault="009E7150" w:rsidP="001D09A1">
            <w:pPr>
              <w:pStyle w:val="xDisclaimertext3"/>
            </w:pPr>
            <w:bookmarkStart w:id="2" w:name="_CreativeCommonsMarker"/>
            <w:bookmarkEnd w:id="2"/>
            <w:r w:rsidRPr="00D55628">
              <w:rPr>
                <w:noProof/>
              </w:rPr>
              <w:drawing>
                <wp:anchor distT="0" distB="0" distL="114300" distR="114300" simplePos="0" relativeHeight="251662336" behindDoc="0" locked="1" layoutInCell="1" allowOverlap="1" wp14:anchorId="730041CE" wp14:editId="3FDB28F6">
                  <wp:simplePos x="0" y="0"/>
                  <wp:positionH relativeFrom="column">
                    <wp:posOffset>0</wp:posOffset>
                  </wp:positionH>
                  <wp:positionV relativeFrom="paragraph">
                    <wp:posOffset>0</wp:posOffset>
                  </wp:positionV>
                  <wp:extent cx="658800" cy="237600"/>
                  <wp:effectExtent l="0" t="0" r="8255" b="0"/>
                  <wp:wrapSquare wrapText="bothSides"/>
                  <wp:docPr id="18" name="CC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31">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w:t>
            </w:r>
            <w:hyperlink r:id="rId32" w:history="1">
              <w:r w:rsidRPr="00D55628">
                <w:t>http://creativecommons.org/licenses/by/4.0/</w:t>
              </w:r>
            </w:hyperlink>
            <w:r w:rsidRPr="00D55628">
              <w:t xml:space="preserve"> </w:t>
            </w:r>
          </w:p>
          <w:p w14:paraId="2E13D3E4" w14:textId="77777777" w:rsidR="009E7150" w:rsidRPr="00D55628" w:rsidRDefault="009E7150" w:rsidP="00AF19F6">
            <w:pPr>
              <w:pStyle w:val="xDisclaimertext3"/>
            </w:pPr>
            <w:r w:rsidRPr="0084503F">
              <w:t xml:space="preserve">ISBN </w:t>
            </w:r>
            <w:r w:rsidR="003901C7" w:rsidRPr="003901C7">
              <w:t>978-1-76047-084-5</w:t>
            </w:r>
            <w:r w:rsidRPr="00D55628">
              <w:t xml:space="preserve"> (print</w:t>
            </w:r>
            <w:r w:rsidR="003901C7">
              <w:t>/online</w:t>
            </w:r>
            <w:r w:rsidRPr="00D55628">
              <w:t>)</w:t>
            </w:r>
          </w:p>
          <w:p w14:paraId="49B49BEF" w14:textId="77777777" w:rsidR="009E7150" w:rsidRPr="00D55628" w:rsidRDefault="009E7150" w:rsidP="00686B7C">
            <w:pPr>
              <w:pStyle w:val="xDisclaimerHeading"/>
            </w:pPr>
            <w:r>
              <w:t>Disclaimer</w:t>
            </w:r>
          </w:p>
          <w:p w14:paraId="30CEEBF4" w14:textId="77777777" w:rsidR="009E7150" w:rsidRPr="00D55628" w:rsidRDefault="009E7150" w:rsidP="00686B7C">
            <w:pPr>
              <w:pStyle w:val="xDisclaimerText"/>
            </w:pPr>
            <w:r>
              <w:t>This publication may be of assistance to you but the State of Victoria</w:t>
            </w:r>
            <w:r w:rsidRPr="00D55628">
              <w:t xml:space="preserve">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p w14:paraId="0D3EB81A" w14:textId="77777777" w:rsidR="009E7150" w:rsidRPr="00D55628" w:rsidRDefault="009E7150" w:rsidP="00686B7C">
            <w:pPr>
              <w:pStyle w:val="xAccessibilityHeading"/>
            </w:pPr>
            <w:r w:rsidRPr="0084503F">
              <w:t>Accessibility</w:t>
            </w:r>
          </w:p>
          <w:p w14:paraId="3A29635C" w14:textId="3FED79C8" w:rsidR="004D2591" w:rsidRPr="00D55628" w:rsidRDefault="009E7150" w:rsidP="00686B7C">
            <w:pPr>
              <w:pStyle w:val="xAccessibilityText"/>
            </w:pPr>
            <w:r>
              <w:t>If you would like to receive this publication in an alternative format, please teleph</w:t>
            </w:r>
            <w:r w:rsidRPr="00D55628">
              <w:t>one the DELWP Customer Service Centre on 136186, email </w:t>
            </w:r>
            <w:r w:rsidR="003901C7">
              <w:t>local.government@delwp.vic.gov.au</w:t>
            </w:r>
            <w:r w:rsidRPr="00D55628">
              <w:t xml:space="preserve">, or via the National Relay Service on 133 677 </w:t>
            </w:r>
            <w:hyperlink r:id="rId33" w:history="1">
              <w:r w:rsidRPr="00D55628">
                <w:t>www.relayservice.com.au</w:t>
              </w:r>
            </w:hyperlink>
            <w:r w:rsidRPr="00D55628">
              <w:t xml:space="preserve">. This document is also available on the internet at </w:t>
            </w:r>
            <w:hyperlink r:id="rId34" w:history="1">
              <w:r w:rsidRPr="00D55628">
                <w:t>www.delwp.vic.gov.au</w:t>
              </w:r>
            </w:hyperlink>
            <w:r w:rsidRPr="00D55628">
              <w:t>.</w:t>
            </w:r>
          </w:p>
        </w:tc>
      </w:tr>
    </w:tbl>
    <w:p w14:paraId="7D0793F5" w14:textId="77777777" w:rsidR="00AB780B" w:rsidRDefault="00AB780B" w:rsidP="00686B7C"/>
    <w:p w14:paraId="26C41B83" w14:textId="77777777" w:rsidR="004561E6" w:rsidRDefault="004561E6">
      <w:pPr>
        <w:sectPr w:rsidR="004561E6" w:rsidSect="008F7323">
          <w:headerReference w:type="even" r:id="rId35"/>
          <w:footerReference w:type="even" r:id="rId36"/>
          <w:headerReference w:type="first" r:id="rId37"/>
          <w:footerReference w:type="first" r:id="rId38"/>
          <w:pgSz w:w="11907" w:h="16840" w:code="9"/>
          <w:pgMar w:top="2268" w:right="1134" w:bottom="1134" w:left="1134" w:header="284" w:footer="284" w:gutter="0"/>
          <w:cols w:space="708"/>
          <w:titlePg/>
          <w:docGrid w:linePitch="360"/>
        </w:sectPr>
      </w:pPr>
    </w:p>
    <w:p w14:paraId="4C602DA8" w14:textId="77777777" w:rsidR="003445BF" w:rsidRDefault="003445BF" w:rsidP="00686B7C">
      <w:pPr>
        <w:pStyle w:val="TOCHeading"/>
        <w:framePr w:wrap="around"/>
      </w:pPr>
      <w:bookmarkStart w:id="3" w:name="_Toc480916924"/>
      <w:r>
        <w:lastRenderedPageBreak/>
        <w:t>Contents</w:t>
      </w:r>
      <w:bookmarkStart w:id="4" w:name="_TOCMarker"/>
      <w:bookmarkEnd w:id="4"/>
    </w:p>
    <w:p w14:paraId="6DFCF490" w14:textId="09DBD3A5" w:rsidR="00AF19F6" w:rsidRDefault="007B250D">
      <w:pPr>
        <w:pStyle w:val="TOC1"/>
        <w:rPr>
          <w:rFonts w:eastAsiaTheme="minorEastAsia" w:cstheme="minorBidi"/>
          <w:b w:val="0"/>
          <w:color w:val="auto"/>
          <w:sz w:val="22"/>
          <w:szCs w:val="22"/>
        </w:rPr>
      </w:pPr>
      <w:r>
        <w:fldChar w:fldCharType="begin"/>
      </w:r>
      <w:r>
        <w:instrText xml:space="preserve"> TOC \o "1-1" \h \z \t "Heading 8,8,Section Heading,5" </w:instrText>
      </w:r>
      <w:r>
        <w:fldChar w:fldCharType="separate"/>
      </w:r>
      <w:hyperlink w:anchor="_Toc516669455" w:history="1">
        <w:r w:rsidR="00AF19F6" w:rsidRPr="003D0E88">
          <w:rPr>
            <w:rStyle w:val="Hyperlink"/>
          </w:rPr>
          <w:t xml:space="preserve">Acronyms and </w:t>
        </w:r>
        <w:r w:rsidR="00AF19F6" w:rsidRPr="003D0E88">
          <w:rPr>
            <w:rStyle w:val="Hyperlink"/>
            <w:rFonts w:eastAsia="ヒラギノ角ゴ Pro W3"/>
          </w:rPr>
          <w:t>Abbreviations</w:t>
        </w:r>
        <w:r w:rsidR="00AF19F6">
          <w:rPr>
            <w:webHidden/>
          </w:rPr>
          <w:tab/>
        </w:r>
        <w:r w:rsidR="00AF19F6">
          <w:rPr>
            <w:webHidden/>
          </w:rPr>
          <w:fldChar w:fldCharType="begin"/>
        </w:r>
        <w:r w:rsidR="00AF19F6">
          <w:rPr>
            <w:webHidden/>
          </w:rPr>
          <w:instrText xml:space="preserve"> PAGEREF _Toc516669455 \h </w:instrText>
        </w:r>
        <w:r w:rsidR="00AF19F6">
          <w:rPr>
            <w:webHidden/>
          </w:rPr>
        </w:r>
        <w:r w:rsidR="00AF19F6">
          <w:rPr>
            <w:webHidden/>
          </w:rPr>
          <w:fldChar w:fldCharType="separate"/>
        </w:r>
        <w:r w:rsidR="00E865AC">
          <w:rPr>
            <w:webHidden/>
          </w:rPr>
          <w:t>2</w:t>
        </w:r>
        <w:r w:rsidR="00AF19F6">
          <w:rPr>
            <w:webHidden/>
          </w:rPr>
          <w:fldChar w:fldCharType="end"/>
        </w:r>
      </w:hyperlink>
    </w:p>
    <w:p w14:paraId="1C3F34B2" w14:textId="57235B6D" w:rsidR="00AF19F6" w:rsidRDefault="00986D30">
      <w:pPr>
        <w:pStyle w:val="TOC1"/>
        <w:rPr>
          <w:rFonts w:eastAsiaTheme="minorEastAsia" w:cstheme="minorBidi"/>
          <w:b w:val="0"/>
          <w:color w:val="auto"/>
          <w:sz w:val="22"/>
          <w:szCs w:val="22"/>
        </w:rPr>
      </w:pPr>
      <w:hyperlink w:anchor="_Toc516669471" w:history="1">
        <w:r w:rsidR="00AF19F6" w:rsidRPr="003D0E88">
          <w:rPr>
            <w:rStyle w:val="Hyperlink"/>
          </w:rPr>
          <w:t>1. Introduction</w:t>
        </w:r>
        <w:r w:rsidR="00AF19F6">
          <w:rPr>
            <w:webHidden/>
          </w:rPr>
          <w:tab/>
        </w:r>
        <w:r w:rsidR="00AF19F6">
          <w:rPr>
            <w:webHidden/>
          </w:rPr>
          <w:fldChar w:fldCharType="begin"/>
        </w:r>
        <w:r w:rsidR="00AF19F6">
          <w:rPr>
            <w:webHidden/>
          </w:rPr>
          <w:instrText xml:space="preserve"> PAGEREF _Toc516669471 \h </w:instrText>
        </w:r>
        <w:r w:rsidR="00AF19F6">
          <w:rPr>
            <w:webHidden/>
          </w:rPr>
        </w:r>
        <w:r w:rsidR="00AF19F6">
          <w:rPr>
            <w:webHidden/>
          </w:rPr>
          <w:fldChar w:fldCharType="separate"/>
        </w:r>
        <w:r w:rsidR="00E865AC">
          <w:rPr>
            <w:webHidden/>
          </w:rPr>
          <w:t>3</w:t>
        </w:r>
        <w:r w:rsidR="00AF19F6">
          <w:rPr>
            <w:webHidden/>
          </w:rPr>
          <w:fldChar w:fldCharType="end"/>
        </w:r>
      </w:hyperlink>
    </w:p>
    <w:p w14:paraId="3FD55839" w14:textId="36943E7A" w:rsidR="00AF19F6" w:rsidRDefault="00986D30">
      <w:pPr>
        <w:pStyle w:val="TOC1"/>
        <w:rPr>
          <w:rFonts w:eastAsiaTheme="minorEastAsia" w:cstheme="minorBidi"/>
          <w:b w:val="0"/>
          <w:color w:val="auto"/>
          <w:sz w:val="22"/>
          <w:szCs w:val="22"/>
        </w:rPr>
      </w:pPr>
      <w:hyperlink w:anchor="_Toc516669472" w:history="1">
        <w:r w:rsidR="00AF19F6" w:rsidRPr="003D0E88">
          <w:rPr>
            <w:rStyle w:val="Hyperlink"/>
          </w:rPr>
          <w:t>2. Planning and accountability framework</w:t>
        </w:r>
        <w:r w:rsidR="00AF19F6">
          <w:rPr>
            <w:webHidden/>
          </w:rPr>
          <w:tab/>
        </w:r>
        <w:r w:rsidR="00AF19F6">
          <w:rPr>
            <w:webHidden/>
          </w:rPr>
          <w:fldChar w:fldCharType="begin"/>
        </w:r>
        <w:r w:rsidR="00AF19F6">
          <w:rPr>
            <w:webHidden/>
          </w:rPr>
          <w:instrText xml:space="preserve"> PAGEREF _Toc516669472 \h </w:instrText>
        </w:r>
        <w:r w:rsidR="00AF19F6">
          <w:rPr>
            <w:webHidden/>
          </w:rPr>
        </w:r>
        <w:r w:rsidR="00AF19F6">
          <w:rPr>
            <w:webHidden/>
          </w:rPr>
          <w:fldChar w:fldCharType="separate"/>
        </w:r>
        <w:r w:rsidR="00E865AC">
          <w:rPr>
            <w:webHidden/>
          </w:rPr>
          <w:t>5</w:t>
        </w:r>
        <w:r w:rsidR="00AF19F6">
          <w:rPr>
            <w:webHidden/>
          </w:rPr>
          <w:fldChar w:fldCharType="end"/>
        </w:r>
      </w:hyperlink>
    </w:p>
    <w:p w14:paraId="76A64816" w14:textId="21B31FEB" w:rsidR="00AF19F6" w:rsidRDefault="00986D30">
      <w:pPr>
        <w:pStyle w:val="TOC1"/>
        <w:rPr>
          <w:rFonts w:eastAsiaTheme="minorEastAsia" w:cstheme="minorBidi"/>
          <w:b w:val="0"/>
          <w:color w:val="auto"/>
          <w:sz w:val="22"/>
          <w:szCs w:val="22"/>
        </w:rPr>
      </w:pPr>
      <w:hyperlink w:anchor="_Toc516669473" w:history="1">
        <w:r w:rsidR="00AF19F6" w:rsidRPr="003D0E88">
          <w:rPr>
            <w:rStyle w:val="Hyperlink"/>
            <w:lang w:eastAsia="en-US"/>
          </w:rPr>
          <w:t>3. Planning</w:t>
        </w:r>
        <w:r w:rsidR="00AF19F6">
          <w:rPr>
            <w:webHidden/>
          </w:rPr>
          <w:tab/>
        </w:r>
        <w:r w:rsidR="00AF19F6">
          <w:rPr>
            <w:webHidden/>
          </w:rPr>
          <w:fldChar w:fldCharType="begin"/>
        </w:r>
        <w:r w:rsidR="00AF19F6">
          <w:rPr>
            <w:webHidden/>
          </w:rPr>
          <w:instrText xml:space="preserve"> PAGEREF _Toc516669473 \h </w:instrText>
        </w:r>
        <w:r w:rsidR="00AF19F6">
          <w:rPr>
            <w:webHidden/>
          </w:rPr>
        </w:r>
        <w:r w:rsidR="00AF19F6">
          <w:rPr>
            <w:webHidden/>
          </w:rPr>
          <w:fldChar w:fldCharType="separate"/>
        </w:r>
        <w:r w:rsidR="00E865AC">
          <w:rPr>
            <w:webHidden/>
          </w:rPr>
          <w:t>7</w:t>
        </w:r>
        <w:r w:rsidR="00AF19F6">
          <w:rPr>
            <w:webHidden/>
          </w:rPr>
          <w:fldChar w:fldCharType="end"/>
        </w:r>
      </w:hyperlink>
    </w:p>
    <w:p w14:paraId="64287BD6" w14:textId="6ED7587B" w:rsidR="00AF19F6" w:rsidRDefault="00986D30">
      <w:pPr>
        <w:pStyle w:val="TOC1"/>
        <w:rPr>
          <w:rFonts w:eastAsiaTheme="minorEastAsia" w:cstheme="minorBidi"/>
          <w:b w:val="0"/>
          <w:color w:val="auto"/>
          <w:sz w:val="22"/>
          <w:szCs w:val="22"/>
        </w:rPr>
      </w:pPr>
      <w:hyperlink w:anchor="_Toc516669474" w:history="1">
        <w:r w:rsidR="00AF19F6" w:rsidRPr="003D0E88">
          <w:rPr>
            <w:rStyle w:val="Hyperlink"/>
          </w:rPr>
          <w:t>4. Reporting</w:t>
        </w:r>
        <w:r w:rsidR="00AF19F6">
          <w:rPr>
            <w:webHidden/>
          </w:rPr>
          <w:tab/>
        </w:r>
        <w:r w:rsidR="00AF19F6">
          <w:rPr>
            <w:webHidden/>
          </w:rPr>
          <w:fldChar w:fldCharType="begin"/>
        </w:r>
        <w:r w:rsidR="00AF19F6">
          <w:rPr>
            <w:webHidden/>
          </w:rPr>
          <w:instrText xml:space="preserve"> PAGEREF _Toc516669474 \h </w:instrText>
        </w:r>
        <w:r w:rsidR="00AF19F6">
          <w:rPr>
            <w:webHidden/>
          </w:rPr>
        </w:r>
        <w:r w:rsidR="00AF19F6">
          <w:rPr>
            <w:webHidden/>
          </w:rPr>
          <w:fldChar w:fldCharType="separate"/>
        </w:r>
        <w:r w:rsidR="00E865AC">
          <w:rPr>
            <w:webHidden/>
          </w:rPr>
          <w:t>17</w:t>
        </w:r>
        <w:r w:rsidR="00AF19F6">
          <w:rPr>
            <w:webHidden/>
          </w:rPr>
          <w:fldChar w:fldCharType="end"/>
        </w:r>
      </w:hyperlink>
    </w:p>
    <w:p w14:paraId="0023A6B9" w14:textId="4A366D01" w:rsidR="00AF19F6" w:rsidRDefault="00986D30">
      <w:pPr>
        <w:pStyle w:val="TOC1"/>
        <w:rPr>
          <w:rFonts w:eastAsiaTheme="minorEastAsia" w:cstheme="minorBidi"/>
          <w:b w:val="0"/>
          <w:color w:val="auto"/>
          <w:sz w:val="22"/>
          <w:szCs w:val="22"/>
        </w:rPr>
      </w:pPr>
      <w:hyperlink w:anchor="_Toc516669475" w:history="1">
        <w:r w:rsidR="00AF19F6" w:rsidRPr="003D0E88">
          <w:rPr>
            <w:rStyle w:val="Hyperlink"/>
            <w:lang w:eastAsia="en-US"/>
          </w:rPr>
          <w:t>5. Glossary</w:t>
        </w:r>
        <w:r w:rsidR="00AF19F6">
          <w:rPr>
            <w:webHidden/>
          </w:rPr>
          <w:tab/>
        </w:r>
        <w:r w:rsidR="00AF19F6">
          <w:rPr>
            <w:webHidden/>
          </w:rPr>
          <w:fldChar w:fldCharType="begin"/>
        </w:r>
        <w:r w:rsidR="00AF19F6">
          <w:rPr>
            <w:webHidden/>
          </w:rPr>
          <w:instrText xml:space="preserve"> PAGEREF _Toc516669475 \h </w:instrText>
        </w:r>
        <w:r w:rsidR="00AF19F6">
          <w:rPr>
            <w:webHidden/>
          </w:rPr>
        </w:r>
        <w:r w:rsidR="00AF19F6">
          <w:rPr>
            <w:webHidden/>
          </w:rPr>
          <w:fldChar w:fldCharType="separate"/>
        </w:r>
        <w:r w:rsidR="00E865AC">
          <w:rPr>
            <w:webHidden/>
          </w:rPr>
          <w:t>21</w:t>
        </w:r>
        <w:r w:rsidR="00AF19F6">
          <w:rPr>
            <w:webHidden/>
          </w:rPr>
          <w:fldChar w:fldCharType="end"/>
        </w:r>
      </w:hyperlink>
    </w:p>
    <w:p w14:paraId="72BFC2D9" w14:textId="25BCB223" w:rsidR="00AF19F6" w:rsidRDefault="00986D30">
      <w:pPr>
        <w:pStyle w:val="TOC1"/>
        <w:rPr>
          <w:rFonts w:eastAsiaTheme="minorEastAsia" w:cstheme="minorBidi"/>
          <w:b w:val="0"/>
          <w:color w:val="auto"/>
          <w:sz w:val="22"/>
          <w:szCs w:val="22"/>
        </w:rPr>
      </w:pPr>
      <w:hyperlink w:anchor="_Toc516669476" w:history="1">
        <w:r w:rsidR="00AF19F6" w:rsidRPr="003D0E88">
          <w:rPr>
            <w:rStyle w:val="Hyperlink"/>
            <w:lang w:eastAsia="en-US"/>
          </w:rPr>
          <w:t>6. References</w:t>
        </w:r>
        <w:r w:rsidR="00AF19F6">
          <w:rPr>
            <w:webHidden/>
          </w:rPr>
          <w:tab/>
        </w:r>
        <w:r w:rsidR="00AF19F6">
          <w:rPr>
            <w:webHidden/>
          </w:rPr>
          <w:fldChar w:fldCharType="begin"/>
        </w:r>
        <w:r w:rsidR="00AF19F6">
          <w:rPr>
            <w:webHidden/>
          </w:rPr>
          <w:instrText xml:space="preserve"> PAGEREF _Toc516669476 \h </w:instrText>
        </w:r>
        <w:r w:rsidR="00AF19F6">
          <w:rPr>
            <w:webHidden/>
          </w:rPr>
        </w:r>
        <w:r w:rsidR="00AF19F6">
          <w:rPr>
            <w:webHidden/>
          </w:rPr>
          <w:fldChar w:fldCharType="separate"/>
        </w:r>
        <w:r w:rsidR="00E865AC">
          <w:rPr>
            <w:webHidden/>
          </w:rPr>
          <w:t>24</w:t>
        </w:r>
        <w:r w:rsidR="00AF19F6">
          <w:rPr>
            <w:webHidden/>
          </w:rPr>
          <w:fldChar w:fldCharType="end"/>
        </w:r>
      </w:hyperlink>
    </w:p>
    <w:p w14:paraId="1D12B999" w14:textId="67A5AA57" w:rsidR="003445BF" w:rsidRDefault="007B250D">
      <w:r>
        <w:rPr>
          <w:b/>
        </w:rPr>
        <w:fldChar w:fldCharType="end"/>
      </w:r>
    </w:p>
    <w:p w14:paraId="7266E56A" w14:textId="77777777" w:rsidR="003901C7" w:rsidRDefault="003901C7"/>
    <w:p w14:paraId="707C149B" w14:textId="77777777" w:rsidR="003445BF" w:rsidRDefault="003445BF">
      <w:pPr>
        <w:sectPr w:rsidR="003445BF" w:rsidSect="008F7323">
          <w:headerReference w:type="even" r:id="rId39"/>
          <w:headerReference w:type="default" r:id="rId40"/>
          <w:footerReference w:type="even" r:id="rId41"/>
          <w:footerReference w:type="default" r:id="rId42"/>
          <w:headerReference w:type="first" r:id="rId43"/>
          <w:footerReference w:type="first" r:id="rId44"/>
          <w:pgSz w:w="11907" w:h="16840" w:code="9"/>
          <w:pgMar w:top="2268" w:right="1134" w:bottom="1134" w:left="1134" w:header="283" w:footer="283" w:gutter="0"/>
          <w:pgNumType w:start="1"/>
          <w:cols w:space="283"/>
          <w:docGrid w:linePitch="360"/>
        </w:sectPr>
      </w:pPr>
    </w:p>
    <w:p w14:paraId="52A3F7CF" w14:textId="77777777" w:rsidR="00F0011B" w:rsidRPr="00F0011B" w:rsidRDefault="00F0011B" w:rsidP="00686B7C">
      <w:pPr>
        <w:pStyle w:val="Heading1"/>
        <w:numPr>
          <w:ilvl w:val="0"/>
          <w:numId w:val="0"/>
        </w:numPr>
      </w:pPr>
      <w:bookmarkStart w:id="5" w:name="_Toc516047083"/>
      <w:bookmarkStart w:id="6" w:name="_Toc516669455"/>
      <w:bookmarkStart w:id="7" w:name="_Toc514681432"/>
      <w:r w:rsidRPr="00F0011B">
        <w:lastRenderedPageBreak/>
        <w:t xml:space="preserve">Acronyms and </w:t>
      </w:r>
      <w:r w:rsidRPr="00F0011B">
        <w:rPr>
          <w:rFonts w:eastAsia="ヒラギノ角ゴ Pro W3"/>
        </w:rPr>
        <w:t>Abbreviations</w:t>
      </w:r>
      <w:bookmarkEnd w:id="5"/>
      <w:bookmarkEnd w:id="6"/>
    </w:p>
    <w:tbl>
      <w:tblPr>
        <w:tblW w:w="0" w:type="auto"/>
        <w:tblLook w:val="04A0" w:firstRow="1" w:lastRow="0" w:firstColumn="1" w:lastColumn="0" w:noHBand="0" w:noVBand="1"/>
      </w:tblPr>
      <w:tblGrid>
        <w:gridCol w:w="1384"/>
        <w:gridCol w:w="7858"/>
      </w:tblGrid>
      <w:tr w:rsidR="009F1BF3" w:rsidRPr="005F039D" w14:paraId="044C8CC1" w14:textId="77777777" w:rsidTr="00321BFC">
        <w:tc>
          <w:tcPr>
            <w:tcW w:w="1384" w:type="dxa"/>
          </w:tcPr>
          <w:p w14:paraId="28BD67C9" w14:textId="56951BAC" w:rsidR="009F1BF3" w:rsidRPr="005F039D" w:rsidRDefault="009F1BF3">
            <w:pPr>
              <w:rPr>
                <w:rFonts w:ascii="Arial" w:hAnsi="Arial"/>
              </w:rPr>
            </w:pPr>
            <w:bookmarkStart w:id="8" w:name="_Hlk516050759"/>
            <w:bookmarkEnd w:id="7"/>
            <w:r w:rsidRPr="005F039D">
              <w:t>CAANZ</w:t>
            </w:r>
          </w:p>
        </w:tc>
        <w:tc>
          <w:tcPr>
            <w:tcW w:w="7858" w:type="dxa"/>
          </w:tcPr>
          <w:p w14:paraId="05435CD2" w14:textId="65A6787E" w:rsidR="009F1BF3" w:rsidRPr="005F039D" w:rsidRDefault="009F1BF3">
            <w:pPr>
              <w:rPr>
                <w:rFonts w:ascii="Arial" w:hAnsi="Arial"/>
              </w:rPr>
            </w:pPr>
            <w:r w:rsidRPr="005F039D">
              <w:t>Chartered Accountants in Australia and New Zealand</w:t>
            </w:r>
          </w:p>
        </w:tc>
      </w:tr>
      <w:tr w:rsidR="009F1BF3" w:rsidRPr="005F039D" w14:paraId="23F744A0" w14:textId="77777777" w:rsidTr="00321BFC">
        <w:tc>
          <w:tcPr>
            <w:tcW w:w="1384" w:type="dxa"/>
          </w:tcPr>
          <w:p w14:paraId="07C07EE4" w14:textId="225222CC" w:rsidR="009F1BF3" w:rsidRPr="005F039D" w:rsidRDefault="009F1BF3">
            <w:pPr>
              <w:rPr>
                <w:rFonts w:ascii="Arial" w:hAnsi="Arial"/>
              </w:rPr>
            </w:pPr>
            <w:r w:rsidRPr="005F039D">
              <w:t>ESC</w:t>
            </w:r>
          </w:p>
        </w:tc>
        <w:tc>
          <w:tcPr>
            <w:tcW w:w="7858" w:type="dxa"/>
          </w:tcPr>
          <w:p w14:paraId="7ED09BD5" w14:textId="1A49678E" w:rsidR="009F1BF3" w:rsidRPr="005F039D" w:rsidRDefault="009F1BF3">
            <w:pPr>
              <w:rPr>
                <w:rFonts w:ascii="Arial" w:hAnsi="Arial"/>
              </w:rPr>
            </w:pPr>
            <w:r w:rsidRPr="005F039D">
              <w:t>Essential Services Commission</w:t>
            </w:r>
          </w:p>
        </w:tc>
      </w:tr>
      <w:tr w:rsidR="009F1BF3" w:rsidRPr="005F039D" w14:paraId="1CCD2D93" w14:textId="77777777" w:rsidTr="00321BFC">
        <w:tc>
          <w:tcPr>
            <w:tcW w:w="1384" w:type="dxa"/>
          </w:tcPr>
          <w:p w14:paraId="6010668B" w14:textId="7DAB103C" w:rsidR="009F1BF3" w:rsidRPr="005F039D" w:rsidRDefault="009F1BF3">
            <w:pPr>
              <w:rPr>
                <w:rFonts w:ascii="Arial" w:hAnsi="Arial"/>
              </w:rPr>
            </w:pPr>
            <w:r w:rsidRPr="005F039D">
              <w:t>LGPro</w:t>
            </w:r>
          </w:p>
        </w:tc>
        <w:tc>
          <w:tcPr>
            <w:tcW w:w="7858" w:type="dxa"/>
          </w:tcPr>
          <w:p w14:paraId="703ADA14" w14:textId="3AE46DCD" w:rsidR="009F1BF3" w:rsidRPr="005F039D" w:rsidRDefault="009F1BF3">
            <w:pPr>
              <w:rPr>
                <w:rFonts w:ascii="Arial" w:hAnsi="Arial"/>
              </w:rPr>
            </w:pPr>
            <w:r w:rsidRPr="005F039D">
              <w:t>Local Government Professionals</w:t>
            </w:r>
          </w:p>
        </w:tc>
      </w:tr>
      <w:tr w:rsidR="009F1BF3" w:rsidRPr="005F039D" w14:paraId="5D83124A" w14:textId="77777777" w:rsidTr="00321BFC">
        <w:tc>
          <w:tcPr>
            <w:tcW w:w="1384" w:type="dxa"/>
          </w:tcPr>
          <w:p w14:paraId="065A2112" w14:textId="469080DF" w:rsidR="009F1BF3" w:rsidRPr="005F039D" w:rsidRDefault="009F1BF3">
            <w:pPr>
              <w:rPr>
                <w:rFonts w:ascii="Arial" w:hAnsi="Arial"/>
              </w:rPr>
            </w:pPr>
            <w:r w:rsidRPr="005F039D">
              <w:t>LGV</w:t>
            </w:r>
          </w:p>
        </w:tc>
        <w:tc>
          <w:tcPr>
            <w:tcW w:w="7858" w:type="dxa"/>
          </w:tcPr>
          <w:p w14:paraId="4AB359A6" w14:textId="589094CE" w:rsidR="009F1BF3" w:rsidRPr="005F039D" w:rsidRDefault="009F1BF3">
            <w:pPr>
              <w:rPr>
                <w:rFonts w:ascii="Arial" w:hAnsi="Arial"/>
              </w:rPr>
            </w:pPr>
            <w:r w:rsidRPr="005F039D">
              <w:t>Local Government Victoria</w:t>
            </w:r>
          </w:p>
        </w:tc>
      </w:tr>
      <w:tr w:rsidR="009F1BF3" w:rsidRPr="005F039D" w14:paraId="4F9597D7" w14:textId="77777777" w:rsidTr="00321BFC">
        <w:tc>
          <w:tcPr>
            <w:tcW w:w="1384" w:type="dxa"/>
          </w:tcPr>
          <w:p w14:paraId="08618AAF" w14:textId="4FE4389C" w:rsidR="009F1BF3" w:rsidRPr="005F039D" w:rsidRDefault="009F1BF3">
            <w:pPr>
              <w:rPr>
                <w:rFonts w:ascii="Arial" w:hAnsi="Arial"/>
              </w:rPr>
            </w:pPr>
            <w:r w:rsidRPr="005F039D">
              <w:t>MAV</w:t>
            </w:r>
          </w:p>
        </w:tc>
        <w:tc>
          <w:tcPr>
            <w:tcW w:w="7858" w:type="dxa"/>
          </w:tcPr>
          <w:p w14:paraId="21122156" w14:textId="56D7992E" w:rsidR="009F1BF3" w:rsidRPr="005F039D" w:rsidRDefault="009F1BF3">
            <w:pPr>
              <w:rPr>
                <w:rFonts w:ascii="Arial" w:hAnsi="Arial"/>
              </w:rPr>
            </w:pPr>
            <w:r w:rsidRPr="005F039D">
              <w:t>Municipal Association of Victoria</w:t>
            </w:r>
          </w:p>
        </w:tc>
      </w:tr>
      <w:tr w:rsidR="009F1BF3" w:rsidRPr="005F039D" w14:paraId="558E1958" w14:textId="77777777" w:rsidTr="00321BFC">
        <w:tc>
          <w:tcPr>
            <w:tcW w:w="1384" w:type="dxa"/>
          </w:tcPr>
          <w:p w14:paraId="38EEE467" w14:textId="2D42B1B0" w:rsidR="009F1BF3" w:rsidRPr="005F039D" w:rsidRDefault="009F1BF3">
            <w:pPr>
              <w:rPr>
                <w:rFonts w:ascii="Arial" w:hAnsi="Arial"/>
              </w:rPr>
            </w:pPr>
            <w:r w:rsidRPr="00686B7C">
              <w:rPr>
                <w:shd w:val="clear" w:color="auto" w:fill="FFFFFF"/>
              </w:rPr>
              <w:t>VAGO</w:t>
            </w:r>
          </w:p>
        </w:tc>
        <w:tc>
          <w:tcPr>
            <w:tcW w:w="7858" w:type="dxa"/>
          </w:tcPr>
          <w:p w14:paraId="3FBD2054" w14:textId="482A7324" w:rsidR="009F1BF3" w:rsidRPr="005F039D" w:rsidRDefault="009F1BF3">
            <w:pPr>
              <w:rPr>
                <w:rFonts w:ascii="Arial" w:hAnsi="Arial"/>
              </w:rPr>
            </w:pPr>
            <w:r w:rsidRPr="00686B7C">
              <w:rPr>
                <w:shd w:val="clear" w:color="auto" w:fill="FFFFFF"/>
              </w:rPr>
              <w:t>Victorian Auditor-General’s Office</w:t>
            </w:r>
          </w:p>
        </w:tc>
      </w:tr>
      <w:bookmarkEnd w:id="8"/>
    </w:tbl>
    <w:p w14:paraId="251C7694" w14:textId="77777777" w:rsidR="009F1BF3" w:rsidRDefault="009F1BF3" w:rsidP="00686B7C">
      <w:pPr>
        <w:pStyle w:val="ListBullet"/>
      </w:pPr>
    </w:p>
    <w:p w14:paraId="2FE73B68" w14:textId="5688B600" w:rsidR="003901C7" w:rsidRPr="003901C7" w:rsidRDefault="003901C7">
      <w:pPr>
        <w:pStyle w:val="ListBullet"/>
      </w:pPr>
      <w:r w:rsidRPr="003901C7">
        <w:tab/>
      </w:r>
    </w:p>
    <w:p w14:paraId="54DEDA59" w14:textId="014F9E72" w:rsidR="003901C7" w:rsidRPr="003901C7" w:rsidRDefault="003901C7">
      <w:pPr>
        <w:pStyle w:val="ListBullet"/>
      </w:pPr>
      <w:r w:rsidRPr="003901C7">
        <w:tab/>
      </w:r>
    </w:p>
    <w:p w14:paraId="046B72CF" w14:textId="104464BD" w:rsidR="003901C7" w:rsidRPr="003901C7" w:rsidRDefault="003901C7">
      <w:pPr>
        <w:pStyle w:val="ListBullet"/>
      </w:pPr>
      <w:r w:rsidRPr="003901C7">
        <w:tab/>
      </w:r>
    </w:p>
    <w:p w14:paraId="292026F3" w14:textId="71E1E5AC" w:rsidR="003901C7" w:rsidRPr="003901C7" w:rsidRDefault="003901C7">
      <w:pPr>
        <w:pStyle w:val="ListBullet"/>
      </w:pPr>
      <w:r w:rsidRPr="003901C7">
        <w:tab/>
      </w:r>
    </w:p>
    <w:p w14:paraId="5182F126" w14:textId="45DDE35F" w:rsidR="003901C7" w:rsidRPr="003901C7" w:rsidRDefault="003901C7">
      <w:pPr>
        <w:pStyle w:val="ListBullet"/>
      </w:pPr>
      <w:r w:rsidRPr="003901C7">
        <w:tab/>
      </w:r>
    </w:p>
    <w:p w14:paraId="276A137A" w14:textId="0484A189" w:rsidR="003901C7" w:rsidRPr="003901C7" w:rsidRDefault="003901C7">
      <w:pPr>
        <w:pStyle w:val="ListBullet"/>
      </w:pPr>
      <w:r w:rsidRPr="003901C7">
        <w:rPr>
          <w:shd w:val="clear" w:color="auto" w:fill="FFFFFF"/>
        </w:rPr>
        <w:tab/>
      </w:r>
    </w:p>
    <w:p w14:paraId="2B79EC8A" w14:textId="77777777" w:rsidR="003901C7" w:rsidRDefault="003901C7" w:rsidP="00686B7C"/>
    <w:p w14:paraId="31F21334" w14:textId="77777777" w:rsidR="00C564EF" w:rsidRDefault="00756F57">
      <w:pPr>
        <w:pStyle w:val="Heading1"/>
      </w:pPr>
      <w:bookmarkStart w:id="9" w:name="_Toc516047084"/>
      <w:bookmarkStart w:id="10" w:name="_Toc516211749"/>
      <w:bookmarkStart w:id="11" w:name="_Toc516644812"/>
      <w:bookmarkStart w:id="12" w:name="_Toc516669456"/>
      <w:bookmarkStart w:id="13" w:name="_Toc516047085"/>
      <w:bookmarkStart w:id="14" w:name="_Toc516211750"/>
      <w:bookmarkStart w:id="15" w:name="_Toc516644813"/>
      <w:bookmarkStart w:id="16" w:name="_Toc516047086"/>
      <w:bookmarkStart w:id="17" w:name="_Toc516211751"/>
      <w:bookmarkStart w:id="18" w:name="_Toc516644814"/>
      <w:bookmarkStart w:id="19" w:name="_Toc516047087"/>
      <w:bookmarkStart w:id="20" w:name="_Toc516211752"/>
      <w:bookmarkStart w:id="21" w:name="_Toc516644815"/>
      <w:bookmarkStart w:id="22" w:name="_Toc516047088"/>
      <w:bookmarkStart w:id="23" w:name="_Toc516211753"/>
      <w:bookmarkStart w:id="24" w:name="_Toc516644816"/>
      <w:bookmarkStart w:id="25" w:name="_Toc516047089"/>
      <w:bookmarkStart w:id="26" w:name="_Toc516211754"/>
      <w:bookmarkStart w:id="27" w:name="_Toc516644817"/>
      <w:bookmarkStart w:id="28" w:name="_Toc516047090"/>
      <w:bookmarkStart w:id="29" w:name="_Toc516211755"/>
      <w:bookmarkStart w:id="30" w:name="_Toc516644818"/>
      <w:bookmarkStart w:id="31" w:name="_Toc516047091"/>
      <w:bookmarkStart w:id="32" w:name="_Toc516211756"/>
      <w:bookmarkStart w:id="33" w:name="_Toc516644819"/>
      <w:bookmarkStart w:id="34" w:name="_Toc516047092"/>
      <w:bookmarkStart w:id="35" w:name="_Toc516211757"/>
      <w:bookmarkStart w:id="36" w:name="_Toc516644820"/>
      <w:bookmarkStart w:id="37" w:name="_Toc516669464"/>
      <w:bookmarkStart w:id="38" w:name="_Toc516047093"/>
      <w:bookmarkStart w:id="39" w:name="_Toc516211758"/>
      <w:bookmarkStart w:id="40" w:name="_Toc516644821"/>
      <w:bookmarkStart w:id="41" w:name="_Toc516669465"/>
      <w:bookmarkStart w:id="42" w:name="_Toc516047094"/>
      <w:bookmarkStart w:id="43" w:name="_Toc516211759"/>
      <w:bookmarkStart w:id="44" w:name="_Toc516644822"/>
      <w:bookmarkStart w:id="45" w:name="_Toc516669466"/>
      <w:bookmarkStart w:id="46" w:name="_Toc516047095"/>
      <w:bookmarkStart w:id="47" w:name="_Toc516211760"/>
      <w:bookmarkStart w:id="48" w:name="_Toc516644823"/>
      <w:bookmarkStart w:id="49" w:name="_Toc516047096"/>
      <w:bookmarkStart w:id="50" w:name="_Toc516211761"/>
      <w:bookmarkStart w:id="51" w:name="_Toc516644824"/>
      <w:bookmarkStart w:id="52" w:name="_Toc516047097"/>
      <w:bookmarkStart w:id="53" w:name="_Toc516211762"/>
      <w:bookmarkStart w:id="54" w:name="_Toc516644825"/>
      <w:bookmarkStart w:id="55" w:name="_Toc516047098"/>
      <w:bookmarkStart w:id="56" w:name="_Toc516211763"/>
      <w:bookmarkStart w:id="57" w:name="_Toc516644826"/>
      <w:bookmarkStart w:id="58" w:name="_Toc516669470"/>
      <w:bookmarkEnd w:id="3"/>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br w:type="column"/>
      </w:r>
      <w:bookmarkStart w:id="59" w:name="_Toc514681434"/>
      <w:bookmarkStart w:id="60" w:name="_Toc516047099"/>
      <w:bookmarkStart w:id="61" w:name="_Toc516669471"/>
      <w:r w:rsidR="00C564EF">
        <w:lastRenderedPageBreak/>
        <w:t>Introduction</w:t>
      </w:r>
      <w:bookmarkEnd w:id="59"/>
      <w:bookmarkEnd w:id="60"/>
      <w:bookmarkEnd w:id="61"/>
    </w:p>
    <w:p w14:paraId="2ED786F0" w14:textId="77777777" w:rsidR="00C564EF" w:rsidRDefault="00C564EF" w:rsidP="00686B7C">
      <w:pPr>
        <w:pStyle w:val="IntroFeatureText"/>
        <w:jc w:val="both"/>
      </w:pPr>
      <w:r>
        <w:t>Local government in Victoria manages approximately $91.2 billion</w:t>
      </w:r>
      <w:r>
        <w:rPr>
          <w:rStyle w:val="FootnoteReference"/>
          <w:rFonts w:ascii="Arial" w:hAnsi="Arial"/>
          <w:color w:val="B3272F"/>
        </w:rPr>
        <w:footnoteReference w:id="2"/>
      </w:r>
      <w:r>
        <w:t xml:space="preserve"> of community assets and infrastructure and spends around $8.1 billion</w:t>
      </w:r>
      <w:r>
        <w:rPr>
          <w:rStyle w:val="FootnoteReference"/>
          <w:rFonts w:ascii="Arial" w:hAnsi="Arial"/>
          <w:color w:val="B3272F"/>
        </w:rPr>
        <w:footnoteReference w:id="3"/>
      </w:r>
      <w:r>
        <w:t xml:space="preserve"> on the provision of services annually. Local government, in partnership with other levels of government, is responsible for aspects of everyday life that people care about deeply – from vibrant and safe public spaces, to accessible libraries, to strong local business and employment opportunities. Effective planning and reporting by councils is essential for ensuring transparency and accountability to the community and other levels of government as to how public money is being spent and the quality of services delivered. </w:t>
      </w:r>
    </w:p>
    <w:p w14:paraId="1D605EE2" w14:textId="77777777" w:rsidR="00C564EF" w:rsidRDefault="00C564EF" w:rsidP="00686B7C">
      <w:pPr>
        <w:pStyle w:val="Heading3"/>
        <w:rPr>
          <w:rFonts w:eastAsia="Cambria"/>
          <w:lang w:val="en-GB"/>
        </w:rPr>
      </w:pPr>
      <w:bookmarkStart w:id="62" w:name="_Toc511728947"/>
      <w:bookmarkStart w:id="63" w:name="_Toc506286228"/>
      <w:bookmarkStart w:id="64" w:name="_Toc516047100"/>
      <w:r>
        <w:rPr>
          <w:rFonts w:eastAsia="Cambria"/>
          <w:lang w:val="en-GB"/>
        </w:rPr>
        <w:t>The Local Government Act 1989</w:t>
      </w:r>
      <w:bookmarkEnd w:id="62"/>
      <w:bookmarkEnd w:id="63"/>
      <w:bookmarkEnd w:id="64"/>
    </w:p>
    <w:p w14:paraId="49F9C98E" w14:textId="77777777" w:rsidR="00261993" w:rsidRDefault="00261993" w:rsidP="00686B7C">
      <w:r>
        <w:rPr>
          <w:rFonts w:cstheme="minorHAnsi"/>
        </w:rPr>
        <w:t xml:space="preserve">The </w:t>
      </w:r>
      <w:r>
        <w:rPr>
          <w:rFonts w:cstheme="minorHAnsi"/>
          <w:i/>
          <w:iCs/>
        </w:rPr>
        <w:t>Local Government Act 1989</w:t>
      </w:r>
      <w:r>
        <w:rPr>
          <w:rFonts w:cstheme="minorHAnsi"/>
        </w:rPr>
        <w:t xml:space="preserve"> (the Act) states the</w:t>
      </w:r>
      <w:r>
        <w:t xml:space="preserve"> primary objective of a council is to endeavour to achieve the best outcomes for the local community having regard to the long-term and cumulative effects of decisions.</w:t>
      </w:r>
      <w:r>
        <w:rPr>
          <w:rStyle w:val="FootnoteReference"/>
          <w:color w:val="auto"/>
        </w:rPr>
        <w:footnoteReference w:id="4"/>
      </w:r>
      <w:r>
        <w:t xml:space="preserve"> The Act sets out local government in Victoria:</w:t>
      </w:r>
    </w:p>
    <w:p w14:paraId="0EB62A2D" w14:textId="77777777" w:rsidR="00261993" w:rsidRDefault="00261993" w:rsidP="00686B7C">
      <w:pPr>
        <w:pStyle w:val="ListBullet2"/>
      </w:pPr>
      <w:r>
        <w:t>is a distinct and essential tier of government</w:t>
      </w:r>
      <w:r>
        <w:rPr>
          <w:rStyle w:val="FootnoteReference"/>
          <w:color w:val="auto"/>
        </w:rPr>
        <w:footnoteReference w:id="5"/>
      </w:r>
      <w:r>
        <w:t>, and</w:t>
      </w:r>
    </w:p>
    <w:p w14:paraId="7D7CAECD" w14:textId="77777777" w:rsidR="00261993" w:rsidRDefault="00261993">
      <w:pPr>
        <w:pStyle w:val="ListBullet2"/>
      </w:pPr>
      <w:r>
        <w:t>must provide governance and leadership for the local community through advocacy, decision making and action.</w:t>
      </w:r>
      <w:r>
        <w:rPr>
          <w:rStyle w:val="FootnoteReference"/>
          <w:color w:val="auto"/>
        </w:rPr>
        <w:footnoteReference w:id="6"/>
      </w:r>
    </w:p>
    <w:p w14:paraId="334ADFFD" w14:textId="77777777" w:rsidR="00261993" w:rsidRDefault="00261993" w:rsidP="00686B7C">
      <w:pPr>
        <w:rPr>
          <w:vertAlign w:val="superscript"/>
        </w:rPr>
      </w:pPr>
      <w:r>
        <w:t>The Act also states it is essential there is a legislative framework that provides for councils to be accountable to their local communities in the performance of functions and the exercise of powers and the use of resources.</w:t>
      </w:r>
      <w:r>
        <w:rPr>
          <w:rStyle w:val="FootnoteReference"/>
          <w:color w:val="auto"/>
        </w:rPr>
        <w:footnoteReference w:id="7"/>
      </w:r>
    </w:p>
    <w:p w14:paraId="5A7FCDF1" w14:textId="77777777" w:rsidR="00261993" w:rsidRPr="00CF22EE" w:rsidRDefault="00261993">
      <w:r w:rsidRPr="00CF22EE">
        <w:t>It is a statutory requirement under the Act that councils prepare and report on medium and short-term plans to discharge their duties of accountability and transparency to their communities.</w:t>
      </w:r>
    </w:p>
    <w:p w14:paraId="42521DAB" w14:textId="77777777" w:rsidR="00C564EF" w:rsidRPr="0041797E" w:rsidRDefault="00C564EF">
      <w:pPr>
        <w:pStyle w:val="Heading3"/>
        <w:rPr>
          <w:rFonts w:eastAsia="Cambria"/>
        </w:rPr>
      </w:pPr>
      <w:bookmarkStart w:id="65" w:name="_Toc511728948"/>
      <w:bookmarkStart w:id="66" w:name="_Toc506286229"/>
      <w:bookmarkStart w:id="67" w:name="_Toc516047101"/>
      <w:r w:rsidRPr="0041797E">
        <w:rPr>
          <w:rFonts w:eastAsia="Cambria"/>
        </w:rPr>
        <w:t>About this guide</w:t>
      </w:r>
      <w:bookmarkEnd w:id="65"/>
      <w:bookmarkEnd w:id="66"/>
      <w:bookmarkEnd w:id="67"/>
    </w:p>
    <w:p w14:paraId="6348F9F8" w14:textId="1BE0D224" w:rsidR="00C564EF" w:rsidRPr="00AC43A9" w:rsidRDefault="000342E4" w:rsidP="00686B7C">
      <w:pPr>
        <w:rPr>
          <w:rFonts w:ascii="Arial" w:eastAsia="Cambria" w:hAnsi="Arial"/>
          <w:color w:val="363534"/>
          <w:lang w:val="en-GB"/>
        </w:rPr>
      </w:pPr>
      <w:r w:rsidRPr="004D49D5">
        <w:t xml:space="preserve">This guide has been developed to assist local government </w:t>
      </w:r>
      <w:r>
        <w:t>to meet the</w:t>
      </w:r>
      <w:r w:rsidRPr="004D49D5">
        <w:t xml:space="preserve"> statutory planning and accountability requirements. The guide is presented in </w:t>
      </w:r>
      <w:r>
        <w:t xml:space="preserve">the following </w:t>
      </w:r>
      <w:r w:rsidRPr="004D49D5">
        <w:t>three sections</w:t>
      </w:r>
      <w:r>
        <w:rPr>
          <w:rFonts w:ascii="Arial" w:eastAsia="Cambria" w:hAnsi="Arial"/>
          <w:color w:val="363534"/>
          <w:lang w:val="en-GB"/>
        </w:rPr>
        <w:t>.</w:t>
      </w:r>
    </w:p>
    <w:p w14:paraId="06067B30" w14:textId="77777777" w:rsidR="00321BFC" w:rsidRPr="004D49D5" w:rsidRDefault="00321BFC" w:rsidP="00686B7C">
      <w:pPr>
        <w:pStyle w:val="ListNumber"/>
      </w:pPr>
      <w:r w:rsidRPr="004D49D5">
        <w:rPr>
          <w:b/>
        </w:rPr>
        <w:t xml:space="preserve">Planning and </w:t>
      </w:r>
      <w:r>
        <w:rPr>
          <w:b/>
        </w:rPr>
        <w:t>a</w:t>
      </w:r>
      <w:r w:rsidRPr="004D49D5">
        <w:rPr>
          <w:b/>
        </w:rPr>
        <w:t xml:space="preserve">ccountability </w:t>
      </w:r>
      <w:r>
        <w:rPr>
          <w:b/>
        </w:rPr>
        <w:t>f</w:t>
      </w:r>
      <w:r w:rsidRPr="004D49D5">
        <w:rPr>
          <w:b/>
        </w:rPr>
        <w:t>ramework:</w:t>
      </w:r>
      <w:r w:rsidRPr="004D49D5">
        <w:t xml:space="preserve"> provides an overview of the relationship between the key planning and reporting documents</w:t>
      </w:r>
    </w:p>
    <w:p w14:paraId="41B08753" w14:textId="77777777" w:rsidR="00321BFC" w:rsidRPr="004D49D5" w:rsidRDefault="00321BFC">
      <w:pPr>
        <w:pStyle w:val="ListNumber"/>
      </w:pPr>
      <w:r w:rsidRPr="004D49D5">
        <w:rPr>
          <w:b/>
        </w:rPr>
        <w:lastRenderedPageBreak/>
        <w:t>Planning</w:t>
      </w:r>
      <w:r w:rsidRPr="004D49D5">
        <w:t xml:space="preserve">: outlines the statutory requirements </w:t>
      </w:r>
      <w:r>
        <w:t xml:space="preserve">and better practice guidance </w:t>
      </w:r>
      <w:r w:rsidRPr="004D49D5">
        <w:t xml:space="preserve">for </w:t>
      </w:r>
      <w:r>
        <w:t>preparing</w:t>
      </w:r>
      <w:r w:rsidRPr="004D49D5">
        <w:t xml:space="preserve"> </w:t>
      </w:r>
      <w:r>
        <w:t xml:space="preserve">a </w:t>
      </w:r>
      <w:r w:rsidRPr="004D49D5">
        <w:t>council plan</w:t>
      </w:r>
      <w:r>
        <w:t>, strategic resource plan and budget</w:t>
      </w:r>
    </w:p>
    <w:p w14:paraId="3DE6E213" w14:textId="03BEF9DF" w:rsidR="00C564EF" w:rsidRPr="00AC43A9" w:rsidRDefault="00321BFC">
      <w:pPr>
        <w:pStyle w:val="ListNumber"/>
        <w:rPr>
          <w:rFonts w:eastAsia="Cambria"/>
          <w:lang w:val="en-GB"/>
        </w:rPr>
      </w:pPr>
      <w:r w:rsidRPr="001146FF">
        <w:rPr>
          <w:b/>
        </w:rPr>
        <w:t>Reporting</w:t>
      </w:r>
      <w:r w:rsidRPr="004D49D5">
        <w:t xml:space="preserve">: outlines the statutory requirements </w:t>
      </w:r>
      <w:r>
        <w:t xml:space="preserve">and better practice guidance </w:t>
      </w:r>
      <w:r w:rsidRPr="004D49D5">
        <w:t xml:space="preserve">for </w:t>
      </w:r>
      <w:r>
        <w:t>preparing an annual report including a report of operations, financial statements and performance statement</w:t>
      </w:r>
      <w:r w:rsidRPr="004D49D5">
        <w:t>.</w:t>
      </w:r>
    </w:p>
    <w:p w14:paraId="66C141EA" w14:textId="2885024E" w:rsidR="00C564EF" w:rsidRPr="00AC43A9" w:rsidRDefault="00C564EF">
      <w:pPr>
        <w:rPr>
          <w:rFonts w:eastAsia="Cambria"/>
          <w:lang w:val="en-GB"/>
        </w:rPr>
      </w:pPr>
      <w:r w:rsidRPr="00AC43A9">
        <w:rPr>
          <w:rFonts w:eastAsia="Cambria"/>
          <w:lang w:val="en-GB"/>
        </w:rPr>
        <w:t xml:space="preserve">This guide is intended for use by specialists in the field of local government planning and reporting. It will also be instructive for senior officers including chief executive officers (CEOs) and councillors. </w:t>
      </w:r>
      <w:r w:rsidR="00BD6D21" w:rsidRPr="00C77C2F">
        <w:rPr>
          <w:rFonts w:cs="Tahoma"/>
        </w:rPr>
        <w:t xml:space="preserve">Each council retains the responsibility for </w:t>
      </w:r>
      <w:r w:rsidR="00BD6D21">
        <w:rPr>
          <w:rFonts w:cs="Tahoma"/>
        </w:rPr>
        <w:t>meeting their planning and reporting obligations</w:t>
      </w:r>
      <w:r w:rsidR="00BD6D21" w:rsidRPr="00C77C2F">
        <w:rPr>
          <w:rFonts w:cs="Tahoma"/>
        </w:rPr>
        <w:t xml:space="preserve">. </w:t>
      </w:r>
    </w:p>
    <w:p w14:paraId="1F0A88F9" w14:textId="77777777" w:rsidR="00C564EF" w:rsidRPr="00AC43A9" w:rsidRDefault="00C564EF">
      <w:pPr>
        <w:rPr>
          <w:rFonts w:eastAsia="Cambria"/>
          <w:lang w:val="en-GB"/>
        </w:rPr>
      </w:pPr>
      <w:r w:rsidRPr="00AC43A9">
        <w:rPr>
          <w:rFonts w:eastAsia="Cambria"/>
          <w:lang w:val="en-GB"/>
        </w:rPr>
        <w:t>Within this guide there are references to related information and further guidance. A full list of resources can be found in the reference section. Endnotes are used to reference legislative provisions and other information. Illustrative information and examples are provided in tables and boxed text.</w:t>
      </w:r>
    </w:p>
    <w:p w14:paraId="73092F19" w14:textId="77777777" w:rsidR="00846D1D" w:rsidRPr="00AC43A9" w:rsidRDefault="00C564EF" w:rsidP="00686B7C">
      <w:pPr>
        <w:pStyle w:val="Heading1"/>
      </w:pPr>
      <w:r w:rsidRPr="00AC43A9">
        <w:rPr>
          <w:color w:val="auto"/>
        </w:rPr>
        <w:br w:type="page"/>
      </w:r>
      <w:bookmarkStart w:id="68" w:name="_Toc445974889"/>
      <w:bookmarkStart w:id="69" w:name="_Toc516047102"/>
      <w:bookmarkStart w:id="70" w:name="_Toc516669472"/>
      <w:r w:rsidR="00846D1D" w:rsidRPr="00AC43A9">
        <w:lastRenderedPageBreak/>
        <w:t>P</w:t>
      </w:r>
      <w:r w:rsidR="00846D1D" w:rsidRPr="00A32F7C">
        <w:rPr>
          <w:color w:val="C00000"/>
        </w:rPr>
        <w:t xml:space="preserve">lanning </w:t>
      </w:r>
      <w:r w:rsidR="00846D1D" w:rsidRPr="00AC43A9">
        <w:t xml:space="preserve">and accountability </w:t>
      </w:r>
      <w:bookmarkEnd w:id="68"/>
      <w:r w:rsidR="00846D1D" w:rsidRPr="00AC43A9">
        <w:t>framework</w:t>
      </w:r>
      <w:bookmarkEnd w:id="69"/>
      <w:bookmarkEnd w:id="70"/>
    </w:p>
    <w:p w14:paraId="4260C95E" w14:textId="77777777" w:rsidR="00846D1D" w:rsidRPr="00AC43A9" w:rsidRDefault="00846D1D" w:rsidP="00686B7C">
      <w:pPr>
        <w:pStyle w:val="Heading3"/>
        <w:rPr>
          <w:i/>
          <w:color w:val="47999C"/>
        </w:rPr>
      </w:pPr>
      <w:bookmarkStart w:id="71" w:name="_Toc516047103"/>
      <w:r w:rsidRPr="00A32F7C">
        <w:t>Statutory requirements</w:t>
      </w:r>
      <w:bookmarkEnd w:id="71"/>
    </w:p>
    <w:p w14:paraId="1619FB96" w14:textId="77777777" w:rsidR="00846D1D" w:rsidRPr="0099519C" w:rsidRDefault="00846D1D" w:rsidP="00686B7C">
      <w:r w:rsidRPr="0099519C">
        <w:t>The planning and accountability framework is found in part 6 of the Act and in the regulations</w:t>
      </w:r>
      <w:r w:rsidRPr="0099519C">
        <w:rPr>
          <w:i/>
        </w:rPr>
        <w:t xml:space="preserve">. </w:t>
      </w:r>
      <w:r w:rsidRPr="0099519C">
        <w:t>The legislation requires councils to prepare the following documents:</w:t>
      </w:r>
    </w:p>
    <w:p w14:paraId="7DD55433" w14:textId="250986C6" w:rsidR="00846D1D" w:rsidRPr="0099519C" w:rsidRDefault="00846D1D" w:rsidP="00686B7C">
      <w:pPr>
        <w:pStyle w:val="ListBullet2"/>
      </w:pPr>
      <w:r w:rsidRPr="0099519C">
        <w:t>a council plan within the period of six months after each general election or by 30 June, whichever is later</w:t>
      </w:r>
      <w:r w:rsidR="002A56C7" w:rsidRPr="0099519C">
        <w:rPr>
          <w:rStyle w:val="FootnoteReference"/>
          <w:rFonts w:ascii="Arial" w:hAnsi="Arial"/>
        </w:rPr>
        <w:footnoteReference w:id="8"/>
      </w:r>
    </w:p>
    <w:p w14:paraId="7C0C16E5" w14:textId="3A92C525" w:rsidR="00846D1D" w:rsidRPr="0099519C" w:rsidRDefault="00846D1D">
      <w:pPr>
        <w:pStyle w:val="ListBullet2"/>
      </w:pPr>
      <w:r w:rsidRPr="0099519C">
        <w:t>a strategic resource plan for a period of at least four years and include this in the council plan</w:t>
      </w:r>
      <w:r w:rsidR="002A56C7" w:rsidRPr="0099519C">
        <w:rPr>
          <w:rStyle w:val="FootnoteReference"/>
          <w:rFonts w:ascii="Arial" w:hAnsi="Arial"/>
        </w:rPr>
        <w:footnoteReference w:id="9"/>
      </w:r>
    </w:p>
    <w:p w14:paraId="76D73E75" w14:textId="55B1FD9B" w:rsidR="00846D1D" w:rsidRPr="0099519C" w:rsidRDefault="00846D1D">
      <w:pPr>
        <w:pStyle w:val="ListBullet2"/>
      </w:pPr>
      <w:r w:rsidRPr="0099519C">
        <w:t>a budget for each financial year</w:t>
      </w:r>
      <w:r w:rsidR="002A56C7" w:rsidRPr="0099519C">
        <w:rPr>
          <w:rStyle w:val="FootnoteReference"/>
          <w:rFonts w:ascii="Arial" w:hAnsi="Arial"/>
        </w:rPr>
        <w:footnoteReference w:id="10"/>
      </w:r>
    </w:p>
    <w:p w14:paraId="3A8404AB" w14:textId="5865D4AC" w:rsidR="00846D1D" w:rsidRPr="0099519C" w:rsidRDefault="00846D1D">
      <w:pPr>
        <w:pStyle w:val="ListBullet2"/>
      </w:pPr>
      <w:r w:rsidRPr="0099519C">
        <w:t>an annual report for each financial year.</w:t>
      </w:r>
      <w:r w:rsidR="002A56C7" w:rsidRPr="0099519C">
        <w:rPr>
          <w:rStyle w:val="FootnoteReference"/>
          <w:rFonts w:ascii="Arial" w:hAnsi="Arial"/>
        </w:rPr>
        <w:footnoteReference w:id="11"/>
      </w:r>
    </w:p>
    <w:p w14:paraId="0F922C83" w14:textId="77777777" w:rsidR="00846D1D" w:rsidRPr="00AC43A9" w:rsidRDefault="00846D1D">
      <w:r w:rsidRPr="0099519C">
        <w:t>The following diagram shows the relationships between the key planning and reporting documents that make up the planning and accountability framework for local government. It also shows that there are opportunities for community and stakeholder</w:t>
      </w:r>
      <w:r w:rsidRPr="00AC43A9">
        <w:t xml:space="preserve"> input at each stage of the planning and reporting cycle.</w:t>
      </w:r>
    </w:p>
    <w:p w14:paraId="75C25BDA" w14:textId="3FC57911" w:rsidR="00846D1D" w:rsidRPr="00686B7C" w:rsidRDefault="00846D1D" w:rsidP="00686B7C">
      <w:pPr>
        <w:spacing w:before="170" w:after="57"/>
        <w:rPr>
          <w:b/>
          <w:sz w:val="16"/>
        </w:rPr>
      </w:pPr>
      <w:r w:rsidRPr="00686B7C">
        <w:rPr>
          <w:b/>
          <w:sz w:val="16"/>
        </w:rPr>
        <w:t xml:space="preserve">Figure 1 - Planning and accountability framework </w:t>
      </w:r>
    </w:p>
    <w:p w14:paraId="3C4AB83A" w14:textId="793799B5" w:rsidR="00846D1D" w:rsidRPr="00AC43A9" w:rsidRDefault="00EB15D3">
      <w:r w:rsidRPr="00AC43A9">
        <w:rPr>
          <w:noProof/>
        </w:rPr>
        <w:drawing>
          <wp:anchor distT="0" distB="0" distL="114300" distR="114300" simplePos="0" relativeHeight="251648000" behindDoc="0" locked="0" layoutInCell="1" allowOverlap="1" wp14:anchorId="61A2C562" wp14:editId="55BF3278">
            <wp:simplePos x="0" y="0"/>
            <wp:positionH relativeFrom="column">
              <wp:posOffset>24189</wp:posOffset>
            </wp:positionH>
            <wp:positionV relativeFrom="paragraph">
              <wp:posOffset>68742</wp:posOffset>
            </wp:positionV>
            <wp:extent cx="5752214" cy="3854699"/>
            <wp:effectExtent l="0" t="0" r="1270" b="0"/>
            <wp:wrapNone/>
            <wp:docPr id="585" name="Picture 585" descr="Screen shot 2014-04-29 a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descr="Screen shot 2014-04-29 at 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61662" cy="3861030"/>
                    </a:xfrm>
                    <a:prstGeom prst="rect">
                      <a:avLst/>
                    </a:prstGeom>
                    <a:noFill/>
                  </pic:spPr>
                </pic:pic>
              </a:graphicData>
            </a:graphic>
            <wp14:sizeRelH relativeFrom="page">
              <wp14:pctWidth>0</wp14:pctWidth>
            </wp14:sizeRelH>
            <wp14:sizeRelV relativeFrom="page">
              <wp14:pctHeight>0</wp14:pctHeight>
            </wp14:sizeRelV>
          </wp:anchor>
        </w:drawing>
      </w:r>
      <w:r w:rsidR="00846D1D" w:rsidRPr="00AC43A9">
        <w:t xml:space="preserve"> </w:t>
      </w:r>
    </w:p>
    <w:p w14:paraId="198A50A1" w14:textId="3038418D" w:rsidR="00846D1D" w:rsidRPr="00A32F7C" w:rsidRDefault="00846D1D" w:rsidP="00686B7C">
      <w:pPr>
        <w:pStyle w:val="Heading3"/>
      </w:pPr>
      <w:bookmarkStart w:id="72" w:name="_Toc345504946"/>
      <w:r w:rsidRPr="00AC43A9">
        <w:br w:type="page"/>
      </w:r>
      <w:bookmarkStart w:id="73" w:name="_Toc516047104"/>
      <w:r w:rsidRPr="00A32F7C">
        <w:lastRenderedPageBreak/>
        <w:t>Better practice guidance</w:t>
      </w:r>
      <w:bookmarkEnd w:id="72"/>
      <w:bookmarkEnd w:id="73"/>
    </w:p>
    <w:p w14:paraId="4C3C4D7E" w14:textId="0A7A931A" w:rsidR="00846D1D" w:rsidRPr="0099519C" w:rsidRDefault="00846D1D">
      <w:r w:rsidRPr="0099519C">
        <w:t xml:space="preserve">As the closest level of government to the community, local government is best placed to observe community needs and concerns and respond accordingly. The role of local government is not only one of leadership, but also planning, advocacy and facilitating community participation. </w:t>
      </w:r>
    </w:p>
    <w:p w14:paraId="4977EF99" w14:textId="1F0ECF41" w:rsidR="00ED11CE" w:rsidRPr="0099519C" w:rsidRDefault="00846D1D">
      <w:r w:rsidRPr="0099519C">
        <w:t>Council planning is about envisioning and making choices that will shape the future. These choices can be based on a range of factors but should fundamentally be informed by local community aspirations, needs, values and priorities. Councils should actively pursue community input into the planning and reporting process.</w:t>
      </w:r>
    </w:p>
    <w:p w14:paraId="006D87E4" w14:textId="77777777" w:rsidR="00846D1D" w:rsidRPr="0099519C" w:rsidRDefault="00846D1D"/>
    <w:p w14:paraId="59F9DB50" w14:textId="4861AF4A" w:rsidR="00846D1D" w:rsidRPr="0099519C" w:rsidRDefault="00846D1D">
      <w:r w:rsidRPr="0099519C">
        <w:rPr>
          <w:b/>
        </w:rPr>
        <w:t>Council plan</w:t>
      </w:r>
      <w:r w:rsidRPr="0099519C">
        <w:t>: This is council’s key medium-term strategic plan and should reflect the outcome of stakeholder and community engagement. The council plan describes the organisation’s strategic objectives, strategies for achieving the objectives, strategic indicators for measuring progress and the resources required to implement the council plan for a period of at least four years.</w:t>
      </w:r>
    </w:p>
    <w:p w14:paraId="24B69879" w14:textId="083DAFD0" w:rsidR="00846D1D" w:rsidRPr="0099519C" w:rsidRDefault="00846D1D">
      <w:r w:rsidRPr="0099519C">
        <w:rPr>
          <w:b/>
        </w:rPr>
        <w:t>Strategic resource plan</w:t>
      </w:r>
      <w:r w:rsidRPr="0099519C">
        <w:t xml:space="preserve">: This is a rolling plan of at least four years and forms part of the council plan. The strategic resource plan outlines the financial and non-financial resources that council requires to achieve the strategic objectives described in the council plan and must take into account services and initiatives contained in </w:t>
      </w:r>
      <w:r w:rsidRPr="0099519C">
        <w:rPr>
          <w:i/>
          <w:u w:val="single"/>
        </w:rPr>
        <w:t>any</w:t>
      </w:r>
      <w:r w:rsidRPr="0099519C">
        <w:t xml:space="preserve"> plan adopted by the council. It must also contain financial statements, statements of non-financial resources and other information such as capital works and human resource requirements as prescribed by the regulations.</w:t>
      </w:r>
    </w:p>
    <w:p w14:paraId="1333851C" w14:textId="383B740B" w:rsidR="00846D1D" w:rsidRPr="0099519C" w:rsidRDefault="00846D1D">
      <w:r w:rsidRPr="0099519C">
        <w:rPr>
          <w:b/>
        </w:rPr>
        <w:t>Budget</w:t>
      </w:r>
      <w:r w:rsidRPr="0099519C">
        <w:t>: This is a plan which reflects the first year of the strategic resource plan. It describes the services, initiatives and major initiatives to be funded including service performance outcome indicators for monitoring performance.  The budget must contain financial statements and other information including capital works, human resources, grants and rating information as prescribed by the regulations.</w:t>
      </w:r>
    </w:p>
    <w:p w14:paraId="3A86475B" w14:textId="77777777" w:rsidR="00846D1D" w:rsidRPr="0099519C" w:rsidRDefault="00846D1D">
      <w:r w:rsidRPr="0099519C">
        <w:rPr>
          <w:b/>
        </w:rPr>
        <w:t>Annual report</w:t>
      </w:r>
      <w:r w:rsidRPr="0099519C">
        <w:t>: The annual report outlines the council’s performance for the year as measured against the council plan and budget. The annual report contains information on what the council has achieved during the financial year in the report of operations including service performance indicator results, achievement of major initiatives and a governance and management checklist. The annual report must also contain financial statements and a performance statement to report performance against service performance, financial performance and sustainable capacity indicators. The financial statements and performance statement included in the annual report are audited at the end of the financial year by VAGO.</w:t>
      </w:r>
    </w:p>
    <w:p w14:paraId="4C6C5323" w14:textId="660CF7B6" w:rsidR="00846D1D" w:rsidRDefault="00846D1D"/>
    <w:tbl>
      <w:tblPr>
        <w:tblStyle w:val="TableGrid"/>
        <w:tblW w:w="5000" w:type="pct"/>
        <w:tblLook w:val="04A0" w:firstRow="1" w:lastRow="0" w:firstColumn="1" w:lastColumn="0" w:noHBand="0" w:noVBand="1"/>
      </w:tblPr>
      <w:tblGrid>
        <w:gridCol w:w="9639"/>
      </w:tblGrid>
      <w:tr w:rsidR="001C04C6" w14:paraId="77E8BEE4" w14:textId="77777777" w:rsidTr="00686B7C">
        <w:trPr>
          <w:cnfStyle w:val="100000000000" w:firstRow="1" w:lastRow="0" w:firstColumn="0" w:lastColumn="0" w:oddVBand="0" w:evenVBand="0" w:oddHBand="0" w:evenHBand="0" w:firstRowFirstColumn="0" w:firstRowLastColumn="0" w:lastRowFirstColumn="0" w:lastRowLastColumn="0"/>
          <w:trHeight w:val="2266"/>
        </w:trPr>
        <w:tc>
          <w:tcPr>
            <w:cnfStyle w:val="000000000100" w:firstRow="0" w:lastRow="0" w:firstColumn="0" w:lastColumn="0" w:oddVBand="0" w:evenVBand="0" w:oddHBand="0" w:evenHBand="0" w:firstRowFirstColumn="1" w:firstRowLastColumn="0" w:lastRowFirstColumn="0" w:lastRowLastColumn="0"/>
            <w:tcW w:w="5000" w:type="pct"/>
          </w:tcPr>
          <w:p w14:paraId="1E8A6D2F" w14:textId="402FDC55" w:rsidR="001C04C6" w:rsidRPr="007C4A46" w:rsidRDefault="001C04C6">
            <w:pPr>
              <w:pStyle w:val="HighlightBoxHeading"/>
            </w:pPr>
            <w:r w:rsidRPr="007C4A46">
              <w:t>Community plan</w:t>
            </w:r>
          </w:p>
          <w:p w14:paraId="76B77AA3" w14:textId="051D316A" w:rsidR="001C04C6" w:rsidRDefault="001C04C6" w:rsidP="00686B7C">
            <w:pPr>
              <w:pStyle w:val="HighlightBoxText"/>
            </w:pPr>
            <w:r w:rsidRPr="00686B7C">
              <w:rPr>
                <w:sz w:val="22"/>
              </w:rPr>
              <w:t>Councils should take a leadership role in developing and facilitating community engagement and involvement to inform the preparation of their council plan. Although not a legislative requirement, the council plan can also be informed by long-term plans such as a community plan. A community plan typically describes the community’s long-term vision and aspirations and is a way of directly involving the community in the lead up to the council plan preparation process.</w:t>
            </w:r>
          </w:p>
        </w:tc>
      </w:tr>
    </w:tbl>
    <w:p w14:paraId="4779B494" w14:textId="2B0D818E" w:rsidR="00CD320A" w:rsidRPr="00AC43A9" w:rsidRDefault="00CD320A" w:rsidP="00686B7C">
      <w:r w:rsidRPr="00AC43A9">
        <w:rPr>
          <w:noProof/>
        </w:rPr>
        <mc:AlternateContent>
          <mc:Choice Requires="wps">
            <w:drawing>
              <wp:anchor distT="0" distB="0" distL="114300" distR="114300" simplePos="0" relativeHeight="251651072" behindDoc="0" locked="0" layoutInCell="1" allowOverlap="1" wp14:anchorId="2F3E7690" wp14:editId="22FFFBEA">
                <wp:simplePos x="0" y="0"/>
                <wp:positionH relativeFrom="column">
                  <wp:posOffset>-52852</wp:posOffset>
                </wp:positionH>
                <wp:positionV relativeFrom="paragraph">
                  <wp:posOffset>247251</wp:posOffset>
                </wp:positionV>
                <wp:extent cx="6209030" cy="805180"/>
                <wp:effectExtent l="0" t="0" r="20320" b="13970"/>
                <wp:wrapNone/>
                <wp:docPr id="45" name="AutoShape 5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9030" cy="805180"/>
                        </a:xfrm>
                        <a:prstGeom prst="roundRect">
                          <a:avLst>
                            <a:gd name="adj" fmla="val 0"/>
                          </a:avLst>
                        </a:prstGeom>
                        <a:solidFill>
                          <a:srgbClr val="FFFFFF"/>
                        </a:solidFill>
                        <a:ln w="9525">
                          <a:solidFill>
                            <a:srgbClr val="C00000"/>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14:paraId="2DD42B8C" w14:textId="77777777" w:rsidR="001D09A1" w:rsidRPr="00686B7C" w:rsidRDefault="001D09A1">
                            <w:pPr>
                              <w:rPr>
                                <w:color w:val="B3272F" w:themeColor="text2"/>
                                <w:sz w:val="24"/>
                                <w:szCs w:val="24"/>
                              </w:rPr>
                            </w:pPr>
                            <w:r w:rsidRPr="00686B7C">
                              <w:rPr>
                                <w:color w:val="B3272F" w:themeColor="text2"/>
                                <w:sz w:val="24"/>
                                <w:szCs w:val="24"/>
                              </w:rPr>
                              <w:t xml:space="preserve">For </w:t>
                            </w:r>
                            <w:r w:rsidRPr="00686B7C">
                              <w:rPr>
                                <w:b/>
                                <w:color w:val="B3272F" w:themeColor="text2"/>
                                <w:sz w:val="24"/>
                                <w:szCs w:val="24"/>
                              </w:rPr>
                              <w:t>further information</w:t>
                            </w:r>
                            <w:r w:rsidRPr="00686B7C">
                              <w:rPr>
                                <w:color w:val="B3272F" w:themeColor="text2"/>
                                <w:sz w:val="24"/>
                                <w:szCs w:val="24"/>
                              </w:rPr>
                              <w:t xml:space="preserve"> refer to:</w:t>
                            </w:r>
                          </w:p>
                          <w:p w14:paraId="3F9758E0" w14:textId="77777777" w:rsidR="001D09A1" w:rsidRPr="00CF22EE" w:rsidRDefault="00986D30">
                            <w:pPr>
                              <w:pStyle w:val="ListParagraph"/>
                              <w:numPr>
                                <w:ilvl w:val="0"/>
                                <w:numId w:val="19"/>
                              </w:numPr>
                              <w:rPr>
                                <w:rFonts w:cs="Tahoma"/>
                              </w:rPr>
                            </w:pPr>
                            <w:hyperlink r:id="rId46" w:history="1">
                              <w:r w:rsidR="001D09A1" w:rsidRPr="00CF22EE">
                                <w:rPr>
                                  <w:rStyle w:val="Hyperlink"/>
                                  <w:rFonts w:cs="Tahoma"/>
                                </w:rPr>
                                <w:t>https://www.localgovernment.vic.gov.au/strengthening-councils/sector-guidance-planning-and-reporting</w:t>
                              </w:r>
                            </w:hyperlink>
                            <w:r w:rsidR="001D09A1" w:rsidRPr="00CF22EE">
                              <w:rPr>
                                <w:rFonts w:cs="Tahom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3E7690" id="AutoShape 598" o:spid="_x0000_s1032" style="position:absolute;margin-left:-4.15pt;margin-top:19.45pt;width:488.9pt;height:63.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" strokecolor="#c00000">
                <v:shadow opacity=".5" offset="-6pt,-6pt"/>
                <v:textbox>
                  <w:txbxContent>
                    <w:p w14:paraId="2DD42B8C" w14:textId="77777777" w:rsidR="001D09A1" w:rsidRPr="00686B7C" w:rsidRDefault="001D09A1">
                      <w:pPr>
                        <w:rPr>
                          <w:color w:val="B3272F" w:themeColor="text2"/>
                          <w:sz w:val="24"/>
                          <w:szCs w:val="24"/>
                        </w:rPr>
                      </w:pPr>
                      <w:r w:rsidRPr="00686B7C">
                        <w:rPr>
                          <w:color w:val="B3272F" w:themeColor="text2"/>
                          <w:sz w:val="24"/>
                          <w:szCs w:val="24"/>
                        </w:rPr>
                        <w:t xml:space="preserve">For </w:t>
                      </w:r>
                      <w:r w:rsidRPr="00686B7C">
                        <w:rPr>
                          <w:b/>
                          <w:color w:val="B3272F" w:themeColor="text2"/>
                          <w:sz w:val="24"/>
                          <w:szCs w:val="24"/>
                        </w:rPr>
                        <w:t>further information</w:t>
                      </w:r>
                      <w:r w:rsidRPr="00686B7C">
                        <w:rPr>
                          <w:color w:val="B3272F" w:themeColor="text2"/>
                          <w:sz w:val="24"/>
                          <w:szCs w:val="24"/>
                        </w:rPr>
                        <w:t xml:space="preserve"> refer to:</w:t>
                      </w:r>
                    </w:p>
                    <w:p w14:paraId="3F9758E0" w14:textId="77777777" w:rsidR="001D09A1" w:rsidRPr="00CF22EE" w:rsidRDefault="00986D30">
                      <w:pPr>
                        <w:pStyle w:val="ListParagraph"/>
                        <w:numPr>
                          <w:ilvl w:val="0"/>
                          <w:numId w:val="19"/>
                        </w:numPr>
                        <w:rPr>
                          <w:rFonts w:cs="Tahoma"/>
                        </w:rPr>
                      </w:pPr>
                      <w:hyperlink r:id="rId47" w:history="1">
                        <w:r w:rsidR="001D09A1" w:rsidRPr="00CF22EE">
                          <w:rPr>
                            <w:rStyle w:val="Hyperlink"/>
                            <w:rFonts w:cs="Tahoma"/>
                          </w:rPr>
                          <w:t>https://www.localgovernment.vic.gov.au/strengthening-councils/sector-guidance-planning-and-reporting</w:t>
                        </w:r>
                      </w:hyperlink>
                      <w:r w:rsidR="001D09A1" w:rsidRPr="00CF22EE">
                        <w:rPr>
                          <w:rFonts w:cs="Tahoma"/>
                        </w:rPr>
                        <w:t xml:space="preserve"> </w:t>
                      </w:r>
                    </w:p>
                  </w:txbxContent>
                </v:textbox>
              </v:roundrect>
            </w:pict>
          </mc:Fallback>
        </mc:AlternateContent>
      </w:r>
    </w:p>
    <w:p w14:paraId="424DD22F" w14:textId="77777777" w:rsidR="00CD320A" w:rsidRPr="00A32F7C" w:rsidRDefault="00CD320A" w:rsidP="00686B7C">
      <w:pPr>
        <w:pStyle w:val="Heading1"/>
        <w:rPr>
          <w:lang w:eastAsia="en-US"/>
        </w:rPr>
      </w:pPr>
      <w:bookmarkStart w:id="74" w:name="_Toc445974890"/>
      <w:bookmarkStart w:id="75" w:name="_Toc516047105"/>
      <w:bookmarkStart w:id="76" w:name="_Toc516669473"/>
      <w:r w:rsidRPr="00A32F7C">
        <w:rPr>
          <w:lang w:eastAsia="en-US"/>
        </w:rPr>
        <w:lastRenderedPageBreak/>
        <w:t>Planning</w:t>
      </w:r>
      <w:bookmarkEnd w:id="74"/>
      <w:bookmarkEnd w:id="75"/>
      <w:bookmarkEnd w:id="76"/>
      <w:r w:rsidRPr="00A32F7C">
        <w:rPr>
          <w:lang w:eastAsia="en-US"/>
        </w:rPr>
        <w:t xml:space="preserve"> </w:t>
      </w:r>
    </w:p>
    <w:p w14:paraId="3E8522B3" w14:textId="67B6D191" w:rsidR="00CD320A" w:rsidRPr="00A32F7C" w:rsidRDefault="00CD320A" w:rsidP="00686B7C">
      <w:pPr>
        <w:pStyle w:val="Heading2"/>
      </w:pPr>
      <w:bookmarkStart w:id="77" w:name="_Toc516047106"/>
      <w:r w:rsidRPr="00A32F7C">
        <w:t>Council plan</w:t>
      </w:r>
      <w:bookmarkEnd w:id="77"/>
    </w:p>
    <w:p w14:paraId="14910DC3" w14:textId="77777777" w:rsidR="00CD320A" w:rsidRPr="00A32F7C" w:rsidRDefault="00CD320A" w:rsidP="00686B7C">
      <w:pPr>
        <w:pStyle w:val="Heading3"/>
        <w:rPr>
          <w:rFonts w:eastAsia="Calibri"/>
        </w:rPr>
      </w:pPr>
      <w:bookmarkStart w:id="78" w:name="_Toc345504948"/>
      <w:bookmarkStart w:id="79" w:name="_Toc516047107"/>
      <w:r w:rsidRPr="00A32F7C">
        <w:rPr>
          <w:rFonts w:eastAsia="Calibri"/>
          <w:lang w:eastAsia="en-US"/>
        </w:rPr>
        <w:t>Statutory requirements</w:t>
      </w:r>
      <w:bookmarkEnd w:id="78"/>
      <w:bookmarkEnd w:id="79"/>
    </w:p>
    <w:p w14:paraId="2EAA8DB7" w14:textId="74A410DD" w:rsidR="007C29AB" w:rsidRDefault="007C29AB" w:rsidP="007C29AB">
      <w:pPr>
        <w:pStyle w:val="BodycopyBodycontent"/>
        <w:pBdr>
          <w:top w:val="dotted" w:sz="8" w:space="12" w:color="00838E"/>
          <w:bottom w:val="dotted" w:sz="8" w:space="5" w:color="00838E"/>
        </w:pBdr>
        <w:spacing w:before="113"/>
        <w:rPr>
          <w:rFonts w:ascii="Arial" w:hAnsi="Arial" w:cs="Arial"/>
          <w:b/>
          <w:bCs/>
          <w:i/>
          <w:iCs/>
          <w:color w:val="B3272F" w:themeColor="text2"/>
        </w:rPr>
      </w:pPr>
      <w:r w:rsidRPr="007C29AB">
        <w:rPr>
          <w:rFonts w:ascii="Arial" w:hAnsi="Arial" w:cs="Arial"/>
          <w:b/>
          <w:bCs/>
          <w:i/>
          <w:iCs/>
          <w:color w:val="B3272F" w:themeColor="text2"/>
        </w:rPr>
        <w:t>“The Act requires councils to prepare a council plan.</w:t>
      </w:r>
      <w:r>
        <w:rPr>
          <w:rFonts w:ascii="Arial" w:hAnsi="Arial" w:cs="Arial"/>
          <w:b/>
          <w:bCs/>
          <w:i/>
          <w:iCs/>
          <w:color w:val="B3272F" w:themeColor="text2"/>
        </w:rPr>
        <w:t>”</w:t>
      </w:r>
    </w:p>
    <w:p w14:paraId="24B4E51F" w14:textId="77777777" w:rsidR="00CD320A" w:rsidRPr="0099519C" w:rsidRDefault="00CD320A">
      <w:pPr>
        <w:rPr>
          <w:rFonts w:eastAsia="Calibri"/>
          <w:lang w:eastAsia="en-US"/>
        </w:rPr>
      </w:pPr>
      <w:r w:rsidRPr="0099519C">
        <w:rPr>
          <w:rFonts w:eastAsia="Calibri"/>
          <w:lang w:eastAsia="en-US"/>
        </w:rPr>
        <w:t>Section 125 of the Act states that:</w:t>
      </w:r>
    </w:p>
    <w:p w14:paraId="4AC6A097" w14:textId="211966C8" w:rsidR="00CD320A" w:rsidRPr="0099519C" w:rsidRDefault="00CD320A" w:rsidP="00686B7C">
      <w:pPr>
        <w:pStyle w:val="ListBullet2"/>
        <w:rPr>
          <w:rFonts w:eastAsia="Cambria"/>
          <w:lang w:val="en-GB" w:eastAsia="en-US"/>
        </w:rPr>
      </w:pPr>
      <w:r w:rsidRPr="0099519C">
        <w:rPr>
          <w:rFonts w:eastAsia="Cambria"/>
          <w:lang w:val="en-GB" w:eastAsia="en-US"/>
        </w:rPr>
        <w:t>council must prepare and approve a council plan within six months after a general election or by 30 June (whichever is later) and submit its council plan to the Minister for Local Government</w:t>
      </w:r>
      <w:r w:rsidRPr="0099519C">
        <w:rPr>
          <w:rStyle w:val="FootnoteReference"/>
          <w:rFonts w:ascii="Arial" w:eastAsia="Cambria" w:hAnsi="Arial"/>
          <w:lang w:val="en-GB" w:eastAsia="en-US"/>
        </w:rPr>
        <w:footnoteReference w:id="12"/>
      </w:r>
    </w:p>
    <w:p w14:paraId="410BA1E3" w14:textId="3ECC0808" w:rsidR="00CD320A" w:rsidRPr="0099519C" w:rsidRDefault="00CD320A">
      <w:pPr>
        <w:pStyle w:val="ListBullet2"/>
        <w:rPr>
          <w:rFonts w:eastAsia="Cambria"/>
          <w:lang w:val="en-GB" w:eastAsia="en-US"/>
        </w:rPr>
      </w:pPr>
      <w:r w:rsidRPr="0099519C">
        <w:rPr>
          <w:rFonts w:eastAsia="Cambria"/>
          <w:lang w:val="en-GB" w:eastAsia="en-US"/>
        </w:rPr>
        <w:t>the council plan must include the strategic objectives, strategies for achieving these for at least the next four years, strategic indicators for monitoring achievement of the strategic objectives and a strategic resource plan</w:t>
      </w:r>
      <w:r w:rsidRPr="0099519C">
        <w:rPr>
          <w:rStyle w:val="FootnoteReference"/>
          <w:rFonts w:ascii="Arial" w:eastAsia="Cambria" w:hAnsi="Arial"/>
          <w:lang w:val="en-GB" w:eastAsia="en-US"/>
        </w:rPr>
        <w:footnoteReference w:id="13"/>
      </w:r>
    </w:p>
    <w:p w14:paraId="764E63EB" w14:textId="115EF075" w:rsidR="00CD320A" w:rsidRPr="0099519C" w:rsidRDefault="00CD320A">
      <w:pPr>
        <w:pStyle w:val="ListBullet2"/>
        <w:rPr>
          <w:rFonts w:eastAsia="Cambria"/>
          <w:lang w:val="en-GB" w:eastAsia="en-US"/>
        </w:rPr>
      </w:pPr>
      <w:r w:rsidRPr="0099519C">
        <w:rPr>
          <w:rFonts w:eastAsia="Cambria"/>
          <w:lang w:val="en-GB" w:eastAsia="en-US"/>
        </w:rPr>
        <w:t>before adopting the plan, a council must give public notice of its intention to adopt the plan and invite public submissions, specifying the date by which submissions are to be submitted that is not less than 28 days after the date on which the public notice is published</w:t>
      </w:r>
      <w:r w:rsidR="005C6C75" w:rsidRPr="0099519C">
        <w:rPr>
          <w:rStyle w:val="FootnoteReference"/>
          <w:rFonts w:ascii="Arial" w:eastAsia="Cambria" w:hAnsi="Arial"/>
          <w:lang w:val="en-GB" w:eastAsia="en-US"/>
        </w:rPr>
        <w:footnoteReference w:id="14"/>
      </w:r>
    </w:p>
    <w:p w14:paraId="385C2223" w14:textId="067D2831" w:rsidR="00CD320A" w:rsidRPr="0099519C" w:rsidRDefault="00CD320A">
      <w:pPr>
        <w:pStyle w:val="ListBullet2"/>
        <w:rPr>
          <w:rFonts w:eastAsia="Cambria"/>
          <w:lang w:val="en-GB" w:eastAsia="en-US"/>
        </w:rPr>
      </w:pPr>
      <w:r w:rsidRPr="0099519C">
        <w:rPr>
          <w:rFonts w:eastAsia="Cambria"/>
          <w:lang w:val="en-GB" w:eastAsia="en-US"/>
        </w:rPr>
        <w:t>a copy of the proposed plan must be made available for public inspection at the council office and internet website</w:t>
      </w:r>
      <w:r w:rsidR="005C6C75" w:rsidRPr="0099519C">
        <w:rPr>
          <w:rStyle w:val="FootnoteReference"/>
          <w:rFonts w:ascii="Arial" w:eastAsia="Cambria" w:hAnsi="Arial"/>
          <w:lang w:val="en-GB" w:eastAsia="en-US"/>
        </w:rPr>
        <w:footnoteReference w:id="15"/>
      </w:r>
    </w:p>
    <w:p w14:paraId="4196649E" w14:textId="2FCEB824" w:rsidR="00CD320A" w:rsidRPr="0099519C" w:rsidRDefault="00CD320A">
      <w:pPr>
        <w:pStyle w:val="ListBullet2"/>
        <w:rPr>
          <w:rFonts w:eastAsia="Cambria"/>
          <w:lang w:val="en-GB" w:eastAsia="en-US"/>
        </w:rPr>
      </w:pPr>
      <w:r w:rsidRPr="0099519C">
        <w:rPr>
          <w:rFonts w:eastAsia="Cambria"/>
          <w:lang w:val="en-GB" w:eastAsia="en-US"/>
        </w:rPr>
        <w:t>members of the public may make written submissions and, if they so desire, request to be heard in support of their submission</w:t>
      </w:r>
      <w:r w:rsidR="005C6C75" w:rsidRPr="0099519C">
        <w:rPr>
          <w:rStyle w:val="FootnoteReference"/>
          <w:rFonts w:ascii="Arial" w:eastAsia="Cambria" w:hAnsi="Arial"/>
          <w:lang w:val="en-GB" w:eastAsia="en-US"/>
        </w:rPr>
        <w:footnoteReference w:id="16"/>
      </w:r>
    </w:p>
    <w:p w14:paraId="419EDB50" w14:textId="5480DB8D" w:rsidR="00CD320A" w:rsidRPr="0099519C" w:rsidRDefault="00CD320A">
      <w:pPr>
        <w:pStyle w:val="ListBullet2"/>
        <w:rPr>
          <w:rFonts w:eastAsia="Cambria"/>
          <w:lang w:val="en-GB" w:eastAsia="en-US"/>
        </w:rPr>
      </w:pPr>
      <w:r w:rsidRPr="0099519C">
        <w:rPr>
          <w:rFonts w:eastAsia="Cambria"/>
          <w:lang w:val="en-GB" w:eastAsia="en-US"/>
        </w:rPr>
        <w:t>at least once each financial year a council must consider whether the council plan requires any adjustment in respect to the remaining period of the plan. If a council adjusts the strategic objectives, strategies or strategic indicators it must subject the revised plan to the public submission process</w:t>
      </w:r>
      <w:r w:rsidR="005C6C75" w:rsidRPr="0099519C">
        <w:rPr>
          <w:rStyle w:val="FootnoteReference"/>
          <w:rFonts w:ascii="Arial" w:eastAsia="Cambria" w:hAnsi="Arial"/>
          <w:lang w:val="en-GB" w:eastAsia="en-US"/>
        </w:rPr>
        <w:footnoteReference w:id="17"/>
      </w:r>
    </w:p>
    <w:p w14:paraId="553422A8" w14:textId="0010D771" w:rsidR="00CD320A" w:rsidRPr="007C29AB" w:rsidRDefault="00CD320A">
      <w:pPr>
        <w:pStyle w:val="ListBullet2"/>
        <w:rPr>
          <w:rFonts w:eastAsia="Calibri"/>
          <w:lang w:eastAsia="en-US"/>
        </w:rPr>
      </w:pPr>
      <w:r w:rsidRPr="0099519C">
        <w:rPr>
          <w:rFonts w:eastAsia="Cambria"/>
          <w:lang w:val="en-GB" w:eastAsia="en-US"/>
        </w:rPr>
        <w:t>the finalised council plan must be available for public inspection at the council office and internet website as soon as is reasonably practical after its adoption.</w:t>
      </w:r>
      <w:r w:rsidR="005C6C75" w:rsidRPr="0099519C">
        <w:rPr>
          <w:rStyle w:val="FootnoteReference"/>
          <w:rFonts w:ascii="Arial" w:eastAsia="Cambria" w:hAnsi="Arial"/>
          <w:lang w:val="en-GB" w:eastAsia="en-US"/>
        </w:rPr>
        <w:footnoteReference w:id="18"/>
      </w:r>
    </w:p>
    <w:p w14:paraId="27DE2388" w14:textId="1890E39C" w:rsidR="00A6066E" w:rsidRPr="0099519C" w:rsidRDefault="00CD320A">
      <w:pPr>
        <w:rPr>
          <w:rFonts w:eastAsia="Calibri"/>
          <w:lang w:eastAsia="en-US"/>
        </w:rPr>
      </w:pPr>
      <w:r w:rsidRPr="0099519C">
        <w:rPr>
          <w:rFonts w:eastAsia="Calibri"/>
          <w:lang w:eastAsia="en-US"/>
        </w:rPr>
        <w:t>Councils should review section 125 of the Act for further details relating to the preparation of a council plan.</w:t>
      </w:r>
      <w:r w:rsidR="005C6C75" w:rsidRPr="0099519C">
        <w:rPr>
          <w:rStyle w:val="FootnoteReference"/>
          <w:rFonts w:ascii="Arial" w:eastAsia="Calibri" w:hAnsi="Arial"/>
          <w:bCs/>
          <w:lang w:eastAsia="en-US"/>
        </w:rPr>
        <w:footnoteReference w:id="19"/>
      </w:r>
    </w:p>
    <w:p w14:paraId="25F24BAE" w14:textId="53E7DE47" w:rsidR="001C04C6" w:rsidRDefault="001C04C6">
      <w:pPr>
        <w:rPr>
          <w:rFonts w:eastAsia="Calibri"/>
          <w:lang w:eastAsia="en-US"/>
        </w:rPr>
      </w:pPr>
    </w:p>
    <w:tbl>
      <w:tblPr>
        <w:tblStyle w:val="TableGrid"/>
        <w:tblW w:w="0" w:type="auto"/>
        <w:tblLook w:val="04A0" w:firstRow="1" w:lastRow="0" w:firstColumn="1" w:lastColumn="0" w:noHBand="0" w:noVBand="1"/>
      </w:tblPr>
      <w:tblGrid>
        <w:gridCol w:w="9639"/>
      </w:tblGrid>
      <w:tr w:rsidR="001C04C6" w14:paraId="057EB722" w14:textId="77777777" w:rsidTr="001C04C6">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9855" w:type="dxa"/>
          </w:tcPr>
          <w:p w14:paraId="63082233" w14:textId="77777777" w:rsidR="001C04C6" w:rsidRPr="00A32F7C" w:rsidRDefault="001C04C6">
            <w:pPr>
              <w:pStyle w:val="HighlightBoxHeading"/>
            </w:pPr>
            <w:r w:rsidRPr="00A32F7C">
              <w:t>Checklist</w:t>
            </w:r>
          </w:p>
          <w:p w14:paraId="4A14EFD2" w14:textId="77777777" w:rsidR="001C04C6" w:rsidRPr="00686B7C" w:rsidRDefault="001C04C6">
            <w:pPr>
              <w:pStyle w:val="HighlightBoxText"/>
              <w:rPr>
                <w:rFonts w:eastAsia="Calibri"/>
                <w:sz w:val="22"/>
                <w:lang w:eastAsia="en-US"/>
              </w:rPr>
            </w:pPr>
            <w:r w:rsidRPr="00686B7C">
              <w:rPr>
                <w:rFonts w:eastAsia="Calibri"/>
                <w:sz w:val="22"/>
                <w:lang w:eastAsia="en-US"/>
              </w:rPr>
              <w:t>The council plan must include:</w:t>
            </w:r>
          </w:p>
          <w:p w14:paraId="20411758" w14:textId="77777777" w:rsidR="001C04C6" w:rsidRPr="00686B7C" w:rsidRDefault="001C04C6">
            <w:pPr>
              <w:pStyle w:val="HighlightBoxText"/>
              <w:numPr>
                <w:ilvl w:val="0"/>
                <w:numId w:val="32"/>
              </w:numPr>
              <w:rPr>
                <w:rFonts w:eastAsia="Calibri"/>
                <w:sz w:val="22"/>
                <w:lang w:eastAsia="en-US"/>
              </w:rPr>
            </w:pPr>
            <w:r w:rsidRPr="00686B7C">
              <w:rPr>
                <w:rFonts w:eastAsia="Calibri"/>
                <w:sz w:val="22"/>
                <w:lang w:eastAsia="en-US"/>
              </w:rPr>
              <w:t>the strategic objectives of the council</w:t>
            </w:r>
          </w:p>
          <w:p w14:paraId="7C294C74" w14:textId="77777777" w:rsidR="001C04C6" w:rsidRPr="00686B7C" w:rsidRDefault="001C04C6">
            <w:pPr>
              <w:pStyle w:val="HighlightBoxText"/>
              <w:numPr>
                <w:ilvl w:val="0"/>
                <w:numId w:val="32"/>
              </w:numPr>
              <w:rPr>
                <w:rFonts w:eastAsia="Calibri"/>
                <w:sz w:val="22"/>
                <w:lang w:eastAsia="en-US"/>
              </w:rPr>
            </w:pPr>
            <w:r w:rsidRPr="00686B7C">
              <w:rPr>
                <w:rFonts w:eastAsia="Calibri"/>
                <w:sz w:val="22"/>
                <w:lang w:eastAsia="en-US"/>
              </w:rPr>
              <w:lastRenderedPageBreak/>
              <w:t>strategies for achieving the objectives for at least the next four years</w:t>
            </w:r>
          </w:p>
          <w:p w14:paraId="5766F4E7" w14:textId="77777777" w:rsidR="001C04C6" w:rsidRPr="00686B7C" w:rsidRDefault="001C04C6">
            <w:pPr>
              <w:pStyle w:val="HighlightBoxText"/>
              <w:numPr>
                <w:ilvl w:val="0"/>
                <w:numId w:val="32"/>
              </w:numPr>
              <w:rPr>
                <w:rFonts w:eastAsia="Calibri"/>
                <w:sz w:val="22"/>
                <w:lang w:eastAsia="en-US"/>
              </w:rPr>
            </w:pPr>
            <w:r w:rsidRPr="00686B7C">
              <w:rPr>
                <w:rFonts w:eastAsia="Calibri"/>
                <w:sz w:val="22"/>
                <w:lang w:eastAsia="en-US"/>
              </w:rPr>
              <w:t>strategic indicators for monitoring the achievement of the objectives</w:t>
            </w:r>
          </w:p>
          <w:p w14:paraId="23CE1803" w14:textId="77777777" w:rsidR="001C04C6" w:rsidRPr="00686B7C" w:rsidRDefault="001C04C6">
            <w:pPr>
              <w:pStyle w:val="HighlightBoxText"/>
              <w:numPr>
                <w:ilvl w:val="0"/>
                <w:numId w:val="32"/>
              </w:numPr>
              <w:rPr>
                <w:rFonts w:eastAsia="Calibri"/>
                <w:sz w:val="22"/>
                <w:lang w:eastAsia="en-US"/>
              </w:rPr>
            </w:pPr>
            <w:r w:rsidRPr="00686B7C">
              <w:rPr>
                <w:rFonts w:eastAsia="Calibri"/>
                <w:sz w:val="22"/>
                <w:lang w:eastAsia="en-US"/>
              </w:rPr>
              <w:t>a strategic resource plan containing the matters specified in section 126</w:t>
            </w:r>
          </w:p>
          <w:p w14:paraId="10A0D7AD" w14:textId="14A16ADA" w:rsidR="001C04C6" w:rsidRPr="00686B7C" w:rsidRDefault="001C04C6" w:rsidP="00686B7C">
            <w:pPr>
              <w:pStyle w:val="HighlightBoxText"/>
              <w:numPr>
                <w:ilvl w:val="0"/>
                <w:numId w:val="32"/>
              </w:numPr>
              <w:rPr>
                <w:rFonts w:eastAsia="Calibri"/>
                <w:lang w:eastAsia="en-US"/>
              </w:rPr>
            </w:pPr>
            <w:r w:rsidRPr="00686B7C">
              <w:rPr>
                <w:rFonts w:eastAsia="Calibri"/>
                <w:sz w:val="22"/>
                <w:lang w:eastAsia="en-US"/>
              </w:rPr>
              <w:t>any other matters which are prescribed by the regulations.</w:t>
            </w:r>
          </w:p>
        </w:tc>
      </w:tr>
    </w:tbl>
    <w:p w14:paraId="5366BF49" w14:textId="77777777" w:rsidR="00A6066E" w:rsidRPr="00686B7C" w:rsidRDefault="00A6066E" w:rsidP="00686B7C">
      <w:pPr>
        <w:pStyle w:val="BodyText"/>
        <w:rPr>
          <w:rFonts w:eastAsia="Calibri"/>
        </w:rPr>
      </w:pPr>
    </w:p>
    <w:p w14:paraId="61FBADDE" w14:textId="6A67808F" w:rsidR="00CD320A" w:rsidRPr="00AC43A9" w:rsidRDefault="00CD320A">
      <w:pPr>
        <w:pStyle w:val="Heading3"/>
        <w:rPr>
          <w:rFonts w:eastAsia="Calibri"/>
          <w:lang w:eastAsia="en-US"/>
        </w:rPr>
      </w:pPr>
      <w:bookmarkStart w:id="80" w:name="_Toc516047108"/>
      <w:r w:rsidRPr="00AC43A9">
        <w:rPr>
          <w:rFonts w:eastAsia="Calibri"/>
          <w:lang w:eastAsia="en-US"/>
        </w:rPr>
        <w:t>Better practice guidance</w:t>
      </w:r>
      <w:bookmarkEnd w:id="80"/>
    </w:p>
    <w:p w14:paraId="243DC15C" w14:textId="564C8966" w:rsidR="00CD320A" w:rsidRPr="0099519C" w:rsidRDefault="00CD320A">
      <w:r w:rsidRPr="0099519C">
        <w:t xml:space="preserve">The council plan is the key medium-term strategic plan produced by council for a period of at least four years and should reflect the vision and aspirations of the community and capture the character and identity of the municipality. </w:t>
      </w:r>
    </w:p>
    <w:p w14:paraId="6F800395" w14:textId="20E2D719" w:rsidR="00CD320A" w:rsidRPr="0099519C" w:rsidRDefault="00CD320A">
      <w:r w:rsidRPr="0099519C">
        <w:t>There are many different approaches for producing a council plan and it is up to each council to develop their plan in line with their requirements. To comply with the Act the council plan must include strategic objectives, strategies, strategic indicators and the strategic resource plan.</w:t>
      </w:r>
    </w:p>
    <w:p w14:paraId="7F5176EF" w14:textId="7FB5B036" w:rsidR="00CD320A" w:rsidRDefault="00CD320A">
      <w:r w:rsidRPr="0099519C">
        <w:t xml:space="preserve">Guidance has been developed by the LGPro Corporate Planners Network on the preparation of the council plan, a summary of which is provided below.  An alternative format is provided in the </w:t>
      </w:r>
      <w:r w:rsidRPr="0099519C">
        <w:rPr>
          <w:rFonts w:eastAsia="Calibri"/>
          <w:i/>
          <w:color w:val="auto"/>
          <w:lang w:eastAsia="en-US"/>
        </w:rPr>
        <w:t>Council Plan Good Practice Guide</w:t>
      </w:r>
      <w:r w:rsidRPr="0099519C">
        <w:rPr>
          <w:rFonts w:eastAsia="Calibri"/>
          <w:color w:val="auto"/>
          <w:lang w:eastAsia="en-US"/>
        </w:rPr>
        <w:t xml:space="preserve"> </w:t>
      </w:r>
      <w:r w:rsidRPr="0099519C">
        <w:t>produced by the MAV.</w:t>
      </w:r>
    </w:p>
    <w:p w14:paraId="53DD8407" w14:textId="77777777" w:rsidR="00C13B99" w:rsidRPr="00AC43A9" w:rsidRDefault="00C13B99"/>
    <w:tbl>
      <w:tblPr>
        <w:tblW w:w="9498" w:type="dxa"/>
        <w:tblInd w:w="108" w:type="dxa"/>
        <w:shd w:val="clear" w:color="auto" w:fill="B3272F" w:themeFill="text2"/>
        <w:tblLook w:val="04A0" w:firstRow="1" w:lastRow="0" w:firstColumn="1" w:lastColumn="0" w:noHBand="0" w:noVBand="1"/>
      </w:tblPr>
      <w:tblGrid>
        <w:gridCol w:w="3261"/>
        <w:gridCol w:w="3260"/>
        <w:gridCol w:w="2977"/>
      </w:tblGrid>
      <w:tr w:rsidR="00CD320A" w:rsidRPr="00AC43A9" w14:paraId="5F5697B3" w14:textId="77777777" w:rsidTr="00686B7C">
        <w:tc>
          <w:tcPr>
            <w:tcW w:w="9498" w:type="dxa"/>
            <w:gridSpan w:val="3"/>
            <w:shd w:val="clear" w:color="auto" w:fill="B3272F" w:themeFill="text2"/>
            <w:vAlign w:val="center"/>
          </w:tcPr>
          <w:p w14:paraId="734CAB5A" w14:textId="77777777" w:rsidR="00CD320A" w:rsidRPr="00AC43A9" w:rsidRDefault="00CD320A" w:rsidP="00686B7C">
            <w:pPr>
              <w:pStyle w:val="HighlightBoxHeading"/>
            </w:pPr>
            <w:r w:rsidRPr="00AC43A9">
              <w:t>Sample content for the council plan</w:t>
            </w:r>
          </w:p>
        </w:tc>
      </w:tr>
      <w:tr w:rsidR="00CD320A" w:rsidRPr="00AC43A9" w14:paraId="4B4EB644" w14:textId="77777777" w:rsidTr="00686B7C">
        <w:tc>
          <w:tcPr>
            <w:tcW w:w="3261" w:type="dxa"/>
            <w:shd w:val="clear" w:color="auto" w:fill="B3272F" w:themeFill="text2"/>
          </w:tcPr>
          <w:p w14:paraId="18069F8C" w14:textId="77777777" w:rsidR="00CD320A" w:rsidRPr="00686B7C" w:rsidRDefault="00CD320A" w:rsidP="00686B7C">
            <w:pPr>
              <w:pStyle w:val="HighlightBoxText"/>
              <w:numPr>
                <w:ilvl w:val="0"/>
                <w:numId w:val="35"/>
              </w:numPr>
              <w:ind w:left="467" w:hanging="283"/>
              <w:rPr>
                <w:rFonts w:eastAsia="Calibri"/>
                <w:sz w:val="22"/>
              </w:rPr>
            </w:pPr>
            <w:r w:rsidRPr="00686B7C">
              <w:rPr>
                <w:rFonts w:eastAsia="Calibri"/>
                <w:sz w:val="22"/>
              </w:rPr>
              <w:t xml:space="preserve">Foreword </w:t>
            </w:r>
            <w:r w:rsidRPr="00686B7C">
              <w:rPr>
                <w:rFonts w:eastAsia="Calibri"/>
                <w:sz w:val="22"/>
              </w:rPr>
              <w:sym w:font="Wingdings 2" w:char="F0AE"/>
            </w:r>
          </w:p>
          <w:p w14:paraId="51237874" w14:textId="77777777" w:rsidR="00CD320A" w:rsidRPr="00686B7C" w:rsidRDefault="00CD320A">
            <w:pPr>
              <w:pStyle w:val="HighlightBoxText"/>
              <w:numPr>
                <w:ilvl w:val="0"/>
                <w:numId w:val="35"/>
              </w:numPr>
              <w:ind w:left="467" w:hanging="283"/>
              <w:rPr>
                <w:rFonts w:eastAsia="Calibri"/>
                <w:sz w:val="22"/>
              </w:rPr>
            </w:pPr>
            <w:r w:rsidRPr="00686B7C">
              <w:rPr>
                <w:rFonts w:eastAsia="Calibri"/>
                <w:sz w:val="22"/>
              </w:rPr>
              <w:t xml:space="preserve">Mayor’s introduction </w:t>
            </w:r>
            <w:r w:rsidRPr="00686B7C">
              <w:rPr>
                <w:rFonts w:eastAsia="Calibri"/>
                <w:sz w:val="22"/>
              </w:rPr>
              <w:sym w:font="Wingdings 2" w:char="F0AE"/>
            </w:r>
          </w:p>
          <w:p w14:paraId="58D0D5A0" w14:textId="77777777" w:rsidR="00CD320A" w:rsidRPr="00686B7C" w:rsidRDefault="00CD320A">
            <w:pPr>
              <w:pStyle w:val="HighlightBoxText"/>
              <w:numPr>
                <w:ilvl w:val="0"/>
                <w:numId w:val="35"/>
              </w:numPr>
              <w:ind w:left="467" w:hanging="283"/>
              <w:rPr>
                <w:rFonts w:eastAsia="Calibri"/>
                <w:sz w:val="22"/>
              </w:rPr>
            </w:pPr>
            <w:r w:rsidRPr="00686B7C">
              <w:rPr>
                <w:rFonts w:eastAsia="Calibri"/>
                <w:sz w:val="22"/>
              </w:rPr>
              <w:t xml:space="preserve">Introduction </w:t>
            </w:r>
            <w:r w:rsidRPr="00686B7C">
              <w:rPr>
                <w:rFonts w:eastAsia="Calibri"/>
                <w:sz w:val="22"/>
              </w:rPr>
              <w:sym w:font="Wingdings 2" w:char="F0AE"/>
            </w:r>
          </w:p>
          <w:p w14:paraId="5EA05302" w14:textId="77777777" w:rsidR="00CD320A" w:rsidRPr="00686B7C" w:rsidRDefault="00CD320A">
            <w:pPr>
              <w:pStyle w:val="HighlightBoxText"/>
              <w:numPr>
                <w:ilvl w:val="0"/>
                <w:numId w:val="35"/>
              </w:numPr>
              <w:ind w:left="467" w:hanging="283"/>
              <w:rPr>
                <w:rFonts w:eastAsia="Calibri"/>
                <w:sz w:val="22"/>
              </w:rPr>
            </w:pPr>
            <w:r w:rsidRPr="00686B7C">
              <w:rPr>
                <w:rFonts w:eastAsia="Calibri"/>
                <w:sz w:val="22"/>
              </w:rPr>
              <w:t xml:space="preserve">Council’s values </w:t>
            </w:r>
            <w:r w:rsidRPr="00686B7C">
              <w:rPr>
                <w:rFonts w:eastAsia="Calibri"/>
                <w:sz w:val="22"/>
              </w:rPr>
              <w:sym w:font="Wingdings 2" w:char="F0B2"/>
            </w:r>
          </w:p>
          <w:p w14:paraId="479D658B" w14:textId="77777777" w:rsidR="00CD320A" w:rsidRPr="00686B7C" w:rsidRDefault="00CD320A">
            <w:pPr>
              <w:pStyle w:val="HighlightBoxText"/>
              <w:numPr>
                <w:ilvl w:val="0"/>
                <w:numId w:val="35"/>
              </w:numPr>
              <w:ind w:left="467" w:hanging="283"/>
              <w:rPr>
                <w:rFonts w:eastAsia="Calibri"/>
                <w:sz w:val="22"/>
              </w:rPr>
            </w:pPr>
            <w:r w:rsidRPr="00686B7C">
              <w:rPr>
                <w:rFonts w:eastAsia="Calibri"/>
                <w:sz w:val="22"/>
              </w:rPr>
              <w:t xml:space="preserve">Council’s vision </w:t>
            </w:r>
            <w:r w:rsidRPr="00686B7C">
              <w:rPr>
                <w:rFonts w:eastAsia="Calibri"/>
                <w:sz w:val="22"/>
              </w:rPr>
              <w:sym w:font="Wingdings 2" w:char="F0B2"/>
            </w:r>
          </w:p>
          <w:p w14:paraId="7C4D5BF6" w14:textId="77777777" w:rsidR="00CD320A" w:rsidRPr="00686B7C" w:rsidRDefault="00CD320A">
            <w:pPr>
              <w:pStyle w:val="HighlightBoxText"/>
              <w:numPr>
                <w:ilvl w:val="0"/>
                <w:numId w:val="35"/>
              </w:numPr>
              <w:ind w:left="467" w:hanging="283"/>
              <w:rPr>
                <w:rFonts w:eastAsia="Calibri"/>
                <w:sz w:val="22"/>
              </w:rPr>
            </w:pPr>
            <w:r w:rsidRPr="00686B7C">
              <w:rPr>
                <w:rFonts w:eastAsia="Calibri"/>
                <w:sz w:val="22"/>
              </w:rPr>
              <w:t xml:space="preserve">Council’s mission </w:t>
            </w:r>
            <w:r w:rsidRPr="00686B7C">
              <w:rPr>
                <w:rFonts w:eastAsia="Calibri"/>
                <w:sz w:val="22"/>
              </w:rPr>
              <w:sym w:font="Wingdings 2" w:char="F0B2"/>
            </w:r>
          </w:p>
          <w:p w14:paraId="3ECDDDBC" w14:textId="19EA82A9" w:rsidR="00CD320A" w:rsidRPr="00686B7C" w:rsidRDefault="00CD320A">
            <w:pPr>
              <w:pStyle w:val="HighlightBoxText"/>
              <w:numPr>
                <w:ilvl w:val="0"/>
                <w:numId w:val="35"/>
              </w:numPr>
              <w:ind w:left="467" w:hanging="283"/>
              <w:rPr>
                <w:sz w:val="22"/>
              </w:rPr>
            </w:pPr>
            <w:r w:rsidRPr="00686B7C">
              <w:rPr>
                <w:rFonts w:eastAsia="Calibri"/>
                <w:sz w:val="22"/>
              </w:rPr>
              <w:t>The Council/</w:t>
            </w:r>
            <w:r w:rsidR="00C13B99" w:rsidRPr="00686B7C">
              <w:rPr>
                <w:rFonts w:eastAsia="Calibri"/>
                <w:sz w:val="22"/>
              </w:rPr>
              <w:t xml:space="preserve"> </w:t>
            </w:r>
            <w:r w:rsidRPr="00686B7C">
              <w:rPr>
                <w:rFonts w:eastAsia="Calibri"/>
                <w:sz w:val="22"/>
              </w:rPr>
              <w:t xml:space="preserve">Councillors </w:t>
            </w:r>
            <w:r w:rsidRPr="00686B7C">
              <w:rPr>
                <w:rFonts w:eastAsia="Calibri"/>
                <w:sz w:val="22"/>
              </w:rPr>
              <w:sym w:font="Wingdings 2" w:char="F0B2"/>
            </w:r>
          </w:p>
          <w:p w14:paraId="7AC04864" w14:textId="77777777" w:rsidR="00CD320A" w:rsidRPr="00686B7C" w:rsidRDefault="00CD320A">
            <w:pPr>
              <w:pStyle w:val="HighlightBoxText"/>
              <w:numPr>
                <w:ilvl w:val="0"/>
                <w:numId w:val="35"/>
              </w:numPr>
              <w:ind w:left="467" w:hanging="283"/>
              <w:rPr>
                <w:sz w:val="22"/>
              </w:rPr>
            </w:pPr>
            <w:r w:rsidRPr="00686B7C">
              <w:rPr>
                <w:rFonts w:eastAsia="Calibri"/>
                <w:sz w:val="22"/>
              </w:rPr>
              <w:t xml:space="preserve">CEO’s message </w:t>
            </w:r>
            <w:r w:rsidRPr="00686B7C">
              <w:rPr>
                <w:rFonts w:eastAsia="Calibri"/>
                <w:sz w:val="22"/>
              </w:rPr>
              <w:sym w:font="Wingdings 2" w:char="F0B2"/>
            </w:r>
          </w:p>
        </w:tc>
        <w:tc>
          <w:tcPr>
            <w:tcW w:w="3260" w:type="dxa"/>
            <w:shd w:val="clear" w:color="auto" w:fill="B3272F" w:themeFill="text2"/>
          </w:tcPr>
          <w:p w14:paraId="3DA60F07" w14:textId="77777777" w:rsidR="00CD320A" w:rsidRPr="00686B7C" w:rsidRDefault="00CD320A" w:rsidP="00686B7C">
            <w:pPr>
              <w:pStyle w:val="HighlightBoxText"/>
              <w:numPr>
                <w:ilvl w:val="0"/>
                <w:numId w:val="35"/>
              </w:numPr>
              <w:ind w:left="538" w:hanging="357"/>
              <w:rPr>
                <w:rFonts w:eastAsia="Calibri"/>
                <w:sz w:val="22"/>
              </w:rPr>
            </w:pPr>
            <w:r w:rsidRPr="00686B7C">
              <w:rPr>
                <w:rFonts w:eastAsia="Calibri"/>
                <w:sz w:val="22"/>
              </w:rPr>
              <w:t xml:space="preserve">Organisational structure </w:t>
            </w:r>
            <w:r w:rsidRPr="00686B7C">
              <w:rPr>
                <w:rFonts w:eastAsia="Calibri"/>
                <w:sz w:val="22"/>
              </w:rPr>
              <w:sym w:font="Wingdings 2" w:char="F0B2"/>
            </w:r>
          </w:p>
          <w:p w14:paraId="269B4C32" w14:textId="77777777" w:rsidR="00CD320A" w:rsidRPr="00686B7C" w:rsidRDefault="00CD320A" w:rsidP="00686B7C">
            <w:pPr>
              <w:pStyle w:val="HighlightBoxText"/>
              <w:numPr>
                <w:ilvl w:val="0"/>
                <w:numId w:val="35"/>
              </w:numPr>
              <w:ind w:left="538" w:hanging="357"/>
              <w:rPr>
                <w:rFonts w:eastAsia="Calibri"/>
                <w:sz w:val="22"/>
              </w:rPr>
            </w:pPr>
            <w:r w:rsidRPr="00686B7C">
              <w:rPr>
                <w:rFonts w:eastAsia="Calibri"/>
                <w:sz w:val="22"/>
              </w:rPr>
              <w:t xml:space="preserve">Planning framework  </w:t>
            </w:r>
            <w:r w:rsidRPr="00686B7C">
              <w:rPr>
                <w:rFonts w:eastAsia="Calibri"/>
                <w:sz w:val="22"/>
              </w:rPr>
              <w:sym w:font="Wingdings 2" w:char="F0AE"/>
            </w:r>
          </w:p>
          <w:p w14:paraId="2EC6ED09" w14:textId="77777777" w:rsidR="00CD320A" w:rsidRPr="00686B7C" w:rsidRDefault="00CD320A" w:rsidP="00686B7C">
            <w:pPr>
              <w:pStyle w:val="HighlightBoxText"/>
              <w:numPr>
                <w:ilvl w:val="0"/>
                <w:numId w:val="35"/>
              </w:numPr>
              <w:ind w:left="538" w:hanging="357"/>
              <w:rPr>
                <w:rFonts w:eastAsia="Calibri"/>
                <w:sz w:val="22"/>
              </w:rPr>
            </w:pPr>
            <w:r w:rsidRPr="00686B7C">
              <w:rPr>
                <w:rFonts w:eastAsia="Calibri"/>
                <w:sz w:val="22"/>
              </w:rPr>
              <w:t xml:space="preserve">Best value </w:t>
            </w:r>
            <w:r w:rsidRPr="00686B7C">
              <w:rPr>
                <w:rFonts w:eastAsia="Calibri"/>
                <w:sz w:val="22"/>
              </w:rPr>
              <w:sym w:font="Wingdings 2" w:char="F0AE"/>
            </w:r>
          </w:p>
          <w:p w14:paraId="20804811" w14:textId="77777777" w:rsidR="00CD320A" w:rsidRPr="00686B7C" w:rsidRDefault="00CD320A" w:rsidP="00686B7C">
            <w:pPr>
              <w:pStyle w:val="HighlightBoxText"/>
              <w:numPr>
                <w:ilvl w:val="0"/>
                <w:numId w:val="35"/>
              </w:numPr>
              <w:ind w:left="538" w:hanging="357"/>
              <w:rPr>
                <w:rFonts w:eastAsia="Calibri"/>
                <w:sz w:val="22"/>
              </w:rPr>
            </w:pPr>
            <w:r w:rsidRPr="00686B7C">
              <w:rPr>
                <w:rFonts w:eastAsia="Calibri"/>
                <w:sz w:val="22"/>
              </w:rPr>
              <w:t xml:space="preserve">Snapshot of council </w:t>
            </w:r>
            <w:r w:rsidRPr="00686B7C">
              <w:rPr>
                <w:rFonts w:eastAsia="Calibri"/>
                <w:sz w:val="22"/>
              </w:rPr>
              <w:sym w:font="Wingdings 2" w:char="F0B2"/>
            </w:r>
          </w:p>
          <w:p w14:paraId="745966D3" w14:textId="77777777" w:rsidR="00CD320A" w:rsidRPr="00686B7C" w:rsidRDefault="00CD320A" w:rsidP="00686B7C">
            <w:pPr>
              <w:pStyle w:val="HighlightBoxText"/>
              <w:numPr>
                <w:ilvl w:val="0"/>
                <w:numId w:val="35"/>
              </w:numPr>
              <w:ind w:left="538" w:hanging="357"/>
              <w:rPr>
                <w:rFonts w:eastAsia="Calibri"/>
                <w:sz w:val="22"/>
              </w:rPr>
            </w:pPr>
            <w:r w:rsidRPr="00686B7C">
              <w:rPr>
                <w:rFonts w:eastAsia="Calibri"/>
                <w:sz w:val="22"/>
              </w:rPr>
              <w:t xml:space="preserve">Strategic objectives </w:t>
            </w:r>
            <w:r w:rsidRPr="00686B7C">
              <w:rPr>
                <w:rFonts w:eastAsia="Calibri"/>
                <w:sz w:val="22"/>
              </w:rPr>
              <w:sym w:font="Wingdings 2" w:char="F0E7"/>
            </w:r>
          </w:p>
          <w:p w14:paraId="24CAA4C4" w14:textId="77777777" w:rsidR="00CD320A" w:rsidRPr="00686B7C" w:rsidRDefault="00CD320A" w:rsidP="00686B7C">
            <w:pPr>
              <w:pStyle w:val="HighlightBoxText"/>
              <w:numPr>
                <w:ilvl w:val="0"/>
                <w:numId w:val="35"/>
              </w:numPr>
              <w:ind w:left="538" w:hanging="357"/>
              <w:rPr>
                <w:sz w:val="22"/>
              </w:rPr>
            </w:pPr>
            <w:r w:rsidRPr="00686B7C">
              <w:rPr>
                <w:rFonts w:eastAsia="Calibri"/>
                <w:sz w:val="22"/>
              </w:rPr>
              <w:t xml:space="preserve">Strategies for achieving strategic objectives  </w:t>
            </w:r>
            <w:r w:rsidRPr="00686B7C">
              <w:rPr>
                <w:rFonts w:eastAsia="Calibri"/>
                <w:sz w:val="22"/>
              </w:rPr>
              <w:sym w:font="Wingdings 2" w:char="F0E7"/>
            </w:r>
          </w:p>
          <w:p w14:paraId="0D1FAD47" w14:textId="77777777" w:rsidR="00CD320A" w:rsidRPr="00686B7C" w:rsidRDefault="00CD320A" w:rsidP="00686B7C">
            <w:pPr>
              <w:pStyle w:val="HighlightBoxText"/>
              <w:rPr>
                <w:sz w:val="22"/>
              </w:rPr>
            </w:pPr>
          </w:p>
        </w:tc>
        <w:tc>
          <w:tcPr>
            <w:tcW w:w="2977" w:type="dxa"/>
            <w:shd w:val="clear" w:color="auto" w:fill="B3272F" w:themeFill="text2"/>
          </w:tcPr>
          <w:p w14:paraId="13472781" w14:textId="77777777" w:rsidR="00CD320A" w:rsidRPr="00686B7C" w:rsidRDefault="00CD320A" w:rsidP="00686B7C">
            <w:pPr>
              <w:pStyle w:val="HighlightBoxText"/>
              <w:numPr>
                <w:ilvl w:val="0"/>
                <w:numId w:val="35"/>
              </w:numPr>
              <w:ind w:left="538" w:hanging="357"/>
              <w:rPr>
                <w:rFonts w:eastAsia="Calibri"/>
                <w:sz w:val="22"/>
              </w:rPr>
            </w:pPr>
            <w:r w:rsidRPr="00686B7C">
              <w:rPr>
                <w:rFonts w:eastAsia="Calibri"/>
                <w:sz w:val="22"/>
              </w:rPr>
              <w:t xml:space="preserve">Strategic indicators for monitoring objectives </w:t>
            </w:r>
            <w:r w:rsidRPr="00686B7C">
              <w:rPr>
                <w:rFonts w:eastAsia="Calibri"/>
                <w:sz w:val="22"/>
              </w:rPr>
              <w:sym w:font="Wingdings 2" w:char="F0E7"/>
            </w:r>
          </w:p>
          <w:p w14:paraId="2BC347DF" w14:textId="77777777" w:rsidR="00CD320A" w:rsidRPr="00686B7C" w:rsidRDefault="00CD320A" w:rsidP="00686B7C">
            <w:pPr>
              <w:pStyle w:val="HighlightBoxText"/>
              <w:numPr>
                <w:ilvl w:val="0"/>
                <w:numId w:val="35"/>
              </w:numPr>
              <w:ind w:left="538" w:hanging="357"/>
              <w:rPr>
                <w:rFonts w:eastAsia="Calibri"/>
                <w:sz w:val="22"/>
              </w:rPr>
            </w:pPr>
            <w:r w:rsidRPr="00686B7C">
              <w:rPr>
                <w:rFonts w:eastAsia="Calibri"/>
                <w:sz w:val="22"/>
              </w:rPr>
              <w:t xml:space="preserve">Council priorities </w:t>
            </w:r>
            <w:r w:rsidRPr="00686B7C">
              <w:rPr>
                <w:rFonts w:eastAsia="Calibri"/>
                <w:sz w:val="22"/>
              </w:rPr>
              <w:sym w:font="Wingdings 2" w:char="F0AE"/>
            </w:r>
          </w:p>
          <w:p w14:paraId="7DA8FED7" w14:textId="6B870294" w:rsidR="00CD320A" w:rsidRPr="00686B7C" w:rsidRDefault="00CD320A" w:rsidP="00686B7C">
            <w:pPr>
              <w:pStyle w:val="HighlightBoxText"/>
              <w:numPr>
                <w:ilvl w:val="0"/>
                <w:numId w:val="35"/>
              </w:numPr>
              <w:ind w:left="538" w:hanging="357"/>
              <w:rPr>
                <w:rFonts w:eastAsia="Calibri"/>
                <w:sz w:val="22"/>
              </w:rPr>
            </w:pPr>
            <w:r w:rsidRPr="00686B7C">
              <w:rPr>
                <w:rFonts w:eastAsia="Calibri"/>
                <w:sz w:val="22"/>
              </w:rPr>
              <w:t>Strategic resource plan</w:t>
            </w:r>
            <w:r w:rsidR="00C13B99">
              <w:rPr>
                <w:rFonts w:eastAsia="Calibri"/>
                <w:sz w:val="22"/>
              </w:rPr>
              <w:t xml:space="preserve"> </w:t>
            </w:r>
            <w:r w:rsidRPr="00686B7C">
              <w:rPr>
                <w:rFonts w:eastAsia="Calibri"/>
                <w:sz w:val="22"/>
              </w:rPr>
              <w:sym w:font="Wingdings 2" w:char="F0E7"/>
            </w:r>
          </w:p>
          <w:p w14:paraId="57456D39" w14:textId="77777777" w:rsidR="00CD320A" w:rsidRPr="00686B7C" w:rsidRDefault="00CD320A" w:rsidP="00686B7C">
            <w:pPr>
              <w:pStyle w:val="HighlightBoxText"/>
              <w:numPr>
                <w:ilvl w:val="0"/>
                <w:numId w:val="35"/>
              </w:numPr>
              <w:ind w:left="538" w:hanging="357"/>
              <w:rPr>
                <w:rFonts w:eastAsia="Calibri"/>
                <w:sz w:val="22"/>
              </w:rPr>
            </w:pPr>
            <w:r w:rsidRPr="00686B7C">
              <w:rPr>
                <w:rFonts w:eastAsia="Calibri"/>
                <w:sz w:val="22"/>
              </w:rPr>
              <w:t xml:space="preserve">Managing risks </w:t>
            </w:r>
            <w:r w:rsidRPr="00686B7C">
              <w:rPr>
                <w:rFonts w:eastAsia="Calibri"/>
                <w:sz w:val="22"/>
              </w:rPr>
              <w:sym w:font="Wingdings 2" w:char="F0AE"/>
            </w:r>
          </w:p>
          <w:p w14:paraId="1D7C0BEF" w14:textId="77777777" w:rsidR="00CD320A" w:rsidRPr="00686B7C" w:rsidRDefault="00CD320A" w:rsidP="00686B7C">
            <w:pPr>
              <w:pStyle w:val="HighlightBoxText"/>
              <w:numPr>
                <w:ilvl w:val="0"/>
                <w:numId w:val="35"/>
              </w:numPr>
              <w:ind w:left="538" w:hanging="357"/>
              <w:rPr>
                <w:rFonts w:eastAsia="Calibri"/>
                <w:sz w:val="22"/>
              </w:rPr>
            </w:pPr>
            <w:r w:rsidRPr="00686B7C">
              <w:rPr>
                <w:rFonts w:eastAsia="Calibri"/>
                <w:sz w:val="22"/>
              </w:rPr>
              <w:t>Supporting strategic plans</w:t>
            </w:r>
            <w:r w:rsidRPr="00686B7C" w:rsidDel="002E4232">
              <w:rPr>
                <w:rFonts w:eastAsia="Calibri"/>
                <w:sz w:val="22"/>
              </w:rPr>
              <w:t xml:space="preserve"> </w:t>
            </w:r>
            <w:r w:rsidRPr="00686B7C">
              <w:rPr>
                <w:rFonts w:eastAsia="Calibri"/>
                <w:sz w:val="22"/>
              </w:rPr>
              <w:sym w:font="Wingdings 2" w:char="F0AE"/>
            </w:r>
          </w:p>
          <w:p w14:paraId="22A266CE" w14:textId="77777777" w:rsidR="00CD320A" w:rsidRPr="00686B7C" w:rsidRDefault="00CD320A" w:rsidP="00686B7C">
            <w:pPr>
              <w:pStyle w:val="HighlightBoxText"/>
              <w:ind w:left="0"/>
              <w:rPr>
                <w:sz w:val="22"/>
              </w:rPr>
            </w:pPr>
          </w:p>
        </w:tc>
      </w:tr>
    </w:tbl>
    <w:p w14:paraId="25B328D8" w14:textId="77777777" w:rsidR="00CD320A" w:rsidRPr="00AC43A9" w:rsidRDefault="00CD320A" w:rsidP="00686B7C">
      <w:pPr>
        <w:rPr>
          <w:rFonts w:eastAsia="Calibri"/>
          <w:lang w:eastAsia="en-US"/>
        </w:rPr>
      </w:pPr>
      <w:r w:rsidRPr="00AC43A9">
        <w:rPr>
          <w:rFonts w:eastAsia="Calibri"/>
          <w:noProof/>
        </w:rPr>
        <mc:AlternateContent>
          <mc:Choice Requires="wps">
            <w:drawing>
              <wp:anchor distT="0" distB="0" distL="114300" distR="114300" simplePos="0" relativeHeight="251655168" behindDoc="0" locked="0" layoutInCell="1" allowOverlap="1" wp14:anchorId="23C9EA0C" wp14:editId="516FFD13">
                <wp:simplePos x="0" y="0"/>
                <wp:positionH relativeFrom="column">
                  <wp:posOffset>1204403</wp:posOffset>
                </wp:positionH>
                <wp:positionV relativeFrom="paragraph">
                  <wp:posOffset>25636</wp:posOffset>
                </wp:positionV>
                <wp:extent cx="3868420" cy="457200"/>
                <wp:effectExtent l="0" t="0" r="0" b="0"/>
                <wp:wrapNone/>
                <wp:docPr id="51" name="Text Box 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842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4D1647" w14:textId="77777777" w:rsidR="001D09A1" w:rsidRPr="00701B89" w:rsidRDefault="001D09A1">
                            <w:r w:rsidRPr="00701B89">
                              <w:rPr>
                                <w:b/>
                              </w:rPr>
                              <w:t>Key</w:t>
                            </w:r>
                            <w:r w:rsidRPr="00701B89">
                              <w:tab/>
                              <w:t xml:space="preserve"> </w:t>
                            </w:r>
                            <w:r w:rsidRPr="00701B89">
                              <w:sym w:font="Wingdings 2" w:char="F0AE"/>
                            </w:r>
                            <w:r w:rsidRPr="00701B89">
                              <w:t xml:space="preserve"> Optional</w:t>
                            </w:r>
                            <w:r w:rsidRPr="00701B89">
                              <w:tab/>
                            </w:r>
                            <w:r w:rsidRPr="00701B89">
                              <w:sym w:font="Wingdings 2" w:char="F0B2"/>
                            </w:r>
                            <w:r w:rsidRPr="00701B89">
                              <w:t xml:space="preserve"> Commonly adopted</w:t>
                            </w:r>
                            <w:r w:rsidRPr="00701B89">
                              <w:tab/>
                            </w:r>
                            <w:r w:rsidRPr="00701B89">
                              <w:sym w:font="Wingdings 2" w:char="F0E7"/>
                            </w:r>
                            <w:r w:rsidRPr="00701B89">
                              <w:t xml:space="preserve"> Prescribed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C9EA0C" id="Text Box 550" o:spid="_x0000_s1033" type="#_x0000_t202" style="position:absolute;margin-left:94.85pt;margin-top:2pt;width:304.6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" stroked="f">
                <v:textbox>
                  <w:txbxContent>
                    <w:p w14:paraId="464D1647" w14:textId="77777777" w:rsidR="001D09A1" w:rsidRPr="00701B89" w:rsidRDefault="001D09A1">
                      <w:r w:rsidRPr="00701B89">
                        <w:rPr>
                          <w:b/>
                        </w:rPr>
                        <w:t>Key</w:t>
                      </w:r>
                      <w:r w:rsidRPr="00701B89">
                        <w:tab/>
                        <w:t xml:space="preserve"> </w:t>
                      </w:r>
                      <w:r w:rsidRPr="00701B89">
                        <w:sym w:font="Wingdings 2" w:char="F0AE"/>
                      </w:r>
                      <w:r w:rsidRPr="00701B89">
                        <w:t xml:space="preserve"> Optional</w:t>
                      </w:r>
                      <w:r w:rsidRPr="00701B89">
                        <w:tab/>
                      </w:r>
                      <w:r w:rsidRPr="00701B89">
                        <w:sym w:font="Wingdings 2" w:char="F0B2"/>
                      </w:r>
                      <w:r w:rsidRPr="00701B89">
                        <w:t xml:space="preserve"> Commonly adopted</w:t>
                      </w:r>
                      <w:r w:rsidRPr="00701B89">
                        <w:tab/>
                      </w:r>
                      <w:r w:rsidRPr="00701B89">
                        <w:sym w:font="Wingdings 2" w:char="F0E7"/>
                      </w:r>
                      <w:r w:rsidRPr="00701B89">
                        <w:t xml:space="preserve"> Prescribed</w:t>
                      </w:r>
                    </w:p>
                  </w:txbxContent>
                </v:textbox>
              </v:shape>
            </w:pict>
          </mc:Fallback>
        </mc:AlternateContent>
      </w:r>
    </w:p>
    <w:p w14:paraId="6532ADA6" w14:textId="77777777" w:rsidR="00CD320A" w:rsidRPr="00AC43A9" w:rsidRDefault="00CD320A"/>
    <w:p w14:paraId="643CA892" w14:textId="46331D0A" w:rsidR="00CD320A" w:rsidRPr="0099519C" w:rsidRDefault="00CD320A">
      <w:r w:rsidRPr="0099519C">
        <w:t xml:space="preserve">As outlined in the 2012 VAGO report </w:t>
      </w:r>
      <w:r w:rsidRPr="0099519C">
        <w:rPr>
          <w:rFonts w:eastAsia="Calibri"/>
          <w:i/>
          <w:color w:val="auto"/>
          <w:lang w:eastAsia="en-US"/>
        </w:rPr>
        <w:t>Performance Reporting by Local Government Victoria</w:t>
      </w:r>
      <w:r w:rsidRPr="0099519C">
        <w:t>, effective performance reporting requires council’s strategic objectives to be well-expressed and measurable so that they clearly articulate the outcomes a council is seeking to achieve. Poor expression of strategic objectives can compromise the effectiveness of performance reporting and diminish accountability to the community.  Councils should ensure their strategic objectives and indicators are clearly expressed, measurable and aligned to one another. An example is provided in Table 1.</w:t>
      </w:r>
    </w:p>
    <w:p w14:paraId="061BDF21" w14:textId="6BCAF37B" w:rsidR="00CD320A" w:rsidRDefault="00CD320A"/>
    <w:p w14:paraId="63EBAE17" w14:textId="60C9A2C8" w:rsidR="007461C1" w:rsidRDefault="007461C1"/>
    <w:p w14:paraId="3276B0B1" w14:textId="77777777" w:rsidR="007461C1" w:rsidRPr="00AC43A9" w:rsidRDefault="007461C1"/>
    <w:tbl>
      <w:tblPr>
        <w:tblStyle w:val="TableGrid"/>
        <w:tblW w:w="9964" w:type="dxa"/>
        <w:tblLook w:val="0420" w:firstRow="1" w:lastRow="0" w:firstColumn="0" w:lastColumn="0" w:noHBand="0" w:noVBand="1"/>
      </w:tblPr>
      <w:tblGrid>
        <w:gridCol w:w="2410"/>
        <w:gridCol w:w="7546"/>
        <w:gridCol w:w="8"/>
      </w:tblGrid>
      <w:tr w:rsidR="00CD320A" w:rsidRPr="00AC43A9" w14:paraId="51119D50" w14:textId="77777777" w:rsidTr="00686B7C">
        <w:trPr>
          <w:cnfStyle w:val="100000000000" w:firstRow="1" w:lastRow="0" w:firstColumn="0" w:lastColumn="0" w:oddVBand="0" w:evenVBand="0" w:oddHBand="0" w:evenHBand="0" w:firstRowFirstColumn="0" w:firstRowLastColumn="0" w:lastRowFirstColumn="0" w:lastRowLastColumn="0"/>
        </w:trPr>
        <w:tc>
          <w:tcPr>
            <w:tcW w:w="9964" w:type="dxa"/>
            <w:gridSpan w:val="3"/>
          </w:tcPr>
          <w:p w14:paraId="764BB2A7" w14:textId="77777777" w:rsidR="00CD320A" w:rsidRPr="00686B7C" w:rsidRDefault="00CD320A" w:rsidP="00686B7C">
            <w:pPr>
              <w:pStyle w:val="BodyText"/>
              <w:rPr>
                <w:rFonts w:eastAsia="Calibri"/>
                <w:b/>
                <w:color w:val="FFFFFF" w:themeColor="background1"/>
              </w:rPr>
            </w:pPr>
            <w:r w:rsidRPr="00686B7C">
              <w:rPr>
                <w:rFonts w:eastAsia="Calibri"/>
                <w:b/>
                <w:color w:val="FFFFFF" w:themeColor="background1"/>
              </w:rPr>
              <w:lastRenderedPageBreak/>
              <w:t>Table 1 - example strategic objective</w:t>
            </w:r>
          </w:p>
        </w:tc>
      </w:tr>
      <w:tr w:rsidR="00CD320A" w:rsidRPr="00AC43A9" w14:paraId="793FF6D0" w14:textId="77777777" w:rsidTr="00686B7C">
        <w:trPr>
          <w:gridAfter w:val="1"/>
          <w:wAfter w:w="8" w:type="dxa"/>
        </w:trPr>
        <w:tc>
          <w:tcPr>
            <w:tcW w:w="2410" w:type="dxa"/>
          </w:tcPr>
          <w:p w14:paraId="2BCCEE97" w14:textId="77777777" w:rsidR="00CD320A" w:rsidRPr="00686B7C" w:rsidRDefault="00CD320A" w:rsidP="00686B7C">
            <w:pPr>
              <w:pStyle w:val="HighlightBoxHeading"/>
              <w:spacing w:before="60" w:after="0" w:line="240" w:lineRule="auto"/>
              <w:rPr>
                <w:rFonts w:eastAsia="Calibri"/>
                <w:color w:val="363534" w:themeColor="text1"/>
                <w:sz w:val="18"/>
                <w:lang w:eastAsia="en-US"/>
              </w:rPr>
            </w:pPr>
            <w:r w:rsidRPr="00686B7C">
              <w:rPr>
                <w:rFonts w:eastAsia="Calibri"/>
                <w:color w:val="363534" w:themeColor="text1"/>
                <w:sz w:val="18"/>
                <w:lang w:eastAsia="en-US"/>
              </w:rPr>
              <w:t>Strategic objective</w:t>
            </w:r>
          </w:p>
        </w:tc>
        <w:tc>
          <w:tcPr>
            <w:tcW w:w="7546" w:type="dxa"/>
          </w:tcPr>
          <w:p w14:paraId="6FE9D93D" w14:textId="77777777" w:rsidR="00CD320A" w:rsidRPr="00686B7C" w:rsidRDefault="00CD320A" w:rsidP="00686B7C">
            <w:pPr>
              <w:pStyle w:val="HighlightBoxText"/>
              <w:spacing w:before="60" w:after="0" w:line="240" w:lineRule="auto"/>
              <w:rPr>
                <w:rFonts w:eastAsia="Calibri"/>
                <w:b/>
                <w:color w:val="363534" w:themeColor="text1"/>
                <w:sz w:val="18"/>
                <w:lang w:eastAsia="en-US"/>
              </w:rPr>
            </w:pPr>
            <w:r w:rsidRPr="00686B7C">
              <w:rPr>
                <w:rFonts w:eastAsia="Calibri"/>
                <w:color w:val="363534" w:themeColor="text1"/>
                <w:sz w:val="18"/>
                <w:lang w:eastAsia="en-US"/>
              </w:rPr>
              <w:t>Businesses within our region are supported to grow and diversify.</w:t>
            </w:r>
          </w:p>
        </w:tc>
      </w:tr>
      <w:tr w:rsidR="00CD320A" w:rsidRPr="00AC43A9" w14:paraId="1D448781" w14:textId="77777777" w:rsidTr="00686B7C">
        <w:trPr>
          <w:gridAfter w:val="1"/>
          <w:wAfter w:w="8" w:type="dxa"/>
          <w:trHeight w:val="568"/>
        </w:trPr>
        <w:tc>
          <w:tcPr>
            <w:tcW w:w="2410" w:type="dxa"/>
          </w:tcPr>
          <w:p w14:paraId="25EC7AEE" w14:textId="77777777" w:rsidR="00CD320A" w:rsidRPr="00686B7C" w:rsidRDefault="00CD320A" w:rsidP="00686B7C">
            <w:pPr>
              <w:pStyle w:val="HighlightBoxHeading"/>
              <w:spacing w:before="60" w:after="0" w:line="240" w:lineRule="auto"/>
              <w:rPr>
                <w:rFonts w:eastAsia="Calibri"/>
                <w:color w:val="363534" w:themeColor="text1"/>
                <w:sz w:val="18"/>
                <w:lang w:eastAsia="en-US"/>
              </w:rPr>
            </w:pPr>
            <w:r w:rsidRPr="00686B7C">
              <w:rPr>
                <w:rFonts w:eastAsia="Calibri"/>
                <w:color w:val="363534" w:themeColor="text1"/>
                <w:sz w:val="18"/>
                <w:lang w:eastAsia="en-US"/>
              </w:rPr>
              <w:t xml:space="preserve">Strategies </w:t>
            </w:r>
          </w:p>
        </w:tc>
        <w:tc>
          <w:tcPr>
            <w:tcW w:w="7546" w:type="dxa"/>
          </w:tcPr>
          <w:p w14:paraId="7C34CF8E" w14:textId="77777777" w:rsidR="00CD320A" w:rsidRPr="00686B7C" w:rsidRDefault="00CD320A" w:rsidP="00686B7C">
            <w:pPr>
              <w:pStyle w:val="HighlightBoxNumber"/>
              <w:spacing w:before="60" w:after="0" w:line="240" w:lineRule="auto"/>
              <w:ind w:left="325" w:hanging="142"/>
              <w:rPr>
                <w:rFonts w:eastAsia="Calibri"/>
                <w:color w:val="363534" w:themeColor="text1"/>
                <w:sz w:val="18"/>
                <w:lang w:eastAsia="en-US"/>
              </w:rPr>
            </w:pPr>
            <w:r w:rsidRPr="00686B7C">
              <w:rPr>
                <w:rFonts w:eastAsia="Calibri"/>
                <w:color w:val="363534" w:themeColor="text1"/>
                <w:sz w:val="18"/>
                <w:lang w:eastAsia="en-US"/>
              </w:rPr>
              <w:t>Advocate for business mentoring and facilitation services.</w:t>
            </w:r>
          </w:p>
          <w:p w14:paraId="110B6549" w14:textId="77777777" w:rsidR="00CD320A" w:rsidRPr="00686B7C" w:rsidRDefault="00CD320A" w:rsidP="00686B7C">
            <w:pPr>
              <w:pStyle w:val="HighlightBoxNumber"/>
              <w:spacing w:before="60" w:after="0" w:line="240" w:lineRule="auto"/>
              <w:ind w:left="325" w:hanging="142"/>
              <w:rPr>
                <w:rFonts w:eastAsia="Calibri"/>
                <w:color w:val="363534" w:themeColor="text1"/>
                <w:sz w:val="18"/>
                <w:lang w:eastAsia="en-US"/>
              </w:rPr>
            </w:pPr>
            <w:r w:rsidRPr="00686B7C">
              <w:rPr>
                <w:rFonts w:eastAsia="Calibri"/>
                <w:color w:val="363534" w:themeColor="text1"/>
                <w:sz w:val="18"/>
                <w:lang w:eastAsia="en-US"/>
              </w:rPr>
              <w:t>Work with AusIndustry to link businesses to state and Commonwealth services to support growth and diversification.</w:t>
            </w:r>
          </w:p>
          <w:p w14:paraId="7D396E2B" w14:textId="77777777" w:rsidR="00CD320A" w:rsidRPr="00686B7C" w:rsidRDefault="00CD320A" w:rsidP="00686B7C">
            <w:pPr>
              <w:pStyle w:val="HighlightBoxNumber"/>
              <w:spacing w:before="60" w:after="0" w:line="240" w:lineRule="auto"/>
              <w:ind w:left="325" w:hanging="142"/>
              <w:rPr>
                <w:rFonts w:eastAsia="Calibri"/>
                <w:color w:val="363534" w:themeColor="text1"/>
                <w:sz w:val="18"/>
                <w:lang w:eastAsia="en-US"/>
              </w:rPr>
            </w:pPr>
            <w:r w:rsidRPr="00686B7C">
              <w:rPr>
                <w:rFonts w:eastAsia="Calibri"/>
                <w:color w:val="363534" w:themeColor="text1"/>
                <w:sz w:val="18"/>
                <w:lang w:eastAsia="en-US"/>
              </w:rPr>
              <w:t>Continue to develop and distribute Business Connect as a business information service.</w:t>
            </w:r>
          </w:p>
          <w:p w14:paraId="1F4460DB" w14:textId="77777777" w:rsidR="00CD320A" w:rsidRPr="00686B7C" w:rsidRDefault="00CD320A" w:rsidP="00686B7C">
            <w:pPr>
              <w:pStyle w:val="HighlightBoxNumber"/>
              <w:spacing w:before="60" w:after="0" w:line="240" w:lineRule="auto"/>
              <w:ind w:left="325" w:hanging="142"/>
              <w:rPr>
                <w:rFonts w:eastAsia="Calibri"/>
                <w:b/>
                <w:color w:val="363534" w:themeColor="text1"/>
                <w:sz w:val="18"/>
                <w:lang w:eastAsia="en-US"/>
              </w:rPr>
            </w:pPr>
            <w:r w:rsidRPr="00686B7C">
              <w:rPr>
                <w:rFonts w:eastAsia="Calibri"/>
                <w:color w:val="363534" w:themeColor="text1"/>
                <w:sz w:val="18"/>
                <w:lang w:eastAsia="en-US"/>
              </w:rPr>
              <w:t>Support the growth of the region's manufacturing sector through partnerships, specific projects and infrastructure.</w:t>
            </w:r>
          </w:p>
        </w:tc>
      </w:tr>
      <w:tr w:rsidR="00CD320A" w:rsidRPr="00AC43A9" w14:paraId="76FD5A0C" w14:textId="77777777" w:rsidTr="00686B7C">
        <w:trPr>
          <w:gridAfter w:val="1"/>
          <w:wAfter w:w="8" w:type="dxa"/>
        </w:trPr>
        <w:tc>
          <w:tcPr>
            <w:tcW w:w="2410" w:type="dxa"/>
          </w:tcPr>
          <w:p w14:paraId="690F2073" w14:textId="77777777" w:rsidR="00CD320A" w:rsidRPr="00686B7C" w:rsidRDefault="00CD320A" w:rsidP="00686B7C">
            <w:pPr>
              <w:pStyle w:val="HighlightBoxHeading"/>
              <w:spacing w:before="60" w:after="0" w:line="240" w:lineRule="auto"/>
              <w:rPr>
                <w:rFonts w:eastAsia="Calibri"/>
                <w:color w:val="363534" w:themeColor="text1"/>
                <w:sz w:val="18"/>
                <w:lang w:eastAsia="en-US"/>
              </w:rPr>
            </w:pPr>
            <w:r w:rsidRPr="00686B7C">
              <w:rPr>
                <w:rFonts w:eastAsia="Calibri"/>
                <w:color w:val="363534" w:themeColor="text1"/>
                <w:sz w:val="18"/>
                <w:lang w:eastAsia="en-US"/>
              </w:rPr>
              <w:t>Strategic indicator</w:t>
            </w:r>
          </w:p>
        </w:tc>
        <w:tc>
          <w:tcPr>
            <w:tcW w:w="7546" w:type="dxa"/>
          </w:tcPr>
          <w:p w14:paraId="045CCBA6" w14:textId="77777777" w:rsidR="00CD320A" w:rsidRPr="00686B7C" w:rsidRDefault="00CD320A" w:rsidP="00686B7C">
            <w:pPr>
              <w:pStyle w:val="HighlightBoxText"/>
              <w:spacing w:before="60" w:after="0" w:line="240" w:lineRule="auto"/>
              <w:rPr>
                <w:rFonts w:eastAsia="Calibri"/>
                <w:b/>
                <w:color w:val="363534" w:themeColor="text1"/>
                <w:sz w:val="18"/>
                <w:lang w:eastAsia="en-US"/>
              </w:rPr>
            </w:pPr>
            <w:r w:rsidRPr="00686B7C">
              <w:rPr>
                <w:rFonts w:eastAsia="Calibri"/>
                <w:color w:val="363534" w:themeColor="text1"/>
                <w:sz w:val="18"/>
                <w:lang w:eastAsia="en-US"/>
              </w:rPr>
              <w:t xml:space="preserve">Gross regional product shows positive growth that matches or exceeds growth across the state economy. </w:t>
            </w:r>
          </w:p>
        </w:tc>
      </w:tr>
    </w:tbl>
    <w:p w14:paraId="707467C8" w14:textId="77777777" w:rsidR="00CD320A" w:rsidRPr="00AC43A9" w:rsidRDefault="00CD320A" w:rsidP="00686B7C"/>
    <w:p w14:paraId="3CBE5360" w14:textId="77777777" w:rsidR="00CD320A" w:rsidRPr="00AC43A9" w:rsidRDefault="00CD320A">
      <w:r w:rsidRPr="00AC43A9">
        <w:rPr>
          <w:noProof/>
        </w:rPr>
        <mc:AlternateContent>
          <mc:Choice Requires="wps">
            <w:drawing>
              <wp:anchor distT="0" distB="0" distL="114300" distR="114300" simplePos="0" relativeHeight="251658240" behindDoc="0" locked="0" layoutInCell="1" allowOverlap="1" wp14:anchorId="58B8135A" wp14:editId="504C9D2A">
                <wp:simplePos x="0" y="0"/>
                <wp:positionH relativeFrom="column">
                  <wp:posOffset>9525</wp:posOffset>
                </wp:positionH>
                <wp:positionV relativeFrom="paragraph">
                  <wp:posOffset>43815</wp:posOffset>
                </wp:positionV>
                <wp:extent cx="6158865" cy="1092200"/>
                <wp:effectExtent l="0" t="0" r="13335" b="12700"/>
                <wp:wrapNone/>
                <wp:docPr id="52" name="AutoShape 5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865" cy="1092200"/>
                        </a:xfrm>
                        <a:prstGeom prst="roundRect">
                          <a:avLst>
                            <a:gd name="adj" fmla="val 0"/>
                          </a:avLst>
                        </a:prstGeom>
                        <a:solidFill>
                          <a:srgbClr val="FFFFFF"/>
                        </a:solidFill>
                        <a:ln w="9525">
                          <a:solidFill>
                            <a:schemeClr val="tx2"/>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14:paraId="165C8095" w14:textId="77777777" w:rsidR="001D09A1" w:rsidRPr="00686B7C" w:rsidRDefault="001D09A1">
                            <w:pPr>
                              <w:rPr>
                                <w:color w:val="B3272F" w:themeColor="text2"/>
                                <w:sz w:val="24"/>
                              </w:rPr>
                            </w:pPr>
                            <w:r w:rsidRPr="00686B7C">
                              <w:rPr>
                                <w:color w:val="B3272F" w:themeColor="text2"/>
                                <w:sz w:val="24"/>
                              </w:rPr>
                              <w:t xml:space="preserve">For </w:t>
                            </w:r>
                            <w:r w:rsidRPr="00686B7C">
                              <w:rPr>
                                <w:b/>
                                <w:color w:val="B3272F" w:themeColor="text2"/>
                                <w:sz w:val="24"/>
                              </w:rPr>
                              <w:t>further information</w:t>
                            </w:r>
                            <w:r w:rsidRPr="00686B7C">
                              <w:rPr>
                                <w:color w:val="B3272F" w:themeColor="text2"/>
                                <w:sz w:val="24"/>
                              </w:rPr>
                              <w:t xml:space="preserve"> refer to:</w:t>
                            </w:r>
                          </w:p>
                          <w:p w14:paraId="75BD7EFC" w14:textId="77777777" w:rsidR="001D09A1" w:rsidRPr="00AA153C" w:rsidRDefault="001D09A1">
                            <w:pPr>
                              <w:pStyle w:val="ListParagraph"/>
                              <w:numPr>
                                <w:ilvl w:val="0"/>
                                <w:numId w:val="19"/>
                              </w:numPr>
                            </w:pPr>
                            <w:r w:rsidRPr="00AA153C">
                              <w:t>Municipal Association of Victoria (2012),</w:t>
                            </w:r>
                            <w:r w:rsidRPr="00CF22EE">
                              <w:rPr>
                                <w:i/>
                              </w:rPr>
                              <w:t xml:space="preserve"> Council Plan Good Practice Guide</w:t>
                            </w:r>
                            <w:r w:rsidRPr="00AA153C">
                              <w:t xml:space="preserve"> </w:t>
                            </w:r>
                          </w:p>
                          <w:p w14:paraId="01BD85DB" w14:textId="77777777" w:rsidR="001D09A1" w:rsidRPr="00AA153C" w:rsidRDefault="001D09A1">
                            <w:pPr>
                              <w:pStyle w:val="ListParagraph"/>
                              <w:numPr>
                                <w:ilvl w:val="0"/>
                                <w:numId w:val="19"/>
                              </w:numPr>
                            </w:pPr>
                            <w:r w:rsidRPr="00AA153C">
                              <w:t xml:space="preserve">LGPro Corporate Planners Network (2008), </w:t>
                            </w:r>
                            <w:r w:rsidRPr="00CF22EE">
                              <w:rPr>
                                <w:i/>
                              </w:rPr>
                              <w:t xml:space="preserve">So you want to write a Council Plan? </w:t>
                            </w:r>
                          </w:p>
                          <w:p w14:paraId="5EC4E338" w14:textId="77777777" w:rsidR="001D09A1" w:rsidRPr="00AA153C" w:rsidRDefault="001D09A1">
                            <w:pPr>
                              <w:pStyle w:val="ListParagraph"/>
                              <w:numPr>
                                <w:ilvl w:val="0"/>
                                <w:numId w:val="19"/>
                              </w:numPr>
                            </w:pPr>
                            <w:r w:rsidRPr="00AA153C">
                              <w:t xml:space="preserve">LGPro Corporate Planners Network (2005), </w:t>
                            </w:r>
                            <w:r w:rsidRPr="00CF22EE">
                              <w:rPr>
                                <w:i/>
                              </w:rPr>
                              <w:t>The</w:t>
                            </w:r>
                            <w:r w:rsidRPr="00AA153C">
                              <w:t xml:space="preserve"> </w:t>
                            </w:r>
                            <w:r w:rsidRPr="00CF22EE">
                              <w:rPr>
                                <w:i/>
                              </w:rPr>
                              <w:t>Council Plan Development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B8135A" id="AutoShape 556" o:spid="_x0000_s1034" style="position:absolute;margin-left:.75pt;margin-top:3.45pt;width:484.95pt;height: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" strokecolor="#b3272f [3215]">
                <v:shadow opacity=".5" offset="-6pt,-6pt"/>
                <v:textbox>
                  <w:txbxContent>
                    <w:p w14:paraId="165C8095" w14:textId="77777777" w:rsidR="001D09A1" w:rsidRPr="00686B7C" w:rsidRDefault="001D09A1">
                      <w:pPr>
                        <w:rPr>
                          <w:color w:val="B3272F" w:themeColor="text2"/>
                          <w:sz w:val="24"/>
                        </w:rPr>
                      </w:pPr>
                      <w:r w:rsidRPr="00686B7C">
                        <w:rPr>
                          <w:color w:val="B3272F" w:themeColor="text2"/>
                          <w:sz w:val="24"/>
                        </w:rPr>
                        <w:t xml:space="preserve">For </w:t>
                      </w:r>
                      <w:r w:rsidRPr="00686B7C">
                        <w:rPr>
                          <w:b/>
                          <w:color w:val="B3272F" w:themeColor="text2"/>
                          <w:sz w:val="24"/>
                        </w:rPr>
                        <w:t>further information</w:t>
                      </w:r>
                      <w:r w:rsidRPr="00686B7C">
                        <w:rPr>
                          <w:color w:val="B3272F" w:themeColor="text2"/>
                          <w:sz w:val="24"/>
                        </w:rPr>
                        <w:t xml:space="preserve"> refer to:</w:t>
                      </w:r>
                    </w:p>
                    <w:p w14:paraId="75BD7EFC" w14:textId="77777777" w:rsidR="001D09A1" w:rsidRPr="00AA153C" w:rsidRDefault="001D09A1">
                      <w:pPr>
                        <w:pStyle w:val="ListParagraph"/>
                        <w:numPr>
                          <w:ilvl w:val="0"/>
                          <w:numId w:val="19"/>
                        </w:numPr>
                      </w:pPr>
                      <w:r w:rsidRPr="00AA153C">
                        <w:t>Municipal Association of Victoria (2012),</w:t>
                      </w:r>
                      <w:r w:rsidRPr="00CF22EE">
                        <w:rPr>
                          <w:i/>
                        </w:rPr>
                        <w:t xml:space="preserve"> Council Plan Good Practice Guide</w:t>
                      </w:r>
                      <w:r w:rsidRPr="00AA153C">
                        <w:t xml:space="preserve"> </w:t>
                      </w:r>
                    </w:p>
                    <w:p w14:paraId="01BD85DB" w14:textId="77777777" w:rsidR="001D09A1" w:rsidRPr="00AA153C" w:rsidRDefault="001D09A1">
                      <w:pPr>
                        <w:pStyle w:val="ListParagraph"/>
                        <w:numPr>
                          <w:ilvl w:val="0"/>
                          <w:numId w:val="19"/>
                        </w:numPr>
                      </w:pPr>
                      <w:r w:rsidRPr="00AA153C">
                        <w:t xml:space="preserve">LGPro Corporate Planners Network (2008), </w:t>
                      </w:r>
                      <w:r w:rsidRPr="00CF22EE">
                        <w:rPr>
                          <w:i/>
                        </w:rPr>
                        <w:t xml:space="preserve">So you want to write a Council Plan? </w:t>
                      </w:r>
                    </w:p>
                    <w:p w14:paraId="5EC4E338" w14:textId="77777777" w:rsidR="001D09A1" w:rsidRPr="00AA153C" w:rsidRDefault="001D09A1">
                      <w:pPr>
                        <w:pStyle w:val="ListParagraph"/>
                        <w:numPr>
                          <w:ilvl w:val="0"/>
                          <w:numId w:val="19"/>
                        </w:numPr>
                      </w:pPr>
                      <w:r w:rsidRPr="00AA153C">
                        <w:t xml:space="preserve">LGPro Corporate Planners Network (2005), </w:t>
                      </w:r>
                      <w:r w:rsidRPr="00CF22EE">
                        <w:rPr>
                          <w:i/>
                        </w:rPr>
                        <w:t>The</w:t>
                      </w:r>
                      <w:r w:rsidRPr="00AA153C">
                        <w:t xml:space="preserve"> </w:t>
                      </w:r>
                      <w:r w:rsidRPr="00CF22EE">
                        <w:rPr>
                          <w:i/>
                        </w:rPr>
                        <w:t>Council Plan Development Guide</w:t>
                      </w:r>
                    </w:p>
                  </w:txbxContent>
                </v:textbox>
              </v:roundrect>
            </w:pict>
          </mc:Fallback>
        </mc:AlternateContent>
      </w:r>
    </w:p>
    <w:p w14:paraId="6C915D1E" w14:textId="77777777" w:rsidR="00CD320A" w:rsidRPr="00AC43A9" w:rsidRDefault="00CD320A"/>
    <w:p w14:paraId="1FAE4089" w14:textId="77777777" w:rsidR="00CD320A" w:rsidRPr="00AC43A9" w:rsidRDefault="00CD320A"/>
    <w:p w14:paraId="7AEE8C53" w14:textId="77777777" w:rsidR="00CD320A" w:rsidRPr="00AC43A9" w:rsidRDefault="00CD320A"/>
    <w:p w14:paraId="2C8A5413" w14:textId="77777777" w:rsidR="00CD320A" w:rsidRPr="00AC43A9" w:rsidRDefault="00CD320A"/>
    <w:p w14:paraId="2C1D85E1" w14:textId="77777777" w:rsidR="00CD320A" w:rsidRPr="00AC43A9" w:rsidRDefault="00CD320A">
      <w:r w:rsidRPr="00AC43A9">
        <w:br w:type="page"/>
      </w:r>
    </w:p>
    <w:p w14:paraId="0352DFE2" w14:textId="77777777" w:rsidR="005C6C75" w:rsidRPr="00686B7C" w:rsidRDefault="005C6C75" w:rsidP="00686B7C">
      <w:pPr>
        <w:pStyle w:val="Heading2"/>
      </w:pPr>
      <w:bookmarkStart w:id="81" w:name="_Toc516047109"/>
      <w:r w:rsidRPr="00AC43A9">
        <w:lastRenderedPageBreak/>
        <w:t>Strategic resource plan</w:t>
      </w:r>
      <w:bookmarkEnd w:id="81"/>
    </w:p>
    <w:p w14:paraId="1D639960" w14:textId="77777777" w:rsidR="005C6C75" w:rsidRPr="00105668" w:rsidRDefault="005C6C75" w:rsidP="00686B7C">
      <w:pPr>
        <w:pStyle w:val="Heading3"/>
      </w:pPr>
      <w:bookmarkStart w:id="82" w:name="_Toc345504951"/>
      <w:bookmarkStart w:id="83" w:name="_Toc516047110"/>
      <w:r w:rsidRPr="00105668">
        <w:t>Statutory requirements</w:t>
      </w:r>
      <w:bookmarkEnd w:id="82"/>
      <w:bookmarkEnd w:id="83"/>
    </w:p>
    <w:p w14:paraId="10FFBB2B" w14:textId="77777777" w:rsidR="005C6C75" w:rsidRPr="00686B7C" w:rsidRDefault="005C6C75" w:rsidP="00686B7C">
      <w:pPr>
        <w:pStyle w:val="BodycopyBodycontent"/>
        <w:pBdr>
          <w:top w:val="dotted" w:sz="8" w:space="12" w:color="00838E"/>
          <w:bottom w:val="dotted" w:sz="8" w:space="5" w:color="00838E"/>
        </w:pBdr>
        <w:spacing w:before="113"/>
        <w:rPr>
          <w:rFonts w:ascii="Arial" w:hAnsi="Arial"/>
          <w:bCs/>
          <w:i/>
          <w:iCs/>
          <w:color w:val="B3272F" w:themeColor="text2"/>
        </w:rPr>
      </w:pPr>
      <w:r w:rsidRPr="00686B7C">
        <w:rPr>
          <w:rFonts w:ascii="Arial" w:hAnsi="Arial" w:cs="Arial"/>
          <w:b/>
          <w:bCs/>
          <w:i/>
          <w:iCs/>
          <w:color w:val="B3272F" w:themeColor="text2"/>
        </w:rPr>
        <w:t xml:space="preserve">“The Act requires councils to prepare a strategic resource plan and include this in the council plan.” </w:t>
      </w:r>
    </w:p>
    <w:p w14:paraId="3DBC0915" w14:textId="77777777" w:rsidR="005C6C75" w:rsidRPr="0099519C" w:rsidRDefault="005C6C75" w:rsidP="00686B7C">
      <w:r w:rsidRPr="0099519C">
        <w:t>Section 126 of the Act states that:</w:t>
      </w:r>
    </w:p>
    <w:p w14:paraId="71B547C3" w14:textId="7609AE9E" w:rsidR="005C6C75" w:rsidRPr="0099519C" w:rsidRDefault="005C6C75" w:rsidP="00686B7C">
      <w:pPr>
        <w:pStyle w:val="ListBullet2"/>
      </w:pPr>
      <w:r w:rsidRPr="0099519C">
        <w:t>the strategic resource plan is a plan of the resources required to achieve the council plan strategic objectives</w:t>
      </w:r>
      <w:r w:rsidR="00BE2BEB" w:rsidRPr="0099519C">
        <w:rPr>
          <w:rStyle w:val="FootnoteReference"/>
          <w:rFonts w:ascii="Arial" w:hAnsi="Arial"/>
        </w:rPr>
        <w:footnoteReference w:id="20"/>
      </w:r>
    </w:p>
    <w:p w14:paraId="528EFB93" w14:textId="769485BB" w:rsidR="005C6C75" w:rsidRPr="0099519C" w:rsidRDefault="005C6C75">
      <w:pPr>
        <w:pStyle w:val="ListBullet2"/>
      </w:pPr>
      <w:r w:rsidRPr="0099519C">
        <w:t>the strategic resource plan must take into account services and initiatives contained in any plan adopted by council and if the council proposes to adopt a plan to provide services or take initiatives, the resources required must be consistent with the strategic resource plan</w:t>
      </w:r>
      <w:r w:rsidR="00C325B9" w:rsidRPr="0099519C">
        <w:rPr>
          <w:rStyle w:val="FootnoteReference"/>
          <w:rFonts w:ascii="Arial" w:hAnsi="Arial"/>
        </w:rPr>
        <w:footnoteReference w:id="21"/>
      </w:r>
    </w:p>
    <w:p w14:paraId="52561A6E" w14:textId="6060EFFF" w:rsidR="005C6C75" w:rsidRPr="0099519C" w:rsidRDefault="005C6C75">
      <w:pPr>
        <w:pStyle w:val="ListBullet2"/>
      </w:pPr>
      <w:r w:rsidRPr="0099519C">
        <w:t>the strategic resource plan must include the financial statements describing the financial resources in respect of at least the next four financial years</w:t>
      </w:r>
      <w:r w:rsidR="00C325B9" w:rsidRPr="0099519C">
        <w:rPr>
          <w:rStyle w:val="FootnoteReference"/>
          <w:rFonts w:ascii="Arial" w:hAnsi="Arial"/>
        </w:rPr>
        <w:footnoteReference w:id="22"/>
      </w:r>
    </w:p>
    <w:p w14:paraId="4C40DA9B" w14:textId="6FF8B07B" w:rsidR="005C6C75" w:rsidRPr="0099519C" w:rsidRDefault="005C6C75">
      <w:pPr>
        <w:pStyle w:val="ListBullet2"/>
      </w:pPr>
      <w:r w:rsidRPr="0099519C">
        <w:t>the strategic resource plan must include statements describing the non-financial resources including human resources in respect of at least the next four financial years</w:t>
      </w:r>
      <w:r w:rsidR="00C325B9" w:rsidRPr="0099519C">
        <w:rPr>
          <w:rStyle w:val="FootnoteReference"/>
          <w:rFonts w:ascii="Arial" w:hAnsi="Arial"/>
        </w:rPr>
        <w:footnoteReference w:id="23"/>
      </w:r>
    </w:p>
    <w:p w14:paraId="6F0F54AE" w14:textId="4340A2A4" w:rsidR="005C6C75" w:rsidRPr="0099519C" w:rsidRDefault="005C6C75">
      <w:pPr>
        <w:pStyle w:val="ListBullet2"/>
      </w:pPr>
      <w:r w:rsidRPr="0099519C">
        <w:t>council must review their strategic resource plan during the preparation of the council plan</w:t>
      </w:r>
      <w:r w:rsidR="00C325B9" w:rsidRPr="0099519C">
        <w:rPr>
          <w:rStyle w:val="FootnoteReference"/>
          <w:rFonts w:ascii="Arial" w:hAnsi="Arial"/>
        </w:rPr>
        <w:footnoteReference w:id="24"/>
      </w:r>
    </w:p>
    <w:p w14:paraId="3A309863" w14:textId="517DD618" w:rsidR="005C6C75" w:rsidRPr="0099519C" w:rsidRDefault="005C6C75">
      <w:pPr>
        <w:pStyle w:val="ListBullet2"/>
      </w:pPr>
      <w:r w:rsidRPr="0099519C">
        <w:t>council must adopt the strategic resource plan not later than 30 June each year or such other date fixed by the Minister and a copy must be available for public inspection at the council office and its internet website.</w:t>
      </w:r>
      <w:r w:rsidR="00C325B9" w:rsidRPr="0099519C">
        <w:rPr>
          <w:rStyle w:val="FootnoteReference"/>
          <w:rFonts w:ascii="Arial" w:hAnsi="Arial"/>
        </w:rPr>
        <w:footnoteReference w:id="25"/>
      </w:r>
    </w:p>
    <w:p w14:paraId="7552ED7F" w14:textId="77777777" w:rsidR="005C6C75" w:rsidRPr="0099519C" w:rsidRDefault="005C6C75" w:rsidP="00686B7C"/>
    <w:p w14:paraId="096E11AF" w14:textId="38980685" w:rsidR="005C6C75" w:rsidRPr="0099519C" w:rsidRDefault="005C6C75">
      <w:r w:rsidRPr="0099519C">
        <w:t>In preparing the strategic resource plan, councils should comply with the principles of sound financial management as prescribed in the Act</w:t>
      </w:r>
      <w:r w:rsidR="00C325B9" w:rsidRPr="0099519C">
        <w:rPr>
          <w:rStyle w:val="FootnoteReference"/>
          <w:rFonts w:ascii="Arial" w:hAnsi="Arial"/>
        </w:rPr>
        <w:footnoteReference w:id="26"/>
      </w:r>
      <w:r w:rsidRPr="0099519C">
        <w:t xml:space="preserve"> being to:</w:t>
      </w:r>
    </w:p>
    <w:p w14:paraId="5EA91374" w14:textId="77777777" w:rsidR="005C6C75" w:rsidRPr="0099519C" w:rsidRDefault="005C6C75" w:rsidP="00686B7C">
      <w:pPr>
        <w:pStyle w:val="ListBullet2"/>
      </w:pPr>
      <w:r w:rsidRPr="0099519C">
        <w:t>prudently manage financial risks relating to debt, assets and liabilities</w:t>
      </w:r>
    </w:p>
    <w:p w14:paraId="175C41C7" w14:textId="77777777" w:rsidR="005C6C75" w:rsidRPr="0099519C" w:rsidRDefault="005C6C75">
      <w:pPr>
        <w:pStyle w:val="ListBullet2"/>
      </w:pPr>
      <w:r w:rsidRPr="0099519C">
        <w:t>provide reasonable stability in the level of rate burden</w:t>
      </w:r>
    </w:p>
    <w:p w14:paraId="495433B4" w14:textId="77777777" w:rsidR="005C6C75" w:rsidRPr="0099519C" w:rsidRDefault="005C6C75">
      <w:pPr>
        <w:pStyle w:val="ListBullet2"/>
      </w:pPr>
      <w:r w:rsidRPr="0099519C">
        <w:t>consider the financial effects of council decisions on future generations</w:t>
      </w:r>
    </w:p>
    <w:p w14:paraId="3E505403" w14:textId="77777777" w:rsidR="005C6C75" w:rsidRPr="0099519C" w:rsidRDefault="005C6C75">
      <w:pPr>
        <w:pStyle w:val="ListBullet2"/>
      </w:pPr>
      <w:r w:rsidRPr="0099519C">
        <w:t>provide full, accurate and timely disclosure of financial information.</w:t>
      </w:r>
    </w:p>
    <w:p w14:paraId="2AB3C5D7" w14:textId="77777777" w:rsidR="005C6C75" w:rsidRPr="0099519C" w:rsidRDefault="005C6C75" w:rsidP="00686B7C"/>
    <w:p w14:paraId="4DB99F46" w14:textId="193C9E0A" w:rsidR="005C6C75" w:rsidRPr="0099519C" w:rsidRDefault="005C6C75">
      <w:r w:rsidRPr="0099519C">
        <w:t>In addition to section 126 of the Act, part 2 of the regulations also prescribes further details about the preparation of a strategic resource plan.</w:t>
      </w:r>
    </w:p>
    <w:p w14:paraId="4587B3EF" w14:textId="77777777" w:rsidR="008F7323" w:rsidRPr="00AC43A9" w:rsidRDefault="008F7323"/>
    <w:tbl>
      <w:tblPr>
        <w:tblStyle w:val="TableGrid"/>
        <w:tblW w:w="0" w:type="auto"/>
        <w:tblLook w:val="04A0" w:firstRow="1" w:lastRow="0" w:firstColumn="1" w:lastColumn="0" w:noHBand="0" w:noVBand="1"/>
      </w:tblPr>
      <w:tblGrid>
        <w:gridCol w:w="9639"/>
      </w:tblGrid>
      <w:tr w:rsidR="008F7323" w14:paraId="67BCDC4F" w14:textId="77777777" w:rsidTr="008F7323">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9855" w:type="dxa"/>
          </w:tcPr>
          <w:p w14:paraId="06E378E6" w14:textId="77777777" w:rsidR="008F7323" w:rsidRPr="007C4A46" w:rsidRDefault="008F7323">
            <w:pPr>
              <w:pStyle w:val="HighlightBoxHeading"/>
            </w:pPr>
            <w:r w:rsidRPr="007C4A46">
              <w:lastRenderedPageBreak/>
              <w:t>Checklist</w:t>
            </w:r>
          </w:p>
          <w:p w14:paraId="5FA1C8F3" w14:textId="77777777" w:rsidR="008F7323" w:rsidRPr="00686B7C" w:rsidRDefault="008F7323">
            <w:pPr>
              <w:pStyle w:val="HighlightBoxText"/>
              <w:rPr>
                <w:rFonts w:eastAsia="Calibri"/>
                <w:sz w:val="22"/>
                <w:lang w:eastAsia="en-US"/>
              </w:rPr>
            </w:pPr>
            <w:r w:rsidRPr="00686B7C">
              <w:rPr>
                <w:rFonts w:eastAsia="Calibri"/>
                <w:sz w:val="22"/>
                <w:lang w:eastAsia="en-US"/>
              </w:rPr>
              <w:t>The strategic resource plan must:</w:t>
            </w:r>
          </w:p>
          <w:p w14:paraId="5CA6F15C" w14:textId="77777777" w:rsidR="008F7323" w:rsidRPr="00686B7C" w:rsidRDefault="008F7323">
            <w:pPr>
              <w:pStyle w:val="HighlightBoxText"/>
              <w:numPr>
                <w:ilvl w:val="0"/>
                <w:numId w:val="36"/>
              </w:numPr>
              <w:rPr>
                <w:rFonts w:eastAsia="Calibri"/>
                <w:sz w:val="22"/>
                <w:lang w:eastAsia="en-US"/>
              </w:rPr>
            </w:pPr>
            <w:r w:rsidRPr="00686B7C">
              <w:rPr>
                <w:rFonts w:eastAsia="Calibri"/>
                <w:sz w:val="22"/>
                <w:lang w:eastAsia="en-US"/>
              </w:rPr>
              <w:t xml:space="preserve">take into account services and initiatives contained in </w:t>
            </w:r>
            <w:r w:rsidRPr="00686B7C">
              <w:rPr>
                <w:rFonts w:eastAsia="Calibri"/>
                <w:i/>
                <w:sz w:val="22"/>
                <w:u w:val="single"/>
                <w:lang w:eastAsia="en-US"/>
              </w:rPr>
              <w:t>any</w:t>
            </w:r>
            <w:r w:rsidRPr="00686B7C">
              <w:rPr>
                <w:rFonts w:eastAsia="Calibri"/>
                <w:sz w:val="22"/>
                <w:lang w:eastAsia="en-US"/>
              </w:rPr>
              <w:t xml:space="preserve"> plan adopted by council</w:t>
            </w:r>
          </w:p>
          <w:p w14:paraId="0B864385" w14:textId="77777777" w:rsidR="008F7323" w:rsidRPr="00686B7C" w:rsidRDefault="008F7323">
            <w:pPr>
              <w:pStyle w:val="HighlightBoxText"/>
              <w:numPr>
                <w:ilvl w:val="0"/>
                <w:numId w:val="36"/>
              </w:numPr>
              <w:rPr>
                <w:rFonts w:eastAsia="Calibri"/>
                <w:sz w:val="22"/>
                <w:lang w:eastAsia="en-US"/>
              </w:rPr>
            </w:pPr>
            <w:r w:rsidRPr="00686B7C">
              <w:rPr>
                <w:rFonts w:eastAsia="Calibri"/>
                <w:sz w:val="22"/>
                <w:lang w:eastAsia="en-US"/>
              </w:rPr>
              <w:t>include financial statements describing the required financial resources for the next four financial years</w:t>
            </w:r>
          </w:p>
          <w:p w14:paraId="38D90AC7" w14:textId="77777777" w:rsidR="008F7323" w:rsidRPr="00686B7C" w:rsidRDefault="008F7323">
            <w:pPr>
              <w:pStyle w:val="HighlightBoxText"/>
              <w:numPr>
                <w:ilvl w:val="0"/>
                <w:numId w:val="36"/>
              </w:numPr>
              <w:rPr>
                <w:rFonts w:eastAsia="Calibri"/>
                <w:sz w:val="22"/>
                <w:lang w:eastAsia="en-US"/>
              </w:rPr>
            </w:pPr>
            <w:r w:rsidRPr="00686B7C">
              <w:rPr>
                <w:rFonts w:eastAsia="Calibri"/>
                <w:sz w:val="22"/>
                <w:lang w:eastAsia="en-US"/>
              </w:rPr>
              <w:t>include statements describing the required non-financial resources, including human resources for at least the next four financial years</w:t>
            </w:r>
          </w:p>
          <w:p w14:paraId="39F42F06" w14:textId="5DC9340D" w:rsidR="008F7323" w:rsidRDefault="008F7323">
            <w:pPr>
              <w:pStyle w:val="HighlightBoxText"/>
              <w:numPr>
                <w:ilvl w:val="0"/>
                <w:numId w:val="36"/>
              </w:numPr>
              <w:rPr>
                <w:rFonts w:ascii="Arial" w:hAnsi="Arial"/>
              </w:rPr>
            </w:pPr>
            <w:r w:rsidRPr="00686B7C">
              <w:rPr>
                <w:rFonts w:eastAsia="Calibri"/>
                <w:sz w:val="22"/>
                <w:lang w:eastAsia="en-US"/>
              </w:rPr>
              <w:t>include any other information prescribed by the regulations.</w:t>
            </w:r>
          </w:p>
        </w:tc>
      </w:tr>
    </w:tbl>
    <w:p w14:paraId="451E39A7" w14:textId="77777777" w:rsidR="0056440A" w:rsidRDefault="0056440A" w:rsidP="00686B7C">
      <w:pPr>
        <w:pStyle w:val="Heading3"/>
      </w:pPr>
      <w:bookmarkStart w:id="84" w:name="_Toc516047111"/>
    </w:p>
    <w:p w14:paraId="1AF5E23E" w14:textId="018E2496" w:rsidR="005C6C75" w:rsidRPr="00AC43A9" w:rsidRDefault="005C6C75" w:rsidP="00686B7C">
      <w:pPr>
        <w:pStyle w:val="Heading3"/>
      </w:pPr>
      <w:r w:rsidRPr="00AC43A9">
        <w:t>Better practice guidance</w:t>
      </w:r>
      <w:bookmarkEnd w:id="84"/>
    </w:p>
    <w:p w14:paraId="07E87B31" w14:textId="1ACBA342" w:rsidR="005C6C75" w:rsidRPr="0099519C" w:rsidRDefault="005C6C75">
      <w:r w:rsidRPr="0099519C">
        <w:rPr>
          <w:bCs/>
          <w:color w:val="000000"/>
        </w:rPr>
        <w:t xml:space="preserve">The strategic resource plan is the key medium-term financial plan produced by council on a rolling basis </w:t>
      </w:r>
      <w:r w:rsidRPr="0099519C">
        <w:t>that summarises the resourcing forecasts of a council for at least four years and forms part of the council plan. Resource planning is important for ensuring that a council remains sustainable in the long term and good practice is to extend forecasting for a ten-year period, to take account of long-lived assets such as road and drainage infrastructure.</w:t>
      </w:r>
    </w:p>
    <w:p w14:paraId="7CCAB8A0" w14:textId="6F650483" w:rsidR="005C6C75" w:rsidRPr="0099519C" w:rsidRDefault="005C6C75">
      <w:r w:rsidRPr="0099519C">
        <w:t>The strategic resource plan summarises the financial and non-financial resources required to achieve the strategic objectives and strategies in the council plan and presents these in financial statements and statements of non-financial resources. It also describes the key assumptions underlying the forecasts for income, expenditure, assets, liabilities, equity, cash and capital works. The regulations require that the strategic resource plan must include:</w:t>
      </w:r>
    </w:p>
    <w:p w14:paraId="0819CA50" w14:textId="77777777" w:rsidR="005C6C75" w:rsidRPr="0099519C" w:rsidRDefault="005C6C75" w:rsidP="00686B7C">
      <w:pPr>
        <w:pStyle w:val="ListBullet2"/>
      </w:pPr>
      <w:r w:rsidRPr="0099519C">
        <w:t xml:space="preserve">financial statements including a statement of capital works in the form set out in the </w:t>
      </w:r>
      <w:r w:rsidRPr="0099519C">
        <w:rPr>
          <w:i/>
        </w:rPr>
        <w:t>Local Government Model Financial Report</w:t>
      </w:r>
    </w:p>
    <w:p w14:paraId="60732006" w14:textId="4C4FCDEC" w:rsidR="005C6C75" w:rsidRPr="0099519C" w:rsidRDefault="005C6C75">
      <w:pPr>
        <w:pStyle w:val="ListBullet2"/>
      </w:pPr>
      <w:r w:rsidRPr="0099519C">
        <w:t xml:space="preserve">a summary of planned capital works expenditure in relation to non-current assets, classified in accordance with the asset classes and asset expenditure types specified in the </w:t>
      </w:r>
      <w:r w:rsidRPr="0099519C">
        <w:rPr>
          <w:i/>
        </w:rPr>
        <w:t>Local Government Model Financial Report</w:t>
      </w:r>
      <w:r w:rsidRPr="0099519C">
        <w:t xml:space="preserve"> and a summary of funding sources in relation to the planned capital works expenditure</w:t>
      </w:r>
      <w:r w:rsidR="00C325B9" w:rsidRPr="0099519C">
        <w:rPr>
          <w:rStyle w:val="FootnoteReference"/>
          <w:rFonts w:ascii="Arial" w:hAnsi="Arial"/>
        </w:rPr>
        <w:footnoteReference w:id="27"/>
      </w:r>
    </w:p>
    <w:p w14:paraId="3BA07287" w14:textId="77777777" w:rsidR="005C6C75" w:rsidRPr="0099519C" w:rsidRDefault="005C6C75">
      <w:pPr>
        <w:pStyle w:val="ListBullet2"/>
      </w:pPr>
      <w:r w:rsidRPr="0099519C">
        <w:t>a statement of human resources</w:t>
      </w:r>
    </w:p>
    <w:p w14:paraId="1556718C" w14:textId="5AAEED68" w:rsidR="005C6C75" w:rsidRPr="0099519C" w:rsidRDefault="005C6C75">
      <w:pPr>
        <w:pStyle w:val="ListBullet2"/>
      </w:pPr>
      <w:r w:rsidRPr="0099519C">
        <w:t>a summary of planned expenditure in relation to permanent human resources and a summary of the planned number of permanent full time equivalent staff by organisational structure.</w:t>
      </w:r>
      <w:r w:rsidR="00C325B9" w:rsidRPr="0099519C">
        <w:rPr>
          <w:rStyle w:val="FootnoteReference"/>
          <w:rFonts w:ascii="Arial" w:hAnsi="Arial"/>
        </w:rPr>
        <w:footnoteReference w:id="28"/>
      </w:r>
    </w:p>
    <w:p w14:paraId="5A1365C8" w14:textId="77777777" w:rsidR="005C6C75" w:rsidRPr="0099519C" w:rsidRDefault="005C6C75">
      <w:r w:rsidRPr="0099519C">
        <w:t xml:space="preserve">In preparing the strategic resource plan councils must take into account services and initiatives contained in </w:t>
      </w:r>
      <w:r w:rsidRPr="0099519C">
        <w:rPr>
          <w:b/>
        </w:rPr>
        <w:t>any</w:t>
      </w:r>
      <w:r w:rsidRPr="0099519C">
        <w:t xml:space="preserve"> plans adopted or proposed to be adopted by council. The resources required must then be presented in the strategic resource plan on the basis of what is able to be funded over the four year period. This will ensure that there is an integrated approach to financial planning for all council’s activities and avoids the risk of committing future resources that are unaffordable and/or place an added burden on future generations.</w:t>
      </w:r>
    </w:p>
    <w:p w14:paraId="3A691386" w14:textId="302979BF" w:rsidR="005C6C75" w:rsidRPr="0099519C" w:rsidRDefault="005C6C75">
      <w:r w:rsidRPr="0099519C">
        <w:t xml:space="preserve">Modelling the impact of different options by changing the assumptions underlying the forecasts is essential when finalising the strategic resource plan as it enables councils to determine their ability to achieve the council plan strategic objectives while remaining financially sustainable in the long term. The </w:t>
      </w:r>
      <w:r w:rsidRPr="0099519C">
        <w:rPr>
          <w:i/>
        </w:rPr>
        <w:t xml:space="preserve">Local </w:t>
      </w:r>
      <w:r w:rsidRPr="0099519C">
        <w:rPr>
          <w:i/>
        </w:rPr>
        <w:lastRenderedPageBreak/>
        <w:t xml:space="preserve">Government Better Practice Guide Strategic Resource Plan </w:t>
      </w:r>
      <w:r w:rsidRPr="0099519C">
        <w:t>assists councils in preparing strategic resource plans in accordance with statutory requirements and better practice.</w:t>
      </w:r>
      <w:r w:rsidRPr="0099519C">
        <w:rPr>
          <w:b/>
        </w:rPr>
        <w:t xml:space="preserve"> </w:t>
      </w:r>
      <w:r w:rsidRPr="0099519C">
        <w:t>A summary is outlined below.</w:t>
      </w:r>
    </w:p>
    <w:p w14:paraId="42307438" w14:textId="77777777" w:rsidR="008F7323" w:rsidRPr="00AC43A9" w:rsidRDefault="008F7323"/>
    <w:tbl>
      <w:tblPr>
        <w:tblStyle w:val="TableGrid"/>
        <w:tblW w:w="0" w:type="auto"/>
        <w:tblLook w:val="04A0" w:firstRow="1" w:lastRow="0" w:firstColumn="1" w:lastColumn="0" w:noHBand="0" w:noVBand="1"/>
      </w:tblPr>
      <w:tblGrid>
        <w:gridCol w:w="9639"/>
      </w:tblGrid>
      <w:tr w:rsidR="008F7323" w14:paraId="7BA45158" w14:textId="77777777" w:rsidTr="008F7323">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9855" w:type="dxa"/>
          </w:tcPr>
          <w:p w14:paraId="2D54FDCA" w14:textId="77777777" w:rsidR="008F7323" w:rsidRPr="007C4A46" w:rsidRDefault="008F7323">
            <w:pPr>
              <w:pStyle w:val="HighlightBoxHeading"/>
            </w:pPr>
            <w:r w:rsidRPr="007C4A46">
              <w:t>Sample content for a better practice strategic resource plan</w:t>
            </w:r>
          </w:p>
          <w:p w14:paraId="3098E7C7" w14:textId="77777777" w:rsidR="008F7323" w:rsidRPr="00686B7C" w:rsidRDefault="008F7323">
            <w:pPr>
              <w:pStyle w:val="HighlightBoxBullet"/>
              <w:rPr>
                <w:sz w:val="22"/>
              </w:rPr>
            </w:pPr>
            <w:r w:rsidRPr="00686B7C">
              <w:rPr>
                <w:sz w:val="22"/>
              </w:rPr>
              <w:t>Objectives of the plan</w:t>
            </w:r>
          </w:p>
          <w:p w14:paraId="75009C60" w14:textId="77777777" w:rsidR="008F7323" w:rsidRPr="00686B7C" w:rsidRDefault="008F7323">
            <w:pPr>
              <w:pStyle w:val="HighlightBoxBullet"/>
              <w:rPr>
                <w:sz w:val="22"/>
              </w:rPr>
            </w:pPr>
            <w:r w:rsidRPr="00686B7C">
              <w:rPr>
                <w:sz w:val="22"/>
              </w:rPr>
              <w:t>How the plan was developed</w:t>
            </w:r>
          </w:p>
          <w:p w14:paraId="337BFBF9" w14:textId="77777777" w:rsidR="008F7323" w:rsidRPr="00686B7C" w:rsidRDefault="008F7323">
            <w:pPr>
              <w:pStyle w:val="HighlightBoxBullet"/>
              <w:rPr>
                <w:sz w:val="22"/>
              </w:rPr>
            </w:pPr>
            <w:r w:rsidRPr="00686B7C">
              <w:rPr>
                <w:sz w:val="22"/>
              </w:rPr>
              <w:t>Key assumptions underlying the forecasts</w:t>
            </w:r>
          </w:p>
          <w:p w14:paraId="367E44EB" w14:textId="77777777" w:rsidR="008F7323" w:rsidRPr="00686B7C" w:rsidRDefault="008F7323">
            <w:pPr>
              <w:pStyle w:val="HighlightBoxBullet"/>
              <w:rPr>
                <w:sz w:val="22"/>
              </w:rPr>
            </w:pPr>
            <w:r w:rsidRPr="00686B7C">
              <w:rPr>
                <w:sz w:val="22"/>
              </w:rPr>
              <w:t>The options considered</w:t>
            </w:r>
          </w:p>
          <w:p w14:paraId="2526AD76" w14:textId="77777777" w:rsidR="008F7323" w:rsidRPr="00686B7C" w:rsidRDefault="008F7323">
            <w:pPr>
              <w:pStyle w:val="HighlightBoxBullet"/>
              <w:rPr>
                <w:sz w:val="22"/>
              </w:rPr>
            </w:pPr>
            <w:r w:rsidRPr="00686B7C">
              <w:rPr>
                <w:sz w:val="22"/>
              </w:rPr>
              <w:t>Outcomes of the preferred option</w:t>
            </w:r>
          </w:p>
          <w:p w14:paraId="57D94349" w14:textId="77777777" w:rsidR="008F7323" w:rsidRPr="00686B7C" w:rsidRDefault="008F7323">
            <w:pPr>
              <w:pStyle w:val="HighlightBoxBullet"/>
              <w:rPr>
                <w:sz w:val="22"/>
              </w:rPr>
            </w:pPr>
            <w:r w:rsidRPr="00686B7C">
              <w:rPr>
                <w:sz w:val="22"/>
              </w:rPr>
              <w:t>How the plan achieves the strategic objectives in the council plan</w:t>
            </w:r>
          </w:p>
          <w:p w14:paraId="6C6BB8FA" w14:textId="4C458DFE" w:rsidR="008F7323" w:rsidRPr="00686B7C" w:rsidRDefault="008F7323" w:rsidP="00686B7C">
            <w:pPr>
              <w:pStyle w:val="HighlightBoxBullet"/>
            </w:pPr>
            <w:r w:rsidRPr="00686B7C">
              <w:rPr>
                <w:sz w:val="22"/>
              </w:rPr>
              <w:t>Statutory disclosures required under the Act and regulations.</w:t>
            </w:r>
          </w:p>
        </w:tc>
      </w:tr>
    </w:tbl>
    <w:p w14:paraId="775970D2" w14:textId="77777777" w:rsidR="005C6C75" w:rsidRPr="00AC43A9" w:rsidRDefault="005C6C75"/>
    <w:p w14:paraId="3D4A17B5" w14:textId="4AD8970E" w:rsidR="005C6C75" w:rsidRPr="0099519C" w:rsidRDefault="005C6C75">
      <w:r w:rsidRPr="0099519C">
        <w:t xml:space="preserve">It is accepted practice to include an extract of the strategic resource plan in the budget to provide readers with information about how it fits within the planning and accountability framework and demonstrate the linkage with the council plan and budget. A model budget is prepared annually by </w:t>
      </w:r>
      <w:r w:rsidR="00662F96">
        <w:t>LGV</w:t>
      </w:r>
      <w:r w:rsidRPr="0099519C">
        <w:t xml:space="preserve"> which provides further guidance on including an extract of the strategic resource plan within the budget.</w:t>
      </w:r>
    </w:p>
    <w:p w14:paraId="635B962A" w14:textId="77777777" w:rsidR="005C6C75" w:rsidRPr="0099519C" w:rsidRDefault="005C6C75">
      <w:r w:rsidRPr="0099519C">
        <w:t xml:space="preserve">The financial statements must be included in the strategic resource plan, budget and annual report in accordance with the </w:t>
      </w:r>
      <w:r w:rsidRPr="0099519C">
        <w:rPr>
          <w:i/>
        </w:rPr>
        <w:t>Local Government Model Financial Report</w:t>
      </w:r>
      <w:r w:rsidRPr="0099519C">
        <w:t xml:space="preserve"> which is prepared annually by LGV. While the same sets of financial statements are required in each of these reports there are differences. The form of the </w:t>
      </w:r>
      <w:r w:rsidRPr="0099519C">
        <w:rPr>
          <w:i/>
        </w:rPr>
        <w:t>Local Government Model Financial Report</w:t>
      </w:r>
      <w:r w:rsidRPr="0099519C">
        <w:t xml:space="preserve"> should be followed for the purposes of preparing the strategic resource plan and budget. Information supporting the statements should also be customised to reflect the differing purposes of strategy (strategic resource plan), operations (budget) and reporting (annual report) while remaining consistent with each other. For example, information presented in the strategic resource plan such as capital works expenditure should be presented at the summary level so readers can clearly understand the long term impacts of asset investment decisions as opposed to the budget where it should be shown at the detail level so readers can see what projects will be delivered during the year.</w:t>
      </w:r>
    </w:p>
    <w:p w14:paraId="418A45FB" w14:textId="77777777" w:rsidR="005C6C75" w:rsidRPr="00AC43A9" w:rsidRDefault="005C6C75"/>
    <w:tbl>
      <w:tblPr>
        <w:tblStyle w:val="TableGrid"/>
        <w:tblW w:w="0" w:type="auto"/>
        <w:tblBorders>
          <w:left w:val="single" w:sz="8" w:space="0" w:color="B3272F" w:themeColor="text2"/>
          <w:right w:val="single" w:sz="8" w:space="0" w:color="B3272F" w:themeColor="text2"/>
          <w:insideH w:val="none" w:sz="0" w:space="0" w:color="auto"/>
        </w:tblBorders>
        <w:tblLook w:val="04A0" w:firstRow="1" w:lastRow="0" w:firstColumn="1" w:lastColumn="0" w:noHBand="0" w:noVBand="1"/>
      </w:tblPr>
      <w:tblGrid>
        <w:gridCol w:w="9659"/>
      </w:tblGrid>
      <w:tr w:rsidR="008F7323" w14:paraId="61671E07" w14:textId="77777777" w:rsidTr="008F7323">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9855" w:type="dxa"/>
            <w:shd w:val="clear" w:color="auto" w:fill="auto"/>
          </w:tcPr>
          <w:p w14:paraId="64541E53" w14:textId="77777777" w:rsidR="008F7323" w:rsidRPr="00686B7C" w:rsidRDefault="008F7323" w:rsidP="00686B7C">
            <w:pPr>
              <w:rPr>
                <w:color w:val="B3272F" w:themeColor="text2"/>
                <w:sz w:val="24"/>
              </w:rPr>
            </w:pPr>
            <w:r w:rsidRPr="00686B7C">
              <w:rPr>
                <w:color w:val="B3272F" w:themeColor="text2"/>
                <w:sz w:val="24"/>
              </w:rPr>
              <w:t xml:space="preserve">For </w:t>
            </w:r>
            <w:r w:rsidRPr="00686B7C">
              <w:rPr>
                <w:b/>
                <w:color w:val="B3272F" w:themeColor="text2"/>
                <w:sz w:val="24"/>
              </w:rPr>
              <w:t>further information</w:t>
            </w:r>
            <w:r w:rsidRPr="00686B7C">
              <w:rPr>
                <w:color w:val="B3272F" w:themeColor="text2"/>
                <w:sz w:val="24"/>
              </w:rPr>
              <w:t xml:space="preserve"> refer to:</w:t>
            </w:r>
          </w:p>
          <w:p w14:paraId="0A1C4BDE" w14:textId="29D586C4" w:rsidR="008F7323" w:rsidRPr="00686B7C" w:rsidRDefault="008F7323" w:rsidP="00686B7C">
            <w:pPr>
              <w:pStyle w:val="ListParagraph"/>
              <w:numPr>
                <w:ilvl w:val="0"/>
                <w:numId w:val="19"/>
              </w:numPr>
              <w:rPr>
                <w:sz w:val="20"/>
                <w:szCs w:val="18"/>
              </w:rPr>
            </w:pPr>
            <w:r w:rsidRPr="00686B7C">
              <w:rPr>
                <w:szCs w:val="18"/>
              </w:rPr>
              <w:t>Department of Environment, Land, Water and Planning (201</w:t>
            </w:r>
            <w:r w:rsidR="004F53C2">
              <w:rPr>
                <w:szCs w:val="18"/>
              </w:rPr>
              <w:t>8</w:t>
            </w:r>
            <w:r w:rsidRPr="00686B7C">
              <w:rPr>
                <w:szCs w:val="18"/>
              </w:rPr>
              <w:t xml:space="preserve">), </w:t>
            </w:r>
            <w:r w:rsidRPr="00686B7C">
              <w:rPr>
                <w:i/>
                <w:szCs w:val="18"/>
              </w:rPr>
              <w:t xml:space="preserve">Local Government Better Practice Guide Strategic Resource Plan, </w:t>
            </w:r>
            <w:r w:rsidRPr="00686B7C">
              <w:rPr>
                <w:szCs w:val="18"/>
              </w:rPr>
              <w:t>State of Victoria</w:t>
            </w:r>
          </w:p>
          <w:p w14:paraId="7A9744D5" w14:textId="7F9FDD73" w:rsidR="008F7323" w:rsidRPr="00686B7C" w:rsidRDefault="008F7323" w:rsidP="00686B7C">
            <w:pPr>
              <w:pStyle w:val="ListParagraph"/>
              <w:numPr>
                <w:ilvl w:val="0"/>
                <w:numId w:val="19"/>
              </w:numPr>
              <w:rPr>
                <w:sz w:val="20"/>
                <w:szCs w:val="18"/>
              </w:rPr>
            </w:pPr>
            <w:r w:rsidRPr="00686B7C">
              <w:rPr>
                <w:szCs w:val="18"/>
              </w:rPr>
              <w:t>Department of Environment, Land, Water and Planning (201</w:t>
            </w:r>
            <w:r w:rsidR="00BD5C7C" w:rsidRPr="00686B7C">
              <w:rPr>
                <w:szCs w:val="18"/>
              </w:rPr>
              <w:t>8</w:t>
            </w:r>
            <w:r w:rsidRPr="00686B7C">
              <w:rPr>
                <w:szCs w:val="18"/>
              </w:rPr>
              <w:t xml:space="preserve">), </w:t>
            </w:r>
            <w:r w:rsidRPr="00686B7C">
              <w:rPr>
                <w:i/>
                <w:szCs w:val="18"/>
              </w:rPr>
              <w:t xml:space="preserve">Local Government Model Financial Report, </w:t>
            </w:r>
            <w:r w:rsidRPr="00686B7C">
              <w:rPr>
                <w:szCs w:val="18"/>
              </w:rPr>
              <w:t>State of Victoria</w:t>
            </w:r>
          </w:p>
          <w:p w14:paraId="1838A0A2" w14:textId="77777777" w:rsidR="008F7323" w:rsidRPr="00686B7C" w:rsidRDefault="008F7323" w:rsidP="00686B7C">
            <w:pPr>
              <w:pStyle w:val="FootnoteText"/>
              <w:numPr>
                <w:ilvl w:val="0"/>
                <w:numId w:val="19"/>
              </w:numPr>
              <w:rPr>
                <w:sz w:val="20"/>
                <w:szCs w:val="18"/>
              </w:rPr>
            </w:pPr>
            <w:r w:rsidRPr="00686B7C">
              <w:rPr>
                <w:sz w:val="20"/>
                <w:szCs w:val="18"/>
              </w:rPr>
              <w:t>Department of Victorian Communities (2006), Local Government: Accounting for non-current physical assets under AASB 116: A Guide, State of Victoria</w:t>
            </w:r>
          </w:p>
          <w:p w14:paraId="4F772711" w14:textId="431F7365" w:rsidR="008F7323" w:rsidRPr="00686B7C" w:rsidRDefault="008F7323" w:rsidP="00686B7C">
            <w:pPr>
              <w:pStyle w:val="ListParagraph"/>
              <w:numPr>
                <w:ilvl w:val="0"/>
                <w:numId w:val="19"/>
              </w:numPr>
              <w:rPr>
                <w:sz w:val="20"/>
                <w:szCs w:val="18"/>
              </w:rPr>
            </w:pPr>
            <w:r w:rsidRPr="00686B7C">
              <w:rPr>
                <w:rFonts w:ascii="Arial" w:eastAsia="Calibri" w:hAnsi="Arial"/>
                <w:color w:val="auto"/>
                <w:szCs w:val="18"/>
                <w:lang w:eastAsia="en-US"/>
              </w:rPr>
              <w:t>Chartered Accountants in</w:t>
            </w:r>
            <w:r w:rsidRPr="00686B7C">
              <w:rPr>
                <w:szCs w:val="18"/>
              </w:rPr>
              <w:t xml:space="preserve"> Australia and New Zealand (2017), </w:t>
            </w:r>
            <w:r w:rsidRPr="00686B7C">
              <w:rPr>
                <w:i/>
                <w:szCs w:val="18"/>
              </w:rPr>
              <w:t>Victorian City Council Model Budget 2017-2018</w:t>
            </w:r>
          </w:p>
          <w:p w14:paraId="39789133" w14:textId="0CBBFC9B" w:rsidR="008F7323" w:rsidRPr="007461C1" w:rsidRDefault="00E42731" w:rsidP="00686B7C">
            <w:pPr>
              <w:pStyle w:val="ListParagraph"/>
              <w:numPr>
                <w:ilvl w:val="0"/>
                <w:numId w:val="19"/>
              </w:numPr>
            </w:pPr>
            <w:r w:rsidRPr="00686B7C">
              <w:rPr>
                <w:rFonts w:eastAsia="Calibri"/>
                <w:szCs w:val="18"/>
                <w:lang w:eastAsia="en-US"/>
              </w:rPr>
              <w:t xml:space="preserve">Department of Environment, Land, Water and Planning (2018), </w:t>
            </w:r>
            <w:r w:rsidRPr="00686B7C">
              <w:rPr>
                <w:rFonts w:eastAsia="Calibri"/>
                <w:i/>
                <w:szCs w:val="18"/>
                <w:lang w:eastAsia="en-US"/>
              </w:rPr>
              <w:t>Victorian City Council Model Budget 2018-2019</w:t>
            </w:r>
          </w:p>
        </w:tc>
      </w:tr>
    </w:tbl>
    <w:p w14:paraId="70AB7CDB" w14:textId="77777777" w:rsidR="005C6C75" w:rsidRPr="00AC43A9" w:rsidRDefault="005C6C75" w:rsidP="00686B7C"/>
    <w:p w14:paraId="2DA27CE5" w14:textId="77777777" w:rsidR="00C325B9" w:rsidRPr="00686B7C" w:rsidRDefault="005C6C75" w:rsidP="00686B7C">
      <w:pPr>
        <w:pStyle w:val="Heading2"/>
      </w:pPr>
      <w:bookmarkStart w:id="85" w:name="_Toc377130843"/>
      <w:bookmarkStart w:id="86" w:name="_Toc377130844"/>
      <w:bookmarkStart w:id="87" w:name="_Toc377130845"/>
      <w:bookmarkStart w:id="88" w:name="_Toc377130846"/>
      <w:bookmarkStart w:id="89" w:name="_Toc377130847"/>
      <w:bookmarkStart w:id="90" w:name="_Toc376962204"/>
      <w:bookmarkStart w:id="91" w:name="_Toc376962205"/>
      <w:bookmarkEnd w:id="85"/>
      <w:bookmarkEnd w:id="86"/>
      <w:bookmarkEnd w:id="87"/>
      <w:bookmarkEnd w:id="88"/>
      <w:bookmarkEnd w:id="89"/>
      <w:bookmarkEnd w:id="90"/>
      <w:bookmarkEnd w:id="91"/>
      <w:r w:rsidRPr="00AC43A9">
        <w:br w:type="page"/>
      </w:r>
      <w:bookmarkStart w:id="92" w:name="_Toc516047112"/>
      <w:r w:rsidR="00C325B9" w:rsidRPr="00B544B4">
        <w:lastRenderedPageBreak/>
        <w:t>Budget</w:t>
      </w:r>
      <w:bookmarkEnd w:id="92"/>
    </w:p>
    <w:p w14:paraId="4D9E38FA" w14:textId="77777777" w:rsidR="00C325B9" w:rsidRPr="00AC43A9" w:rsidRDefault="00C325B9" w:rsidP="00686B7C">
      <w:pPr>
        <w:pStyle w:val="Heading3"/>
      </w:pPr>
      <w:bookmarkStart w:id="93" w:name="_Toc345504954"/>
      <w:bookmarkStart w:id="94" w:name="_Toc516047113"/>
      <w:r w:rsidRPr="00AC43A9">
        <w:t>Statutory requirements</w:t>
      </w:r>
      <w:bookmarkEnd w:id="93"/>
      <w:bookmarkEnd w:id="94"/>
    </w:p>
    <w:p w14:paraId="49FCBC37" w14:textId="77777777" w:rsidR="00C325B9" w:rsidRPr="00686B7C" w:rsidRDefault="00C325B9" w:rsidP="00686B7C">
      <w:pPr>
        <w:pStyle w:val="BodycopyBodycontent"/>
        <w:pBdr>
          <w:top w:val="dotted" w:sz="8" w:space="12" w:color="00838E"/>
          <w:bottom w:val="dotted" w:sz="8" w:space="5" w:color="00838E"/>
        </w:pBdr>
        <w:spacing w:before="113"/>
        <w:rPr>
          <w:rFonts w:ascii="Arial" w:hAnsi="Arial"/>
          <w:bCs/>
          <w:i/>
          <w:iCs/>
          <w:color w:val="B3272F" w:themeColor="text2"/>
        </w:rPr>
      </w:pPr>
      <w:r w:rsidRPr="00686B7C">
        <w:rPr>
          <w:rFonts w:ascii="Arial" w:hAnsi="Arial" w:cs="Arial"/>
          <w:b/>
          <w:bCs/>
          <w:i/>
          <w:iCs/>
          <w:color w:val="B3272F" w:themeColor="text2"/>
        </w:rPr>
        <w:t>“The Act requires councils to prepare a budget for each financial year.”</w:t>
      </w:r>
    </w:p>
    <w:p w14:paraId="069AB408" w14:textId="77777777" w:rsidR="00C325B9" w:rsidRPr="0099519C" w:rsidRDefault="00C325B9">
      <w:r w:rsidRPr="0099519C">
        <w:t>Sections 127, 128, 129 and 130 of the Act state that:</w:t>
      </w:r>
    </w:p>
    <w:p w14:paraId="77F953F8" w14:textId="789264B5" w:rsidR="00C325B9" w:rsidRPr="0099519C" w:rsidRDefault="00C325B9" w:rsidP="00686B7C">
      <w:pPr>
        <w:pStyle w:val="ListBullet2"/>
      </w:pPr>
      <w:r w:rsidRPr="0099519C">
        <w:t>a council must prepare a budget for each financial year which contains financial statements</w:t>
      </w:r>
      <w:r w:rsidRPr="0099519C">
        <w:rPr>
          <w:rStyle w:val="FootnoteReference"/>
          <w:rFonts w:ascii="Arial" w:hAnsi="Arial"/>
        </w:rPr>
        <w:footnoteReference w:id="29"/>
      </w:r>
    </w:p>
    <w:p w14:paraId="331752B9" w14:textId="2E6A7A3E" w:rsidR="00C325B9" w:rsidRPr="0099519C" w:rsidRDefault="00C325B9">
      <w:pPr>
        <w:pStyle w:val="ListBullet2"/>
      </w:pPr>
      <w:r w:rsidRPr="0099519C">
        <w:t>the budget must include a description of services and initiatives to be funded and how they will contribute to achieving the strategic objectives as specified in the council plan</w:t>
      </w:r>
      <w:r w:rsidRPr="0099519C">
        <w:rPr>
          <w:rStyle w:val="FootnoteReference"/>
          <w:rFonts w:ascii="Arial" w:hAnsi="Arial"/>
        </w:rPr>
        <w:footnoteReference w:id="30"/>
      </w:r>
    </w:p>
    <w:p w14:paraId="20CD3FFA" w14:textId="37D496D4" w:rsidR="00C325B9" w:rsidRPr="0099519C" w:rsidRDefault="00C325B9">
      <w:pPr>
        <w:pStyle w:val="ListBullet2"/>
      </w:pPr>
      <w:r w:rsidRPr="0099519C">
        <w:t>the budget must contain for services to be funded in the budget, the prescribed indicators of service performance that must be reported against in the performance statement and the prescribed measures relating to those indicators</w:t>
      </w:r>
      <w:r w:rsidRPr="0099519C">
        <w:rPr>
          <w:rStyle w:val="FootnoteReference"/>
          <w:rFonts w:ascii="Arial" w:hAnsi="Arial"/>
        </w:rPr>
        <w:footnoteReference w:id="31"/>
      </w:r>
    </w:p>
    <w:p w14:paraId="7D1C1935" w14:textId="70713E47" w:rsidR="00C325B9" w:rsidRPr="0099519C" w:rsidRDefault="00C325B9">
      <w:pPr>
        <w:pStyle w:val="ListBullet2"/>
      </w:pPr>
      <w:r w:rsidRPr="0099519C">
        <w:t>the budget must identify major initiatives which will be undertaken during the financial year and the prescribed indicators and measures of service outcome performance</w:t>
      </w:r>
      <w:r w:rsidRPr="0099519C">
        <w:rPr>
          <w:rStyle w:val="FootnoteReference"/>
          <w:rFonts w:ascii="Arial" w:hAnsi="Arial"/>
        </w:rPr>
        <w:footnoteReference w:id="32"/>
      </w:r>
    </w:p>
    <w:p w14:paraId="39FFF9B8" w14:textId="1CE05783" w:rsidR="00C325B9" w:rsidRPr="0099519C" w:rsidRDefault="00C325B9">
      <w:pPr>
        <w:pStyle w:val="ListBullet2"/>
      </w:pPr>
      <w:r w:rsidRPr="0099519C">
        <w:t>the budget must contain the amount which the council intends to raise by general rates, municipal charges, service rates and service charges and whether general rates will be raised by the application of a uniform rate, differential rate or limited differential rate</w:t>
      </w:r>
      <w:r w:rsidRPr="0099519C">
        <w:rPr>
          <w:rStyle w:val="FootnoteReference"/>
          <w:rFonts w:ascii="Arial" w:hAnsi="Arial"/>
        </w:rPr>
        <w:footnoteReference w:id="33"/>
      </w:r>
    </w:p>
    <w:p w14:paraId="2C1BDE3D" w14:textId="04D7F74B" w:rsidR="00C325B9" w:rsidRPr="0099519C" w:rsidRDefault="00C325B9">
      <w:pPr>
        <w:pStyle w:val="ListBullet2"/>
      </w:pPr>
      <w:r w:rsidRPr="0099519C">
        <w:t>if the council intends to declare a differential rate for any land, it must include details of the differential rate in the budget</w:t>
      </w:r>
      <w:r w:rsidRPr="0099519C">
        <w:rPr>
          <w:rStyle w:val="FootnoteReference"/>
          <w:rFonts w:ascii="Arial" w:hAnsi="Arial"/>
        </w:rPr>
        <w:footnoteReference w:id="34"/>
      </w:r>
    </w:p>
    <w:p w14:paraId="44298E32" w14:textId="402B760A" w:rsidR="00C325B9" w:rsidRPr="0099519C" w:rsidRDefault="00C325B9">
      <w:pPr>
        <w:pStyle w:val="ListBullet2"/>
      </w:pPr>
      <w:r w:rsidRPr="0099519C">
        <w:t>the budget must contain a statement if it intends to apply for a special order to increase the average rate cap, or if it has made an application to the ESC for a special order to increase the average rate cap, or if a special order has been made and a higher cap applies for the financial year</w:t>
      </w:r>
      <w:r w:rsidRPr="0099519C">
        <w:rPr>
          <w:rStyle w:val="FootnoteReference"/>
          <w:rFonts w:ascii="Arial" w:hAnsi="Arial"/>
          <w:bCs/>
        </w:rPr>
        <w:footnoteReference w:id="35"/>
      </w:r>
    </w:p>
    <w:p w14:paraId="0940EB4F" w14:textId="7EFBDBF3" w:rsidR="00C325B9" w:rsidRPr="0099519C" w:rsidRDefault="00C325B9">
      <w:pPr>
        <w:pStyle w:val="ListBullet2"/>
      </w:pPr>
      <w:r w:rsidRPr="0099519C">
        <w:t>before adopting its budget, a council must give public notice and invite public submissions, specifying the date by which submissions must be lodged that is not less than 28 days after the public notice is published</w:t>
      </w:r>
      <w:r w:rsidRPr="0099519C">
        <w:rPr>
          <w:rStyle w:val="FootnoteReference"/>
          <w:rFonts w:ascii="Arial" w:hAnsi="Arial"/>
          <w:bCs/>
        </w:rPr>
        <w:footnoteReference w:id="36"/>
      </w:r>
    </w:p>
    <w:p w14:paraId="1A8FF2B2" w14:textId="73A90E3A" w:rsidR="00C325B9" w:rsidRPr="0099519C" w:rsidRDefault="00C325B9">
      <w:pPr>
        <w:pStyle w:val="ListBullet2"/>
      </w:pPr>
      <w:r w:rsidRPr="0099519C">
        <w:t>a copy of the proposed budget must be made available for public inspection at the council office and internet website</w:t>
      </w:r>
      <w:r w:rsidRPr="0099519C">
        <w:rPr>
          <w:rStyle w:val="FootnoteReference"/>
          <w:rFonts w:ascii="Arial" w:hAnsi="Arial"/>
          <w:bCs/>
        </w:rPr>
        <w:footnoteReference w:id="37"/>
      </w:r>
    </w:p>
    <w:p w14:paraId="1F5E4499" w14:textId="6A9CED02" w:rsidR="00C325B9" w:rsidRPr="0099519C" w:rsidRDefault="00C325B9">
      <w:pPr>
        <w:pStyle w:val="ListBullet2"/>
      </w:pPr>
      <w:r w:rsidRPr="0099519C">
        <w:t>the proposed budget may be prepared on the basis of an average rate cap, or a higher proposed cap, or both an average rate cap and a proposed higher cap</w:t>
      </w:r>
      <w:r w:rsidR="00605E5F" w:rsidRPr="0099519C">
        <w:rPr>
          <w:rStyle w:val="FootnoteReference"/>
          <w:rFonts w:ascii="Arial" w:hAnsi="Arial"/>
          <w:bCs/>
        </w:rPr>
        <w:footnoteReference w:id="38"/>
      </w:r>
    </w:p>
    <w:p w14:paraId="7E7A6251" w14:textId="1828F301" w:rsidR="00C325B9" w:rsidRPr="0099519C" w:rsidRDefault="00C325B9">
      <w:pPr>
        <w:pStyle w:val="ListBullet2"/>
      </w:pPr>
      <w:r w:rsidRPr="0099519C">
        <w:lastRenderedPageBreak/>
        <w:t>members of the public may make written submissions and, if they so desire, request to be heard in support of their submission</w:t>
      </w:r>
      <w:r w:rsidR="00605E5F" w:rsidRPr="0099519C">
        <w:rPr>
          <w:rStyle w:val="FootnoteReference"/>
          <w:rFonts w:ascii="Arial" w:hAnsi="Arial"/>
          <w:bCs/>
        </w:rPr>
        <w:footnoteReference w:id="39"/>
      </w:r>
    </w:p>
    <w:p w14:paraId="381ABB3B" w14:textId="7ED3C08A" w:rsidR="00C325B9" w:rsidRPr="0099519C" w:rsidRDefault="00C325B9">
      <w:pPr>
        <w:pStyle w:val="ListBullet2"/>
        <w:rPr>
          <w:bCs/>
          <w:color w:val="000000"/>
        </w:rPr>
      </w:pPr>
      <w:r w:rsidRPr="0099519C">
        <w:t>a council must adopt and submit a copy of the budget to the Minister by 30 June each year or such other date fixed by the Minister and a copy must be available for public inspection at the council office and internet website.</w:t>
      </w:r>
      <w:r w:rsidR="00605E5F" w:rsidRPr="0099519C">
        <w:rPr>
          <w:rStyle w:val="FootnoteReference"/>
          <w:rFonts w:ascii="Arial" w:hAnsi="Arial"/>
        </w:rPr>
        <w:footnoteReference w:id="40"/>
      </w:r>
    </w:p>
    <w:p w14:paraId="6E70E348" w14:textId="23352543" w:rsidR="008F7323" w:rsidRDefault="00C325B9">
      <w:r w:rsidRPr="0099519C">
        <w:t>In addition to sections 127, 128, 129 and 130 of the Act, councils should review part 3 of the regulations for further details relating to the preparation of the budget or revised budget.</w:t>
      </w:r>
      <w:r w:rsidR="00605E5F" w:rsidRPr="0099519C">
        <w:rPr>
          <w:rStyle w:val="FootnoteReference"/>
          <w:rFonts w:ascii="Arial" w:hAnsi="Arial"/>
        </w:rPr>
        <w:footnoteReference w:id="41"/>
      </w:r>
    </w:p>
    <w:tbl>
      <w:tblPr>
        <w:tblStyle w:val="TableGrid"/>
        <w:tblW w:w="0" w:type="auto"/>
        <w:tblLook w:val="04A0" w:firstRow="1" w:lastRow="0" w:firstColumn="1" w:lastColumn="0" w:noHBand="0" w:noVBand="1"/>
      </w:tblPr>
      <w:tblGrid>
        <w:gridCol w:w="9639"/>
      </w:tblGrid>
      <w:tr w:rsidR="008F7323" w14:paraId="2B7E1252" w14:textId="77777777" w:rsidTr="008F7323">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9855" w:type="dxa"/>
          </w:tcPr>
          <w:p w14:paraId="205C4100" w14:textId="77777777" w:rsidR="008F7323" w:rsidRPr="007C4A46" w:rsidRDefault="008F7323">
            <w:pPr>
              <w:pStyle w:val="HighlightBoxHeading"/>
            </w:pPr>
            <w:r w:rsidRPr="007C4A46">
              <w:t>Checklist</w:t>
            </w:r>
          </w:p>
          <w:p w14:paraId="0E364E75" w14:textId="77777777" w:rsidR="008F7323" w:rsidRPr="00686B7C" w:rsidRDefault="008F7323">
            <w:pPr>
              <w:pStyle w:val="HighlightBoxText"/>
              <w:rPr>
                <w:rFonts w:eastAsia="Calibri"/>
                <w:sz w:val="22"/>
                <w:lang w:eastAsia="en-US"/>
              </w:rPr>
            </w:pPr>
            <w:r w:rsidRPr="00686B7C">
              <w:rPr>
                <w:rFonts w:eastAsia="Calibri"/>
                <w:sz w:val="22"/>
                <w:lang w:eastAsia="en-US"/>
              </w:rPr>
              <w:t>The budget must include:</w:t>
            </w:r>
          </w:p>
          <w:p w14:paraId="546C8D7C" w14:textId="77777777" w:rsidR="008F7323" w:rsidRPr="00686B7C" w:rsidRDefault="008F7323" w:rsidP="00686B7C">
            <w:pPr>
              <w:pStyle w:val="HighlightBoxNumber"/>
              <w:numPr>
                <w:ilvl w:val="0"/>
                <w:numId w:val="37"/>
              </w:numPr>
              <w:rPr>
                <w:rFonts w:eastAsia="Calibri"/>
                <w:sz w:val="22"/>
                <w:lang w:eastAsia="en-US"/>
              </w:rPr>
            </w:pPr>
            <w:r w:rsidRPr="00686B7C">
              <w:rPr>
                <w:sz w:val="22"/>
              </w:rPr>
              <w:t>financial statements</w:t>
            </w:r>
            <w:r w:rsidRPr="00686B7C" w:rsidDel="00454194">
              <w:rPr>
                <w:rFonts w:eastAsia="Calibri"/>
                <w:sz w:val="22"/>
                <w:lang w:eastAsia="en-US"/>
              </w:rPr>
              <w:t xml:space="preserve"> </w:t>
            </w:r>
            <w:r w:rsidRPr="00686B7C">
              <w:rPr>
                <w:rFonts w:eastAsia="Calibri"/>
                <w:sz w:val="22"/>
                <w:lang w:eastAsia="en-US"/>
              </w:rPr>
              <w:t>describing the required financial resources for the next twelve months</w:t>
            </w:r>
          </w:p>
          <w:p w14:paraId="637CA39D" w14:textId="77777777" w:rsidR="008F7323" w:rsidRPr="00686B7C" w:rsidRDefault="008F7323" w:rsidP="00686B7C">
            <w:pPr>
              <w:pStyle w:val="HighlightBoxNumber"/>
              <w:numPr>
                <w:ilvl w:val="0"/>
                <w:numId w:val="37"/>
              </w:numPr>
              <w:rPr>
                <w:rFonts w:eastAsia="Calibri"/>
                <w:sz w:val="22"/>
                <w:lang w:eastAsia="en-US"/>
              </w:rPr>
            </w:pPr>
            <w:r w:rsidRPr="00686B7C">
              <w:rPr>
                <w:rFonts w:eastAsia="Calibri"/>
                <w:sz w:val="22"/>
                <w:lang w:eastAsia="en-US"/>
              </w:rPr>
              <w:t>a description of the services and initiatives to be funded in the budget</w:t>
            </w:r>
          </w:p>
          <w:p w14:paraId="3F9DA882" w14:textId="77777777" w:rsidR="008F7323" w:rsidRPr="00686B7C" w:rsidRDefault="008F7323" w:rsidP="00686B7C">
            <w:pPr>
              <w:pStyle w:val="HighlightBoxNumber"/>
              <w:numPr>
                <w:ilvl w:val="0"/>
                <w:numId w:val="37"/>
              </w:numPr>
              <w:rPr>
                <w:rFonts w:eastAsia="Calibri"/>
                <w:sz w:val="22"/>
                <w:lang w:eastAsia="en-US"/>
              </w:rPr>
            </w:pPr>
            <w:r w:rsidRPr="00686B7C">
              <w:rPr>
                <w:rFonts w:eastAsia="Calibri"/>
                <w:sz w:val="22"/>
                <w:lang w:eastAsia="en-US"/>
              </w:rPr>
              <w:t>a statement as to how the services and initiatives will contribute to achieving the strategic objectives specified in the council plan</w:t>
            </w:r>
          </w:p>
          <w:p w14:paraId="1E566157" w14:textId="77777777" w:rsidR="008F7323" w:rsidRPr="00686B7C" w:rsidRDefault="008F7323" w:rsidP="00686B7C">
            <w:pPr>
              <w:pStyle w:val="HighlightBoxNumber"/>
              <w:numPr>
                <w:ilvl w:val="0"/>
                <w:numId w:val="37"/>
              </w:numPr>
              <w:rPr>
                <w:sz w:val="22"/>
              </w:rPr>
            </w:pPr>
            <w:r w:rsidRPr="00686B7C">
              <w:rPr>
                <w:rFonts w:eastAsia="Calibri"/>
                <w:sz w:val="22"/>
                <w:lang w:eastAsia="en-US"/>
              </w:rPr>
              <w:t>the prescribed indicators and measures of service performance to be reported against in the performance statement</w:t>
            </w:r>
          </w:p>
          <w:p w14:paraId="72E0FF79" w14:textId="77777777" w:rsidR="008F7323" w:rsidRPr="00686B7C" w:rsidRDefault="008F7323" w:rsidP="00686B7C">
            <w:pPr>
              <w:pStyle w:val="HighlightBoxNumber"/>
              <w:numPr>
                <w:ilvl w:val="0"/>
                <w:numId w:val="37"/>
              </w:numPr>
              <w:rPr>
                <w:sz w:val="22"/>
              </w:rPr>
            </w:pPr>
            <w:r w:rsidRPr="00686B7C">
              <w:rPr>
                <w:sz w:val="22"/>
              </w:rPr>
              <w:t>major initiatives identified as priorities to be undertaken during the financial year</w:t>
            </w:r>
          </w:p>
          <w:p w14:paraId="3CB5BFFD" w14:textId="77777777" w:rsidR="008F7323" w:rsidRPr="00686B7C" w:rsidRDefault="008F7323" w:rsidP="00686B7C">
            <w:pPr>
              <w:pStyle w:val="HighlightBoxNumber"/>
              <w:numPr>
                <w:ilvl w:val="0"/>
                <w:numId w:val="37"/>
              </w:numPr>
              <w:rPr>
                <w:sz w:val="22"/>
              </w:rPr>
            </w:pPr>
            <w:r w:rsidRPr="00686B7C">
              <w:rPr>
                <w:sz w:val="22"/>
              </w:rPr>
              <w:t>the prescribed outcome indicators and measures of service performance for services funded in the budget</w:t>
            </w:r>
          </w:p>
          <w:p w14:paraId="239330A4" w14:textId="77777777" w:rsidR="008F7323" w:rsidRPr="00686B7C" w:rsidRDefault="008F7323" w:rsidP="00686B7C">
            <w:pPr>
              <w:pStyle w:val="HighlightBoxNumber"/>
              <w:numPr>
                <w:ilvl w:val="0"/>
                <w:numId w:val="37"/>
              </w:numPr>
              <w:rPr>
                <w:sz w:val="22"/>
              </w:rPr>
            </w:pPr>
            <w:r w:rsidRPr="00686B7C">
              <w:rPr>
                <w:sz w:val="22"/>
              </w:rPr>
              <w:t>the amount to be raised by rates</w:t>
            </w:r>
            <w:r w:rsidRPr="00686B7C" w:rsidDel="00454194">
              <w:rPr>
                <w:sz w:val="22"/>
              </w:rPr>
              <w:t xml:space="preserve"> </w:t>
            </w:r>
            <w:r w:rsidRPr="00686B7C">
              <w:rPr>
                <w:sz w:val="22"/>
              </w:rPr>
              <w:t>and charges</w:t>
            </w:r>
          </w:p>
          <w:p w14:paraId="60BDD459" w14:textId="77777777" w:rsidR="008F7323" w:rsidRPr="00686B7C" w:rsidRDefault="008F7323" w:rsidP="00686B7C">
            <w:pPr>
              <w:pStyle w:val="HighlightBoxNumber"/>
              <w:numPr>
                <w:ilvl w:val="0"/>
                <w:numId w:val="37"/>
              </w:numPr>
              <w:rPr>
                <w:sz w:val="22"/>
              </w:rPr>
            </w:pPr>
            <w:r w:rsidRPr="00686B7C">
              <w:rPr>
                <w:sz w:val="22"/>
              </w:rPr>
              <w:t>a statement if applicable regarding the status of an application for a higher rate cap</w:t>
            </w:r>
          </w:p>
          <w:p w14:paraId="6D885330" w14:textId="77777777" w:rsidR="008F7323" w:rsidRPr="00686B7C" w:rsidRDefault="008F7323" w:rsidP="00686B7C">
            <w:pPr>
              <w:pStyle w:val="HighlightBoxNumber"/>
              <w:numPr>
                <w:ilvl w:val="0"/>
                <w:numId w:val="37"/>
              </w:numPr>
              <w:rPr>
                <w:sz w:val="22"/>
              </w:rPr>
            </w:pPr>
            <w:r w:rsidRPr="00686B7C">
              <w:rPr>
                <w:sz w:val="22"/>
              </w:rPr>
              <w:t>any other information prescribed by the regulations.</w:t>
            </w:r>
          </w:p>
          <w:p w14:paraId="6E396900" w14:textId="77777777" w:rsidR="008F7323" w:rsidRDefault="008F7323" w:rsidP="00686B7C"/>
        </w:tc>
      </w:tr>
    </w:tbl>
    <w:p w14:paraId="381434DF" w14:textId="77777777" w:rsidR="00605E5F" w:rsidRPr="00AC43A9" w:rsidRDefault="00605E5F"/>
    <w:p w14:paraId="7C4C0A59" w14:textId="52A911F3" w:rsidR="00C325B9" w:rsidRPr="00AC43A9" w:rsidRDefault="00C325B9" w:rsidP="00686B7C">
      <w:pPr>
        <w:pStyle w:val="Heading3"/>
      </w:pPr>
      <w:bookmarkStart w:id="95" w:name="_Toc345504955"/>
      <w:bookmarkStart w:id="96" w:name="_Toc516047114"/>
      <w:r w:rsidRPr="00AC43A9">
        <w:t>Better practice guidance</w:t>
      </w:r>
      <w:bookmarkEnd w:id="95"/>
      <w:bookmarkEnd w:id="96"/>
    </w:p>
    <w:p w14:paraId="0BD4A562" w14:textId="4F634B2D" w:rsidR="00C325B9" w:rsidRPr="00AC43A9" w:rsidRDefault="00C325B9">
      <w:r w:rsidRPr="00AC43A9">
        <w:t xml:space="preserve">The budget is a short-term plan which specifies the resources required to fund a council’s services and initiatives over the next 12 months and should be consistent with the first year of the strategic resource plan. </w:t>
      </w:r>
    </w:p>
    <w:p w14:paraId="77D94BE8" w14:textId="77777777" w:rsidR="00C325B9" w:rsidRPr="00AC43A9" w:rsidRDefault="00C325B9">
      <w:r w:rsidRPr="00AC43A9">
        <w:t>The budget includes both strategic and operational information. At the strategic level, the budget details how the services and initiatives to be funded will contribute to the achievement of the strategic objectives in the council plan as well as the indicators and measures to monitor service performance outcomes.  It must also contain major initiatives which have been identified by council as priorities. At the operational level it should express the funding of services and initiatives through financial statements describing in detail the income, expenditure, assets, liabilities, equity, cash and capital works required. At a minimum the budget must include:</w:t>
      </w:r>
    </w:p>
    <w:p w14:paraId="66420308" w14:textId="77777777" w:rsidR="00C325B9" w:rsidRPr="00AC43A9" w:rsidRDefault="00C325B9" w:rsidP="00686B7C">
      <w:pPr>
        <w:pStyle w:val="ListBullet2"/>
      </w:pPr>
      <w:r w:rsidRPr="00AC43A9">
        <w:lastRenderedPageBreak/>
        <w:t xml:space="preserve">financial statements including a statement of capital works </w:t>
      </w:r>
    </w:p>
    <w:p w14:paraId="0D7B3E93" w14:textId="77777777" w:rsidR="00C325B9" w:rsidRPr="00AC43A9" w:rsidRDefault="00C325B9">
      <w:pPr>
        <w:pStyle w:val="ListBullet2"/>
      </w:pPr>
      <w:r w:rsidRPr="00AC43A9">
        <w:t xml:space="preserve">a detailed list of planned capital works expenditure in relation to non-current assets, classified in accordance with the asset classes and asset expenditure types specified in the </w:t>
      </w:r>
      <w:r w:rsidRPr="00AC43A9">
        <w:rPr>
          <w:i/>
        </w:rPr>
        <w:t>Local Government Model Financial Report</w:t>
      </w:r>
      <w:r w:rsidRPr="00AC43A9">
        <w:t xml:space="preserve"> and a summary of funding sources in relation to the planned capital works expenditure</w:t>
      </w:r>
    </w:p>
    <w:p w14:paraId="4C1C39C2" w14:textId="77777777" w:rsidR="00C325B9" w:rsidRPr="00AC43A9" w:rsidRDefault="00C325B9">
      <w:pPr>
        <w:pStyle w:val="ListBullet2"/>
      </w:pPr>
      <w:r w:rsidRPr="00AC43A9">
        <w:t>a statement of human resources</w:t>
      </w:r>
    </w:p>
    <w:p w14:paraId="71E0B5B1" w14:textId="77777777" w:rsidR="00C325B9" w:rsidRPr="00AC43A9" w:rsidRDefault="00C325B9">
      <w:pPr>
        <w:pStyle w:val="ListBullet2"/>
      </w:pPr>
      <w:r w:rsidRPr="00AC43A9">
        <w:t>a summary of planned expenditure in relation to permanent human resources and a summary of the planned number of permanent full time equivalent staff by organisational structure</w:t>
      </w:r>
      <w:r w:rsidRPr="00AC43A9" w:rsidDel="00B076FC">
        <w:t xml:space="preserve"> </w:t>
      </w:r>
    </w:p>
    <w:p w14:paraId="54A74EEC" w14:textId="77777777" w:rsidR="00C325B9" w:rsidRPr="00AC43A9" w:rsidRDefault="00C325B9">
      <w:pPr>
        <w:pStyle w:val="ListBullet2"/>
      </w:pPr>
      <w:r w:rsidRPr="00AC43A9">
        <w:t>a list of grants by type and source classified separately as to recurrent operating, recurrent capital, non-recurrent operating and non-recurrent capital</w:t>
      </w:r>
    </w:p>
    <w:p w14:paraId="318B84E2" w14:textId="77777777" w:rsidR="00C325B9" w:rsidRPr="00AC43A9" w:rsidRDefault="00C325B9">
      <w:pPr>
        <w:pStyle w:val="ListBullet2"/>
      </w:pPr>
      <w:r w:rsidRPr="00AC43A9">
        <w:t>details about borrowings, including the amount to be borrowed, the amount to be redeemed and total borrowings</w:t>
      </w:r>
    </w:p>
    <w:p w14:paraId="5704CDF3" w14:textId="6DE00678" w:rsidR="00A94717" w:rsidRPr="00AC43A9" w:rsidRDefault="00C325B9">
      <w:pPr>
        <w:pStyle w:val="ListBullet2"/>
      </w:pPr>
      <w:r w:rsidRPr="00AC43A9">
        <w:t>details about rates and charges, including the types of rates and charges to be levied, the value of land, number of assessments and the amount of rates and charges to be raised.</w:t>
      </w:r>
      <w:r w:rsidR="00605E5F" w:rsidRPr="00AC43A9">
        <w:rPr>
          <w:rStyle w:val="FootnoteReference"/>
          <w:rFonts w:ascii="Arial" w:hAnsi="Arial"/>
        </w:rPr>
        <w:footnoteReference w:id="42"/>
      </w:r>
    </w:p>
    <w:p w14:paraId="03BF6141" w14:textId="4CEEC74B" w:rsidR="00605E5F" w:rsidRPr="00AC43A9" w:rsidRDefault="00C325B9">
      <w:r w:rsidRPr="00AC43A9">
        <w:t>A key consideration of the budget preparation process is setting the rates and charges to be paid by each of the properties within the municipal district. From the 2016-17 financial year, all councils are subject to an average rate cap set by the Minister. An individual council may apply for a higher cap by making an application to the ESC. The application amongst other things must specify how the views of ratepayers and the community have been taken into account in proposing the higher cap.</w:t>
      </w:r>
      <w:r w:rsidR="00605E5F" w:rsidRPr="00AC43A9">
        <w:rPr>
          <w:rStyle w:val="FootnoteReference"/>
          <w:rFonts w:ascii="Arial" w:hAnsi="Arial"/>
        </w:rPr>
        <w:footnoteReference w:id="43"/>
      </w:r>
      <w:r w:rsidRPr="00AC43A9">
        <w:t xml:space="preserve"> While, the public submission process is the main opportunity for ratepayers to voice their opinion about the budget, a separate community consultation process will need to be undertaken to support an application for a higher cap. The budget should therefore include a separate section on rates and charges including the proposed increase in the total amount of rates and charges to be raised (including justification) and the rating structure to be used for allocating the burden to the different types or classes of land. It is good practice to underpin decisions about rates and charges with a rating strategy.</w:t>
      </w:r>
      <w:r w:rsidR="00605E5F" w:rsidRPr="00AC43A9">
        <w:rPr>
          <w:rStyle w:val="FootnoteReference"/>
          <w:rFonts w:ascii="Arial" w:hAnsi="Arial"/>
        </w:rPr>
        <w:footnoteReference w:id="44"/>
      </w:r>
      <w:r w:rsidRPr="00AC43A9">
        <w:rPr>
          <w:noProof/>
        </w:rPr>
        <w:t xml:space="preserve"> A</w:t>
      </w:r>
      <w:r w:rsidRPr="00AC43A9">
        <w:t xml:space="preserve"> model budget is prepared annually by </w:t>
      </w:r>
      <w:r w:rsidR="00662F96">
        <w:t>LGV</w:t>
      </w:r>
      <w:r w:rsidRPr="00AC43A9">
        <w:t xml:space="preserve"> which provides further guidance on the preparation of the budget. A summary is outlined below.</w:t>
      </w:r>
    </w:p>
    <w:p w14:paraId="7A8E581B" w14:textId="589493FD" w:rsidR="00B544B4" w:rsidRPr="00AC43A9" w:rsidRDefault="00C325B9">
      <w:pPr>
        <w:rPr>
          <w:noProof/>
        </w:rPr>
      </w:pPr>
      <w:r w:rsidRPr="00AC43A9">
        <w:t>The budget is required to be adopted and a copy forwarded to the Minister by 30 June each year or such other date fixed by the Minister.</w:t>
      </w:r>
      <w:r w:rsidR="00605E5F" w:rsidRPr="00AC43A9">
        <w:rPr>
          <w:rStyle w:val="FootnoteReference"/>
          <w:rFonts w:ascii="Arial" w:hAnsi="Arial"/>
        </w:rPr>
        <w:footnoteReference w:id="45"/>
      </w:r>
      <w:r w:rsidRPr="00AC43A9">
        <w:t xml:space="preserve"> Allocating sufficient time to each stage of the budget process is important for ensuring that the final budget is delivered on time and is the product of a robust collaborative process. Typically the budget process should commence in January each year with the setting of budget targets based on the strategic resource plan. Officers then prepare their individual draft budgets in February and March followed by intensive briefings with the council during April. The proposed budget is then made available for public inspection and comment in May with the final budget adopted by council in June.</w:t>
      </w:r>
      <w:r w:rsidR="00605E5F" w:rsidRPr="00AC43A9">
        <w:rPr>
          <w:noProof/>
        </w:rPr>
        <w:t xml:space="preserve"> </w:t>
      </w:r>
    </w:p>
    <w:p w14:paraId="606A6225" w14:textId="486FFF80" w:rsidR="00605E5F" w:rsidRPr="00AC43A9" w:rsidRDefault="00605E5F">
      <w:pPr>
        <w:rPr>
          <w:noProof/>
        </w:rPr>
      </w:pPr>
    </w:p>
    <w:tbl>
      <w:tblPr>
        <w:tblStyle w:val="TableGrid"/>
        <w:tblW w:w="0" w:type="auto"/>
        <w:tblLook w:val="04A0" w:firstRow="1" w:lastRow="0" w:firstColumn="1" w:lastColumn="0" w:noHBand="0" w:noVBand="1"/>
      </w:tblPr>
      <w:tblGrid>
        <w:gridCol w:w="9639"/>
      </w:tblGrid>
      <w:tr w:rsidR="0074470C" w14:paraId="0B1D5D41" w14:textId="77777777" w:rsidTr="0074470C">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9855" w:type="dxa"/>
          </w:tcPr>
          <w:p w14:paraId="1225B79F" w14:textId="77777777" w:rsidR="0074470C" w:rsidRPr="007C4A46" w:rsidRDefault="0074470C">
            <w:pPr>
              <w:pStyle w:val="HighlightBoxHeading"/>
            </w:pPr>
            <w:r w:rsidRPr="007C4A46">
              <w:t xml:space="preserve">Sample content for </w:t>
            </w:r>
            <w:r>
              <w:t>a better practice</w:t>
            </w:r>
            <w:r w:rsidRPr="007C4A46">
              <w:t xml:space="preserve"> budget</w:t>
            </w:r>
          </w:p>
          <w:p w14:paraId="4C0218B7" w14:textId="77777777" w:rsidR="0074470C" w:rsidRPr="00686B7C" w:rsidRDefault="0074470C">
            <w:pPr>
              <w:pStyle w:val="HighlightBoxBullet"/>
              <w:rPr>
                <w:sz w:val="22"/>
              </w:rPr>
            </w:pPr>
            <w:r w:rsidRPr="00686B7C">
              <w:rPr>
                <w:sz w:val="22"/>
              </w:rPr>
              <w:t>Mayor’s introduction and chief executive officer summary</w:t>
            </w:r>
          </w:p>
          <w:p w14:paraId="077B090A" w14:textId="77777777" w:rsidR="0074470C" w:rsidRPr="00686B7C" w:rsidRDefault="0074470C">
            <w:pPr>
              <w:pStyle w:val="HighlightBoxBullet"/>
              <w:rPr>
                <w:sz w:val="22"/>
              </w:rPr>
            </w:pPr>
            <w:r w:rsidRPr="00686B7C">
              <w:rPr>
                <w:sz w:val="22"/>
              </w:rPr>
              <w:t>Explanation of the budget process</w:t>
            </w:r>
          </w:p>
          <w:p w14:paraId="16166EF8" w14:textId="77777777" w:rsidR="0074470C" w:rsidRPr="00686B7C" w:rsidRDefault="0074470C">
            <w:pPr>
              <w:pStyle w:val="HighlightBoxBullet"/>
              <w:rPr>
                <w:sz w:val="22"/>
              </w:rPr>
            </w:pPr>
            <w:r w:rsidRPr="00686B7C">
              <w:rPr>
                <w:sz w:val="22"/>
              </w:rPr>
              <w:lastRenderedPageBreak/>
              <w:t>Linkages to the council plan, strategic resource plan and other long-term strategies</w:t>
            </w:r>
          </w:p>
          <w:p w14:paraId="75ABEB9E" w14:textId="77777777" w:rsidR="0074470C" w:rsidRPr="00686B7C" w:rsidRDefault="0074470C">
            <w:pPr>
              <w:pStyle w:val="HighlightBoxBullet"/>
              <w:rPr>
                <w:sz w:val="22"/>
              </w:rPr>
            </w:pPr>
            <w:r w:rsidRPr="00686B7C">
              <w:rPr>
                <w:sz w:val="22"/>
              </w:rPr>
              <w:t>Overview of services, initiatives, service performance indicators and budget influences</w:t>
            </w:r>
          </w:p>
          <w:p w14:paraId="5F7B1032" w14:textId="77777777" w:rsidR="0074470C" w:rsidRPr="00686B7C" w:rsidRDefault="0074470C">
            <w:pPr>
              <w:pStyle w:val="HighlightBoxBullet"/>
              <w:rPr>
                <w:sz w:val="22"/>
              </w:rPr>
            </w:pPr>
            <w:r w:rsidRPr="00686B7C">
              <w:rPr>
                <w:sz w:val="22"/>
              </w:rPr>
              <w:t>Analysis of the key financial statements (operating, cash, balance sheet and capital works)</w:t>
            </w:r>
          </w:p>
          <w:p w14:paraId="0F293B7D" w14:textId="77777777" w:rsidR="0074470C" w:rsidRPr="00686B7C" w:rsidRDefault="0074470C">
            <w:pPr>
              <w:pStyle w:val="HighlightBoxBullet"/>
              <w:rPr>
                <w:sz w:val="22"/>
              </w:rPr>
            </w:pPr>
            <w:r w:rsidRPr="00686B7C">
              <w:rPr>
                <w:sz w:val="22"/>
              </w:rPr>
              <w:t>Financial statements including a statement of capital works and human resources</w:t>
            </w:r>
          </w:p>
          <w:p w14:paraId="454BE1AC" w14:textId="389A3822" w:rsidR="0074470C" w:rsidRPr="00686B7C" w:rsidRDefault="0074470C" w:rsidP="00686B7C">
            <w:pPr>
              <w:pStyle w:val="HighlightBoxBullet"/>
            </w:pPr>
            <w:r w:rsidRPr="00686B7C">
              <w:rPr>
                <w:sz w:val="22"/>
              </w:rPr>
              <w:t>Statutory disclosures required under the Act and regulations.</w:t>
            </w:r>
          </w:p>
        </w:tc>
      </w:tr>
    </w:tbl>
    <w:p w14:paraId="7619A8F2" w14:textId="15D9A201" w:rsidR="00C325B9" w:rsidRDefault="00C325B9"/>
    <w:tbl>
      <w:tblPr>
        <w:tblStyle w:val="TableGrid"/>
        <w:tblW w:w="0" w:type="auto"/>
        <w:tblLook w:val="04A0" w:firstRow="1" w:lastRow="0" w:firstColumn="1" w:lastColumn="0" w:noHBand="0" w:noVBand="1"/>
      </w:tblPr>
      <w:tblGrid>
        <w:gridCol w:w="9639"/>
      </w:tblGrid>
      <w:tr w:rsidR="003C4ED7" w14:paraId="3B0A3283" w14:textId="77777777" w:rsidTr="003C4ED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9855" w:type="dxa"/>
          </w:tcPr>
          <w:p w14:paraId="7A627B9A" w14:textId="77777777" w:rsidR="003C4ED7" w:rsidRPr="007C4A46" w:rsidRDefault="003C4ED7">
            <w:pPr>
              <w:pStyle w:val="HighlightBoxHeading"/>
            </w:pPr>
            <w:r w:rsidRPr="007C4A46">
              <w:t>Revised budget</w:t>
            </w:r>
          </w:p>
          <w:p w14:paraId="2D80A36C" w14:textId="73A4EAC3" w:rsidR="003C4ED7" w:rsidRDefault="003C4ED7" w:rsidP="00686B7C">
            <w:pPr>
              <w:pStyle w:val="HighlightBoxText"/>
            </w:pPr>
            <w:r w:rsidRPr="00686B7C">
              <w:rPr>
                <w:sz w:val="22"/>
              </w:rPr>
              <w:t>A council must prepare a revised budget if circumstances arise which cause a material change in the budget and which affect the financial operations and position of council. Material change is not defined in the Act and therefore it is a matter of judgement by a council as to when a revised budget is required. A typical example would be where borrowings are required during a financial year, which was not proposed in the adopted budget. If a council decides to prepare a revised budget, it must follow the same preparation and public consultation process as for the original budget.</w:t>
            </w:r>
          </w:p>
        </w:tc>
      </w:tr>
    </w:tbl>
    <w:p w14:paraId="7CE60014" w14:textId="77777777" w:rsidR="003C4ED7" w:rsidRPr="00AC43A9" w:rsidRDefault="003C4ED7"/>
    <w:p w14:paraId="517339D5" w14:textId="192885AE" w:rsidR="00C325B9" w:rsidRPr="00AC43A9" w:rsidRDefault="00C325B9">
      <w:r w:rsidRPr="00AC43A9">
        <w:rPr>
          <w:noProof/>
        </w:rPr>
        <mc:AlternateContent>
          <mc:Choice Requires="wps">
            <w:drawing>
              <wp:inline distT="0" distB="0" distL="0" distR="0" wp14:anchorId="6A069CC8" wp14:editId="05FA7C3E">
                <wp:extent cx="6167755" cy="1121308"/>
                <wp:effectExtent l="0" t="0" r="23495" b="22225"/>
                <wp:docPr id="57" name="AutoShape 5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7755" cy="1121308"/>
                        </a:xfrm>
                        <a:prstGeom prst="roundRect">
                          <a:avLst>
                            <a:gd name="adj" fmla="val 0"/>
                          </a:avLst>
                        </a:prstGeom>
                        <a:solidFill>
                          <a:srgbClr val="FFFFFF"/>
                        </a:solidFill>
                        <a:ln w="9525">
                          <a:solidFill>
                            <a:schemeClr val="tx2"/>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14:paraId="482E817B" w14:textId="77777777" w:rsidR="001D09A1" w:rsidRPr="00686B7C" w:rsidRDefault="001D09A1">
                            <w:pPr>
                              <w:rPr>
                                <w:color w:val="B3272F" w:themeColor="text2"/>
                                <w:sz w:val="24"/>
                              </w:rPr>
                            </w:pPr>
                            <w:r w:rsidRPr="00686B7C">
                              <w:rPr>
                                <w:color w:val="B3272F" w:themeColor="text2"/>
                                <w:sz w:val="24"/>
                              </w:rPr>
                              <w:t xml:space="preserve">For </w:t>
                            </w:r>
                            <w:r w:rsidRPr="00686B7C">
                              <w:rPr>
                                <w:b/>
                                <w:color w:val="B3272F" w:themeColor="text2"/>
                                <w:sz w:val="24"/>
                              </w:rPr>
                              <w:t>further information</w:t>
                            </w:r>
                            <w:r w:rsidRPr="00686B7C">
                              <w:rPr>
                                <w:color w:val="B3272F" w:themeColor="text2"/>
                                <w:sz w:val="24"/>
                              </w:rPr>
                              <w:t xml:space="preserve"> refer to:</w:t>
                            </w:r>
                          </w:p>
                          <w:p w14:paraId="3B2A23F3" w14:textId="33E36959" w:rsidR="001D09A1" w:rsidRPr="00EE6470" w:rsidRDefault="001D09A1">
                            <w:pPr>
                              <w:pStyle w:val="ListParagraph"/>
                              <w:numPr>
                                <w:ilvl w:val="0"/>
                                <w:numId w:val="19"/>
                              </w:numPr>
                            </w:pPr>
                            <w:r w:rsidRPr="00EE6470">
                              <w:t xml:space="preserve">Chartered Accountants in Australia and New Zealand (2017), </w:t>
                            </w:r>
                            <w:r w:rsidRPr="00CF22EE">
                              <w:rPr>
                                <w:i/>
                              </w:rPr>
                              <w:t>Victorian City Council Model Budget 2017-2018</w:t>
                            </w:r>
                          </w:p>
                          <w:p w14:paraId="364D52B3" w14:textId="65D0D80B" w:rsidR="001D09A1" w:rsidRPr="00EE6470" w:rsidRDefault="001D09A1">
                            <w:pPr>
                              <w:pStyle w:val="ListParagraph"/>
                              <w:numPr>
                                <w:ilvl w:val="0"/>
                                <w:numId w:val="19"/>
                              </w:numPr>
                            </w:pPr>
                            <w:r w:rsidRPr="00CF22EE">
                              <w:rPr>
                                <w:rFonts w:eastAsia="Calibri"/>
                                <w:lang w:eastAsia="en-US"/>
                              </w:rPr>
                              <w:t xml:space="preserve">Department of Environment, Land, Water and Planning (2018), </w:t>
                            </w:r>
                            <w:r w:rsidRPr="00CF22EE">
                              <w:rPr>
                                <w:rFonts w:eastAsia="Calibri"/>
                                <w:i/>
                                <w:lang w:eastAsia="en-US"/>
                              </w:rPr>
                              <w:t>Victorian City Council Model Budget 2018-2019</w:t>
                            </w:r>
                          </w:p>
                        </w:txbxContent>
                      </wps:txbx>
                      <wps:bodyPr rot="0" vert="horz" wrap="square" lIns="91440" tIns="45720" rIns="91440" bIns="45720" anchor="t" anchorCtr="0" upright="1">
                        <a:noAutofit/>
                      </wps:bodyPr>
                    </wps:wsp>
                  </a:graphicData>
                </a:graphic>
              </wp:inline>
            </w:drawing>
          </mc:Choice>
          <mc:Fallback>
            <w:pict>
              <v:roundrect w14:anchorId="6A069CC8" id="AutoShape 596" o:spid="_x0000_s1035" style="width:485.65pt;height:88.3pt;visibility:visible;mso-wrap-style:square;mso-left-percent:-10001;mso-top-percent:-10001;mso-position-horizontal:absolute;mso-position-horizontal-relative:char;mso-position-vertical:absolute;mso-position-vertical-relative:line;mso-left-percent:-10001;mso-top-percent:-10001;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" strokecolor="#b3272f [3215]">
                <v:shadow opacity=".5" offset="-6pt,-6pt"/>
                <v:textbox>
                  <w:txbxContent>
                    <w:p w14:paraId="482E817B" w14:textId="77777777" w:rsidR="001D09A1" w:rsidRPr="00686B7C" w:rsidRDefault="001D09A1">
                      <w:pPr>
                        <w:rPr>
                          <w:color w:val="B3272F" w:themeColor="text2"/>
                          <w:sz w:val="24"/>
                        </w:rPr>
                      </w:pPr>
                      <w:r w:rsidRPr="00686B7C">
                        <w:rPr>
                          <w:color w:val="B3272F" w:themeColor="text2"/>
                          <w:sz w:val="24"/>
                        </w:rPr>
                        <w:t xml:space="preserve">For </w:t>
                      </w:r>
                      <w:r w:rsidRPr="00686B7C">
                        <w:rPr>
                          <w:b/>
                          <w:color w:val="B3272F" w:themeColor="text2"/>
                          <w:sz w:val="24"/>
                        </w:rPr>
                        <w:t>further information</w:t>
                      </w:r>
                      <w:r w:rsidRPr="00686B7C">
                        <w:rPr>
                          <w:color w:val="B3272F" w:themeColor="text2"/>
                          <w:sz w:val="24"/>
                        </w:rPr>
                        <w:t xml:space="preserve"> refer to:</w:t>
                      </w:r>
                    </w:p>
                    <w:p w14:paraId="3B2A23F3" w14:textId="33E36959" w:rsidR="001D09A1" w:rsidRPr="00EE6470" w:rsidRDefault="001D09A1">
                      <w:pPr>
                        <w:pStyle w:val="ListParagraph"/>
                        <w:numPr>
                          <w:ilvl w:val="0"/>
                          <w:numId w:val="19"/>
                        </w:numPr>
                      </w:pPr>
                      <w:r w:rsidRPr="00EE6470">
                        <w:t xml:space="preserve">Chartered Accountants in Australia and New Zealand (2017), </w:t>
                      </w:r>
                      <w:r w:rsidRPr="00CF22EE">
                        <w:rPr>
                          <w:i/>
                        </w:rPr>
                        <w:t>Victorian City Council Model Budget 2017-2018</w:t>
                      </w:r>
                    </w:p>
                    <w:p w14:paraId="364D52B3" w14:textId="65D0D80B" w:rsidR="001D09A1" w:rsidRPr="00EE6470" w:rsidRDefault="001D09A1">
                      <w:pPr>
                        <w:pStyle w:val="ListParagraph"/>
                        <w:numPr>
                          <w:ilvl w:val="0"/>
                          <w:numId w:val="19"/>
                        </w:numPr>
                      </w:pPr>
                      <w:r w:rsidRPr="00CF22EE">
                        <w:rPr>
                          <w:rFonts w:eastAsia="Calibri"/>
                          <w:lang w:eastAsia="en-US"/>
                        </w:rPr>
                        <w:t xml:space="preserve">Department of Environment, Land, Water and Planning (2018), </w:t>
                      </w:r>
                      <w:r w:rsidRPr="00CF22EE">
                        <w:rPr>
                          <w:rFonts w:eastAsia="Calibri"/>
                          <w:i/>
                          <w:lang w:eastAsia="en-US"/>
                        </w:rPr>
                        <w:t>Victorian City Council Model Budget 2018-2019</w:t>
                      </w:r>
                    </w:p>
                  </w:txbxContent>
                </v:textbox>
                <w10:anchorlock/>
              </v:roundrect>
            </w:pict>
          </mc:Fallback>
        </mc:AlternateContent>
      </w:r>
    </w:p>
    <w:p w14:paraId="2FFA7DF4" w14:textId="3CC7EA1B" w:rsidR="00A83C9E" w:rsidRPr="00AC43A9" w:rsidRDefault="00A83C9E">
      <w:r w:rsidRPr="00AC43A9">
        <w:br w:type="page"/>
      </w:r>
    </w:p>
    <w:p w14:paraId="52399D6C" w14:textId="77777777" w:rsidR="00A83C9E" w:rsidRPr="00AC43A9" w:rsidRDefault="00A83C9E" w:rsidP="00686B7C">
      <w:pPr>
        <w:pStyle w:val="Heading1"/>
      </w:pPr>
      <w:bookmarkStart w:id="97" w:name="_Toc445974891"/>
      <w:bookmarkStart w:id="98" w:name="_Toc516047115"/>
      <w:bookmarkStart w:id="99" w:name="_Toc516669474"/>
      <w:r w:rsidRPr="00AC43A9">
        <w:lastRenderedPageBreak/>
        <w:t>Reporting</w:t>
      </w:r>
      <w:bookmarkEnd w:id="97"/>
      <w:bookmarkEnd w:id="98"/>
      <w:bookmarkEnd w:id="99"/>
    </w:p>
    <w:p w14:paraId="07590DA8" w14:textId="29DA32E2" w:rsidR="00A83C9E" w:rsidRPr="00CF22EE" w:rsidRDefault="00A83C9E" w:rsidP="00686B7C">
      <w:pPr>
        <w:pStyle w:val="Heading2"/>
        <w:rPr>
          <w:i/>
        </w:rPr>
      </w:pPr>
      <w:bookmarkStart w:id="100" w:name="_Toc516047116"/>
      <w:bookmarkStart w:id="101" w:name="_Toc342407007"/>
      <w:r w:rsidRPr="00AC43A9">
        <w:t>Annual report</w:t>
      </w:r>
      <w:bookmarkEnd w:id="100"/>
      <w:r w:rsidRPr="00AC43A9">
        <w:t xml:space="preserve"> </w:t>
      </w:r>
    </w:p>
    <w:p w14:paraId="7E6D9C33" w14:textId="77777777" w:rsidR="00A83C9E" w:rsidRPr="00AC43A9" w:rsidRDefault="00A83C9E" w:rsidP="00686B7C">
      <w:pPr>
        <w:pStyle w:val="Heading3"/>
      </w:pPr>
      <w:bookmarkStart w:id="102" w:name="_Toc345504957"/>
      <w:bookmarkStart w:id="103" w:name="_Toc516047117"/>
      <w:bookmarkEnd w:id="101"/>
      <w:r w:rsidRPr="00AC43A9">
        <w:t>Statutory requirements</w:t>
      </w:r>
      <w:bookmarkEnd w:id="102"/>
      <w:bookmarkEnd w:id="103"/>
    </w:p>
    <w:p w14:paraId="4E0E5D3E" w14:textId="77777777" w:rsidR="00A83C9E" w:rsidRPr="00686B7C" w:rsidRDefault="00A83C9E" w:rsidP="00686B7C">
      <w:pPr>
        <w:pStyle w:val="BodycopyBodycontent"/>
        <w:pBdr>
          <w:top w:val="dotted" w:sz="8" w:space="12" w:color="00838E"/>
          <w:bottom w:val="dotted" w:sz="8" w:space="5" w:color="00838E"/>
        </w:pBdr>
        <w:spacing w:before="113"/>
        <w:rPr>
          <w:rFonts w:ascii="Arial" w:hAnsi="Arial"/>
          <w:bCs/>
          <w:i/>
          <w:iCs/>
          <w:color w:val="B3272F" w:themeColor="text2"/>
        </w:rPr>
      </w:pPr>
      <w:r w:rsidRPr="00686B7C">
        <w:rPr>
          <w:rFonts w:ascii="Arial" w:hAnsi="Arial" w:cs="Arial"/>
          <w:b/>
          <w:bCs/>
          <w:i/>
          <w:iCs/>
          <w:color w:val="B3272F" w:themeColor="text2"/>
        </w:rPr>
        <w:t>“The Act requires councils to prepare an annual report for each financial year.”</w:t>
      </w:r>
    </w:p>
    <w:p w14:paraId="181BF229" w14:textId="77777777" w:rsidR="00A83C9E" w:rsidRPr="00AC43A9" w:rsidRDefault="00A83C9E" w:rsidP="00686B7C">
      <w:r w:rsidRPr="00AC43A9">
        <w:t xml:space="preserve">Sections 131, 132, 133 and 134 of the Act state that: </w:t>
      </w:r>
    </w:p>
    <w:p w14:paraId="0325D22F" w14:textId="47072D06" w:rsidR="00A83C9E" w:rsidRPr="00AC43A9" w:rsidRDefault="00A83C9E" w:rsidP="00686B7C">
      <w:pPr>
        <w:pStyle w:val="ListBullet2"/>
      </w:pPr>
      <w:r w:rsidRPr="00AC43A9">
        <w:t>a council must prepare an annual report containing a report of operations and audited financial statements and performance statement</w:t>
      </w:r>
      <w:r w:rsidRPr="00AC43A9">
        <w:rPr>
          <w:rStyle w:val="FootnoteReference"/>
          <w:rFonts w:ascii="Arial" w:hAnsi="Arial"/>
          <w:szCs w:val="22"/>
        </w:rPr>
        <w:footnoteReference w:id="46"/>
      </w:r>
    </w:p>
    <w:p w14:paraId="5CFD0CE5" w14:textId="1D14E239" w:rsidR="00A83C9E" w:rsidRPr="00AC43A9" w:rsidRDefault="00A83C9E">
      <w:pPr>
        <w:pStyle w:val="ListBullet2"/>
      </w:pPr>
      <w:r w:rsidRPr="00AC43A9">
        <w:t>the report of operations must contain a statement of progress in relation to the major initiatives identified in the budget, the results of council’s assessment against the governance and management checklist, service performance indicator results and general information on the activities of the council</w:t>
      </w:r>
      <w:r w:rsidRPr="00AC43A9">
        <w:rPr>
          <w:rStyle w:val="FootnoteReference"/>
          <w:rFonts w:ascii="Arial" w:hAnsi="Arial"/>
          <w:szCs w:val="22"/>
        </w:rPr>
        <w:footnoteReference w:id="47"/>
      </w:r>
    </w:p>
    <w:p w14:paraId="72E49365" w14:textId="46DCA9F8" w:rsidR="00A83C9E" w:rsidRPr="00AC43A9" w:rsidRDefault="00A83C9E">
      <w:pPr>
        <w:pStyle w:val="ListBullet2"/>
      </w:pPr>
      <w:r w:rsidRPr="00AC43A9">
        <w:t>the performance statement must contain the results of the service performance outcome indicators, financial performance indicators and sustainable capacity indicators and the prescribed measures for each indicator</w:t>
      </w:r>
      <w:r w:rsidRPr="00AC43A9">
        <w:rPr>
          <w:rStyle w:val="FootnoteReference"/>
          <w:rFonts w:ascii="Arial" w:hAnsi="Arial"/>
          <w:szCs w:val="22"/>
        </w:rPr>
        <w:footnoteReference w:id="48"/>
      </w:r>
    </w:p>
    <w:p w14:paraId="45F7713E" w14:textId="45BAC6B9" w:rsidR="00A83C9E" w:rsidRPr="00AC43A9" w:rsidRDefault="00A83C9E">
      <w:pPr>
        <w:pStyle w:val="ListBullet2"/>
      </w:pPr>
      <w:r w:rsidRPr="00AC43A9">
        <w:t>the financial statements and notes must be prepared in accordance with Australian Accounting Standards</w:t>
      </w:r>
      <w:r w:rsidRPr="00AC43A9">
        <w:rPr>
          <w:rStyle w:val="FootnoteReference"/>
          <w:rFonts w:ascii="Arial" w:hAnsi="Arial"/>
          <w:szCs w:val="22"/>
        </w:rPr>
        <w:footnoteReference w:id="49"/>
      </w:r>
    </w:p>
    <w:p w14:paraId="40C03290" w14:textId="032D21A8" w:rsidR="00A83C9E" w:rsidRPr="00AC43A9" w:rsidRDefault="00A83C9E">
      <w:pPr>
        <w:pStyle w:val="ListBullet2"/>
      </w:pPr>
      <w:r w:rsidRPr="00AC43A9">
        <w:t>the financial statements and performance statement must be submitted to the auditor as soon as possible after the end of the financial year and certified in their final form by two councillors, chief executive officer and principal accounting officer</w:t>
      </w:r>
      <w:r w:rsidRPr="00AC43A9">
        <w:rPr>
          <w:rStyle w:val="FootnoteReference"/>
          <w:rFonts w:ascii="Arial" w:hAnsi="Arial"/>
          <w:szCs w:val="22"/>
        </w:rPr>
        <w:footnoteReference w:id="50"/>
      </w:r>
    </w:p>
    <w:p w14:paraId="28608C64" w14:textId="37CCAF63" w:rsidR="00A83C9E" w:rsidRPr="00AC43A9" w:rsidRDefault="00A83C9E">
      <w:pPr>
        <w:pStyle w:val="ListBullet2"/>
      </w:pPr>
      <w:r w:rsidRPr="00AC43A9">
        <w:t>the auditor must prepare a report on the performance statement and financial statements to be included in the annual report</w:t>
      </w:r>
      <w:r w:rsidRPr="00AC43A9">
        <w:rPr>
          <w:rStyle w:val="FootnoteReference"/>
          <w:rFonts w:ascii="Arial" w:hAnsi="Arial"/>
          <w:szCs w:val="22"/>
        </w:rPr>
        <w:footnoteReference w:id="51"/>
      </w:r>
    </w:p>
    <w:p w14:paraId="1AF69626" w14:textId="2F9063B7" w:rsidR="00A83C9E" w:rsidRPr="00AC43A9" w:rsidRDefault="00A83C9E">
      <w:pPr>
        <w:pStyle w:val="ListBullet2"/>
      </w:pPr>
      <w:r w:rsidRPr="00AC43A9">
        <w:t>the annual report must be submitted to the Minister within three months of the end of each financial year (30 September)</w:t>
      </w:r>
      <w:r w:rsidRPr="00AC43A9">
        <w:rPr>
          <w:rStyle w:val="FootnoteReference"/>
          <w:rFonts w:ascii="Arial" w:hAnsi="Arial"/>
          <w:szCs w:val="22"/>
        </w:rPr>
        <w:footnoteReference w:id="52"/>
      </w:r>
    </w:p>
    <w:p w14:paraId="00EADDAA" w14:textId="08B8C86F" w:rsidR="00A83C9E" w:rsidRPr="00AC43A9" w:rsidRDefault="00A83C9E">
      <w:pPr>
        <w:pStyle w:val="ListBullet2"/>
      </w:pPr>
      <w:r w:rsidRPr="00AC43A9">
        <w:t>after the annual report has been submitted to the Minister, the council must give public notice that the annual report has been prepared and can be inspected at the council office and internet website</w:t>
      </w:r>
      <w:r w:rsidRPr="00AC43A9">
        <w:rPr>
          <w:rStyle w:val="FootnoteReference"/>
          <w:rFonts w:ascii="Arial" w:hAnsi="Arial"/>
          <w:szCs w:val="22"/>
        </w:rPr>
        <w:footnoteReference w:id="53"/>
      </w:r>
    </w:p>
    <w:p w14:paraId="4D467C87" w14:textId="689261D7" w:rsidR="00A83C9E" w:rsidRPr="00AC43A9" w:rsidRDefault="00A83C9E">
      <w:pPr>
        <w:pStyle w:val="ListBullet2"/>
      </w:pPr>
      <w:r w:rsidRPr="00AC43A9">
        <w:t>a council must consider the annual report at an open meeting of the council after providing the annual report to the Minister</w:t>
      </w:r>
      <w:r w:rsidRPr="00AC43A9">
        <w:rPr>
          <w:rStyle w:val="FootnoteReference"/>
          <w:rFonts w:ascii="Arial" w:hAnsi="Arial"/>
          <w:szCs w:val="22"/>
        </w:rPr>
        <w:footnoteReference w:id="54"/>
      </w:r>
    </w:p>
    <w:p w14:paraId="2424229C" w14:textId="6CB8439C" w:rsidR="00A83C9E" w:rsidRPr="00AC43A9" w:rsidRDefault="00A83C9E">
      <w:pPr>
        <w:pStyle w:val="ListBullet2"/>
      </w:pPr>
      <w:r w:rsidRPr="00AC43A9">
        <w:lastRenderedPageBreak/>
        <w:t>a copy of the current annual report must be available for public inspection at the council office and internet website.</w:t>
      </w:r>
      <w:r w:rsidRPr="00AC43A9">
        <w:rPr>
          <w:rStyle w:val="FootnoteReference"/>
          <w:rFonts w:ascii="Arial" w:hAnsi="Arial"/>
          <w:szCs w:val="22"/>
        </w:rPr>
        <w:footnoteReference w:id="55"/>
      </w:r>
    </w:p>
    <w:p w14:paraId="5B56E61A" w14:textId="50B41711" w:rsidR="00A83C9E" w:rsidRPr="00AC43A9" w:rsidRDefault="00A83C9E">
      <w:r w:rsidRPr="00AC43A9">
        <w:t>In addition to sections 131, 132, 133 and 134 of the Act, councils should review part four of the regulations for further information required in the annual report.</w:t>
      </w:r>
    </w:p>
    <w:tbl>
      <w:tblPr>
        <w:tblStyle w:val="TableGrid"/>
        <w:tblW w:w="0" w:type="auto"/>
        <w:tblLook w:val="04A0" w:firstRow="1" w:lastRow="0" w:firstColumn="1" w:lastColumn="0" w:noHBand="0" w:noVBand="1"/>
      </w:tblPr>
      <w:tblGrid>
        <w:gridCol w:w="9639"/>
      </w:tblGrid>
      <w:tr w:rsidR="00B94EA5" w14:paraId="5E74F96A" w14:textId="77777777" w:rsidTr="00B94EA5">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9855" w:type="dxa"/>
          </w:tcPr>
          <w:p w14:paraId="37FF4DEA" w14:textId="77777777" w:rsidR="00B94EA5" w:rsidRPr="007C4A46" w:rsidRDefault="00B94EA5">
            <w:pPr>
              <w:pStyle w:val="HighlightBoxHeading"/>
            </w:pPr>
            <w:r w:rsidRPr="007C4A46">
              <w:t>Checklist</w:t>
            </w:r>
          </w:p>
          <w:p w14:paraId="585CDAA1" w14:textId="77777777" w:rsidR="00B94EA5" w:rsidRPr="00686B7C" w:rsidRDefault="00B94EA5">
            <w:pPr>
              <w:pStyle w:val="HighlightBoxHeading"/>
              <w:rPr>
                <w:rFonts w:eastAsia="Calibri"/>
                <w:sz w:val="22"/>
                <w:lang w:eastAsia="en-US"/>
              </w:rPr>
            </w:pPr>
            <w:r w:rsidRPr="00686B7C">
              <w:rPr>
                <w:rFonts w:eastAsia="Calibri"/>
                <w:sz w:val="22"/>
                <w:lang w:eastAsia="en-US"/>
              </w:rPr>
              <w:t>The annual report must include:</w:t>
            </w:r>
          </w:p>
          <w:p w14:paraId="7D3C3D68" w14:textId="77777777" w:rsidR="00B94EA5" w:rsidRPr="00686B7C" w:rsidRDefault="00B94EA5" w:rsidP="00686B7C">
            <w:pPr>
              <w:pStyle w:val="HighlightBoxNumber"/>
              <w:numPr>
                <w:ilvl w:val="0"/>
                <w:numId w:val="37"/>
              </w:numPr>
              <w:rPr>
                <w:rFonts w:eastAsia="Calibri"/>
                <w:sz w:val="22"/>
                <w:lang w:eastAsia="en-US"/>
              </w:rPr>
            </w:pPr>
            <w:r w:rsidRPr="00686B7C">
              <w:rPr>
                <w:rFonts w:eastAsia="Calibri"/>
                <w:sz w:val="22"/>
                <w:lang w:eastAsia="en-US"/>
              </w:rPr>
              <w:t>a report of operations</w:t>
            </w:r>
            <w:r w:rsidRPr="00686B7C" w:rsidDel="00454194">
              <w:rPr>
                <w:rFonts w:eastAsia="Calibri"/>
                <w:sz w:val="22"/>
                <w:lang w:eastAsia="en-US"/>
              </w:rPr>
              <w:t xml:space="preserve"> </w:t>
            </w:r>
          </w:p>
          <w:p w14:paraId="0B0CC6B4" w14:textId="77777777" w:rsidR="00B94EA5" w:rsidRPr="00686B7C" w:rsidRDefault="00B94EA5" w:rsidP="00686B7C">
            <w:pPr>
              <w:pStyle w:val="HighlightBoxNumber"/>
              <w:numPr>
                <w:ilvl w:val="0"/>
                <w:numId w:val="37"/>
              </w:numPr>
              <w:rPr>
                <w:rFonts w:eastAsia="Calibri"/>
                <w:sz w:val="22"/>
                <w:lang w:eastAsia="en-US"/>
              </w:rPr>
            </w:pPr>
            <w:r w:rsidRPr="00686B7C">
              <w:rPr>
                <w:rFonts w:eastAsia="Calibri"/>
                <w:sz w:val="22"/>
                <w:lang w:eastAsia="en-US"/>
              </w:rPr>
              <w:t>an audited performance statement</w:t>
            </w:r>
            <w:r w:rsidRPr="00686B7C" w:rsidDel="00454194">
              <w:rPr>
                <w:rFonts w:eastAsia="Calibri"/>
                <w:sz w:val="22"/>
                <w:lang w:eastAsia="en-US"/>
              </w:rPr>
              <w:t xml:space="preserve"> </w:t>
            </w:r>
          </w:p>
          <w:p w14:paraId="042FAE0D" w14:textId="77777777" w:rsidR="00B94EA5" w:rsidRPr="00686B7C" w:rsidRDefault="00B94EA5" w:rsidP="00686B7C">
            <w:pPr>
              <w:pStyle w:val="HighlightBoxNumber"/>
              <w:numPr>
                <w:ilvl w:val="0"/>
                <w:numId w:val="37"/>
              </w:numPr>
              <w:rPr>
                <w:rFonts w:eastAsia="Calibri"/>
                <w:sz w:val="22"/>
                <w:lang w:eastAsia="en-US"/>
              </w:rPr>
            </w:pPr>
            <w:r w:rsidRPr="00686B7C">
              <w:rPr>
                <w:rFonts w:eastAsia="Calibri"/>
                <w:sz w:val="22"/>
                <w:lang w:eastAsia="en-US"/>
              </w:rPr>
              <w:t>audited financial statements</w:t>
            </w:r>
          </w:p>
          <w:p w14:paraId="3434E737" w14:textId="77777777" w:rsidR="00B94EA5" w:rsidRPr="00686B7C" w:rsidRDefault="00B94EA5" w:rsidP="00686B7C">
            <w:pPr>
              <w:pStyle w:val="HighlightBoxNumber"/>
              <w:numPr>
                <w:ilvl w:val="0"/>
                <w:numId w:val="37"/>
              </w:numPr>
              <w:rPr>
                <w:rFonts w:eastAsia="Calibri"/>
                <w:sz w:val="22"/>
                <w:lang w:eastAsia="en-US"/>
              </w:rPr>
            </w:pPr>
            <w:r w:rsidRPr="00686B7C">
              <w:rPr>
                <w:rFonts w:eastAsia="Calibri"/>
                <w:sz w:val="22"/>
                <w:lang w:eastAsia="en-US"/>
              </w:rPr>
              <w:t>a copy of the audit report on the performance statement</w:t>
            </w:r>
            <w:r w:rsidRPr="00686B7C" w:rsidDel="00454194">
              <w:rPr>
                <w:rFonts w:eastAsia="Calibri"/>
                <w:sz w:val="22"/>
                <w:lang w:eastAsia="en-US"/>
              </w:rPr>
              <w:t xml:space="preserve"> </w:t>
            </w:r>
          </w:p>
          <w:p w14:paraId="6C96EF30" w14:textId="77777777" w:rsidR="00B94EA5" w:rsidRPr="00686B7C" w:rsidRDefault="00B94EA5" w:rsidP="00686B7C">
            <w:pPr>
              <w:pStyle w:val="HighlightBoxNumber"/>
              <w:numPr>
                <w:ilvl w:val="0"/>
                <w:numId w:val="37"/>
              </w:numPr>
              <w:rPr>
                <w:rFonts w:eastAsia="Calibri"/>
                <w:sz w:val="22"/>
                <w:lang w:eastAsia="en-US"/>
              </w:rPr>
            </w:pPr>
            <w:r w:rsidRPr="00686B7C">
              <w:rPr>
                <w:rFonts w:eastAsia="Calibri"/>
                <w:sz w:val="22"/>
                <w:lang w:eastAsia="en-US"/>
              </w:rPr>
              <w:t>a copy of the audit report on the financial statements</w:t>
            </w:r>
            <w:r w:rsidRPr="00686B7C" w:rsidDel="00454194">
              <w:rPr>
                <w:rFonts w:eastAsia="Calibri"/>
                <w:sz w:val="22"/>
                <w:lang w:eastAsia="en-US"/>
              </w:rPr>
              <w:t xml:space="preserve"> </w:t>
            </w:r>
          </w:p>
          <w:p w14:paraId="66C99564" w14:textId="06A06E57" w:rsidR="00B94EA5" w:rsidRDefault="00B94EA5" w:rsidP="00686B7C">
            <w:pPr>
              <w:pStyle w:val="HighlightBoxNumber"/>
              <w:numPr>
                <w:ilvl w:val="0"/>
                <w:numId w:val="37"/>
              </w:numPr>
              <w:rPr>
                <w:rFonts w:ascii="Arial" w:hAnsi="Arial"/>
                <w:b/>
                <w:color w:val="47999C"/>
                <w:sz w:val="28"/>
                <w:szCs w:val="28"/>
              </w:rPr>
            </w:pPr>
            <w:r w:rsidRPr="00686B7C">
              <w:rPr>
                <w:rFonts w:eastAsia="Calibri"/>
                <w:sz w:val="22"/>
                <w:lang w:eastAsia="en-US"/>
              </w:rPr>
              <w:t>any other matter required by the regulations.</w:t>
            </w:r>
          </w:p>
        </w:tc>
      </w:tr>
    </w:tbl>
    <w:p w14:paraId="6CDCBA33" w14:textId="77777777" w:rsidR="00B94EA5" w:rsidRDefault="00B94EA5" w:rsidP="00686B7C"/>
    <w:p w14:paraId="795D5DB6" w14:textId="2EB4E5B2" w:rsidR="00A83C9E" w:rsidRPr="00B94EA5" w:rsidRDefault="00A83C9E" w:rsidP="00686B7C">
      <w:pPr>
        <w:pStyle w:val="Heading3"/>
      </w:pPr>
      <w:bookmarkStart w:id="104" w:name="_Toc516047118"/>
      <w:r w:rsidRPr="00B94EA5">
        <w:t>Better practice guidance</w:t>
      </w:r>
      <w:bookmarkEnd w:id="104"/>
      <w:r w:rsidRPr="00B94EA5">
        <w:t xml:space="preserve">  </w:t>
      </w:r>
    </w:p>
    <w:p w14:paraId="0F771EB5" w14:textId="2071B72A" w:rsidR="00A83C9E" w:rsidRPr="00AC43A9" w:rsidRDefault="00A83C9E">
      <w:r w:rsidRPr="00AC43A9">
        <w:t xml:space="preserve">The annual report is the key documents by which the council makes itself accountable to the community and contains information about the operations of the council and its performance for the financial year. Each council should determine the appropriate design, format and length of the annual report in order to effectively communicate with stakeholders and the community. </w:t>
      </w:r>
    </w:p>
    <w:p w14:paraId="5A57F4EC" w14:textId="2B7C2540" w:rsidR="00A83C9E" w:rsidRPr="00AC43A9" w:rsidRDefault="00A83C9E">
      <w:r w:rsidRPr="00AC43A9">
        <w:t>To comply with the Act, the annual report must include a report of operations containing information concerning the operations of the council, audited financial statements and notes prepared in accordance Australian Accounting Standards and an audited performance statement containing the results for the prescribed performance indicators and measures.</w:t>
      </w:r>
    </w:p>
    <w:p w14:paraId="7B5BE96F" w14:textId="4F51E397" w:rsidR="00A83C9E" w:rsidRPr="00AC43A9" w:rsidRDefault="00A83C9E">
      <w:r w:rsidRPr="00B94EA5">
        <w:t>In 2012, VAGO recommended that all councils should critically review the performance information in their annual reports to ensure it is relevant, balanced, appropriate and clearly aligned with their council plan strategic objectives to ensure performance reporting is meaningful to the community.</w:t>
      </w:r>
      <w:r w:rsidR="0029694D" w:rsidRPr="00B94EA5">
        <w:rPr>
          <w:rStyle w:val="FootnoteReference"/>
          <w:rFonts w:ascii="Arial" w:hAnsi="Arial"/>
        </w:rPr>
        <w:footnoteReference w:id="56"/>
      </w:r>
      <w:r w:rsidRPr="00B94EA5">
        <w:t xml:space="preserve"> </w:t>
      </w:r>
      <w:r w:rsidRPr="00B94EA5">
        <w:rPr>
          <w:noProof/>
        </w:rPr>
        <w:t>In response, the</w:t>
      </w:r>
      <w:r w:rsidRPr="00B94EA5">
        <w:t xml:space="preserve"> Victorian Government introduced a mandatory system of performance in 2014-15 which prescribes performance information to be included in councils annual reports. Further guidance to assist councils report against the prescribed performance indicators and measures can be found in the </w:t>
      </w:r>
      <w:r w:rsidRPr="00B94EA5">
        <w:rPr>
          <w:i/>
        </w:rPr>
        <w:t>Local Government Performance Reporting Framework Indicator Workbook</w:t>
      </w:r>
      <w:r w:rsidRPr="00B94EA5">
        <w:t>.</w:t>
      </w:r>
      <w:r w:rsidRPr="00AC43A9">
        <w:t xml:space="preserve"> </w:t>
      </w:r>
    </w:p>
    <w:p w14:paraId="10173027" w14:textId="77777777" w:rsidR="00A83C9E" w:rsidRPr="00B94EA5" w:rsidRDefault="00A83C9E" w:rsidP="00686B7C">
      <w:pPr>
        <w:pStyle w:val="Heading3"/>
      </w:pPr>
      <w:bookmarkStart w:id="105" w:name="_Toc516047119"/>
      <w:r w:rsidRPr="00B94EA5">
        <w:t>Report of operations</w:t>
      </w:r>
      <w:bookmarkEnd w:id="105"/>
    </w:p>
    <w:p w14:paraId="649F0023" w14:textId="77777777" w:rsidR="00A83C9E" w:rsidRPr="00AC43A9" w:rsidRDefault="00A83C9E" w:rsidP="00686B7C">
      <w:r w:rsidRPr="00AC43A9">
        <w:t xml:space="preserve">While councils have flexibility in deciding what should be included in the report of operations, to comply with the statutory requirements it must include: </w:t>
      </w:r>
    </w:p>
    <w:p w14:paraId="42D532DB" w14:textId="77777777" w:rsidR="00A83C9E" w:rsidRPr="008466D6" w:rsidRDefault="00A83C9E" w:rsidP="00686B7C">
      <w:pPr>
        <w:pStyle w:val="ListBullet2"/>
      </w:pPr>
      <w:r w:rsidRPr="008466D6">
        <w:t>a statement of progress in relation to the major initiatives identified in the budget</w:t>
      </w:r>
    </w:p>
    <w:p w14:paraId="080CC3DE" w14:textId="77777777" w:rsidR="00A83C9E" w:rsidRPr="008466D6" w:rsidRDefault="00A83C9E">
      <w:pPr>
        <w:pStyle w:val="ListBullet2"/>
      </w:pPr>
      <w:r w:rsidRPr="008466D6">
        <w:t>the results of council’s assessment against the governance and management checklist</w:t>
      </w:r>
    </w:p>
    <w:p w14:paraId="6CC2D9FD" w14:textId="4F0E17BF" w:rsidR="00A83C9E" w:rsidRPr="008466D6" w:rsidRDefault="00A83C9E">
      <w:pPr>
        <w:pStyle w:val="ListBullet2"/>
      </w:pPr>
      <w:r w:rsidRPr="008466D6">
        <w:lastRenderedPageBreak/>
        <w:t>the results against the prescribed service performance indicators and measures for the financial year and three preceding years along with an explanation of material variances</w:t>
      </w:r>
      <w:r w:rsidR="007267C4" w:rsidRPr="008466D6">
        <w:rPr>
          <w:rStyle w:val="FootnoteReference"/>
          <w:vertAlign w:val="baseline"/>
        </w:rPr>
        <w:footnoteReference w:id="57"/>
      </w:r>
    </w:p>
    <w:p w14:paraId="0A319D8C" w14:textId="77777777" w:rsidR="00A83C9E" w:rsidRPr="008466D6" w:rsidRDefault="00A83C9E">
      <w:pPr>
        <w:pStyle w:val="ListBullet2"/>
      </w:pPr>
      <w:r w:rsidRPr="008466D6">
        <w:t>a statement which reviews the performance of the council against the council plan including outcomes in relation to the strategic indicators in the council plan</w:t>
      </w:r>
    </w:p>
    <w:p w14:paraId="2C75C739" w14:textId="77777777" w:rsidR="00A83C9E" w:rsidRPr="008466D6" w:rsidRDefault="00A83C9E">
      <w:pPr>
        <w:pStyle w:val="ListBullet2"/>
      </w:pPr>
      <w:r w:rsidRPr="008466D6">
        <w:t>economic or other factors which have had an impact on the council’s performance</w:t>
      </w:r>
    </w:p>
    <w:p w14:paraId="3D68947F" w14:textId="77777777" w:rsidR="00A83C9E" w:rsidRPr="008466D6" w:rsidRDefault="00A83C9E">
      <w:pPr>
        <w:pStyle w:val="ListBullet2"/>
      </w:pPr>
      <w:r w:rsidRPr="008466D6">
        <w:t>major capital works expenditure</w:t>
      </w:r>
    </w:p>
    <w:p w14:paraId="7015AE37" w14:textId="77777777" w:rsidR="00A83C9E" w:rsidRPr="008466D6" w:rsidRDefault="00A83C9E">
      <w:pPr>
        <w:pStyle w:val="ListBullet2"/>
      </w:pPr>
      <w:r w:rsidRPr="008466D6">
        <w:t>major changes which have taken place during the financial year and the reasons for those changes</w:t>
      </w:r>
    </w:p>
    <w:p w14:paraId="0AC96B45" w14:textId="77777777" w:rsidR="00A83C9E" w:rsidRPr="008466D6" w:rsidRDefault="00A83C9E">
      <w:pPr>
        <w:pStyle w:val="ListBullet2"/>
      </w:pPr>
      <w:r w:rsidRPr="008466D6">
        <w:t>other major achievements</w:t>
      </w:r>
    </w:p>
    <w:p w14:paraId="6C24F022" w14:textId="77777777" w:rsidR="00A83C9E" w:rsidRPr="008466D6" w:rsidRDefault="00A83C9E">
      <w:pPr>
        <w:pStyle w:val="ListBullet2"/>
      </w:pPr>
      <w:r w:rsidRPr="008466D6">
        <w:t>the services funded in the budget and the persons or sections of the community who are provided the services</w:t>
      </w:r>
    </w:p>
    <w:p w14:paraId="601D3FC9" w14:textId="77777777" w:rsidR="00A83C9E" w:rsidRPr="008466D6" w:rsidRDefault="00A83C9E">
      <w:pPr>
        <w:pStyle w:val="ListBullet2"/>
      </w:pPr>
      <w:r w:rsidRPr="008466D6">
        <w:t>a list of contracts entered into with a value at $150,000 or more without engaging in a competitive process</w:t>
      </w:r>
    </w:p>
    <w:p w14:paraId="5D24F08A" w14:textId="77777777" w:rsidR="00A83C9E" w:rsidRPr="008466D6" w:rsidRDefault="00A83C9E">
      <w:pPr>
        <w:pStyle w:val="ListBullet2"/>
      </w:pPr>
      <w:r w:rsidRPr="008466D6">
        <w:t>information about the councillors, senior management, organisational structure and contact details</w:t>
      </w:r>
    </w:p>
    <w:p w14:paraId="6D2CB4E6" w14:textId="77777777" w:rsidR="00A83C9E" w:rsidRPr="008466D6" w:rsidRDefault="00A83C9E">
      <w:pPr>
        <w:pStyle w:val="ListBullet2"/>
      </w:pPr>
      <w:r w:rsidRPr="008466D6">
        <w:t>information about councillor allowances and expenses including reimbursements</w:t>
      </w:r>
    </w:p>
    <w:p w14:paraId="6724C26E" w14:textId="77777777" w:rsidR="00A83C9E" w:rsidRPr="008466D6" w:rsidRDefault="00A83C9E">
      <w:pPr>
        <w:pStyle w:val="ListBullet2"/>
      </w:pPr>
      <w:r w:rsidRPr="008466D6">
        <w:t xml:space="preserve">a list of any special committees </w:t>
      </w:r>
    </w:p>
    <w:p w14:paraId="0843DEF0" w14:textId="77777777" w:rsidR="00A83C9E" w:rsidRPr="008466D6" w:rsidRDefault="00A83C9E">
      <w:pPr>
        <w:pStyle w:val="ListBullet2"/>
      </w:pPr>
      <w:r w:rsidRPr="008466D6">
        <w:t>a summary of the number, gender and employment classification of council staff including details of any equal opportunity program</w:t>
      </w:r>
    </w:p>
    <w:p w14:paraId="2ECC6306" w14:textId="6CF5877B" w:rsidR="00A83C9E" w:rsidRPr="00AC43A9" w:rsidRDefault="00A83C9E">
      <w:pPr>
        <w:pStyle w:val="ListBullet2"/>
        <w:rPr>
          <w:b/>
        </w:rPr>
      </w:pPr>
      <w:r w:rsidRPr="00AC43A9">
        <w:t>a list of documents to be made available for public inspection.</w:t>
      </w:r>
      <w:r w:rsidR="007267C4" w:rsidRPr="00AC43A9">
        <w:rPr>
          <w:rStyle w:val="FootnoteReference"/>
          <w:rFonts w:ascii="Arial" w:hAnsi="Arial"/>
        </w:rPr>
        <w:footnoteReference w:id="58"/>
      </w:r>
    </w:p>
    <w:p w14:paraId="7606BB8F" w14:textId="77777777" w:rsidR="00A83C9E" w:rsidRPr="00AC43A9" w:rsidRDefault="00A83C9E">
      <w:r w:rsidRPr="00AC43A9">
        <w:t xml:space="preserve">The </w:t>
      </w:r>
      <w:r w:rsidRPr="00AC43A9">
        <w:rPr>
          <w:i/>
        </w:rPr>
        <w:t xml:space="preserve">Local Government Better Practice Guide Report of Operations </w:t>
      </w:r>
      <w:r w:rsidRPr="00AC43A9">
        <w:t>can assist councils to prepare a report of operations in accordance with statutory requirements and better practice.</w:t>
      </w:r>
    </w:p>
    <w:p w14:paraId="7B5660BF" w14:textId="77777777" w:rsidR="00A83C9E" w:rsidRPr="00B94EA5" w:rsidRDefault="00A83C9E" w:rsidP="00686B7C">
      <w:pPr>
        <w:pStyle w:val="Heading3"/>
      </w:pPr>
      <w:bookmarkStart w:id="106" w:name="_Toc516047120"/>
      <w:r w:rsidRPr="00B94EA5">
        <w:t>Financial statements</w:t>
      </w:r>
      <w:bookmarkEnd w:id="106"/>
    </w:p>
    <w:p w14:paraId="3BCA6CB5" w14:textId="0CBAF9AC" w:rsidR="00A83C9E" w:rsidRPr="00AC43A9" w:rsidRDefault="00A83C9E" w:rsidP="00686B7C">
      <w:pPr>
        <w:pStyle w:val="BodyTextIndent"/>
      </w:pPr>
      <w:r w:rsidRPr="00AC43A9">
        <w:t xml:space="preserve">The financial statements are to be prepared in accordance with the </w:t>
      </w:r>
      <w:r w:rsidRPr="00AC43A9">
        <w:rPr>
          <w:i/>
        </w:rPr>
        <w:t xml:space="preserve">Local Government Model Financial Report </w:t>
      </w:r>
      <w:r w:rsidRPr="00AC43A9">
        <w:t>and current Australian Accounting Standards and must include a statement of capital works.</w:t>
      </w:r>
      <w:r w:rsidR="007267C4" w:rsidRPr="00AC43A9">
        <w:rPr>
          <w:rStyle w:val="FootnoteReference"/>
          <w:rFonts w:ascii="Arial" w:hAnsi="Arial"/>
          <w:szCs w:val="22"/>
        </w:rPr>
        <w:footnoteReference w:id="59"/>
      </w:r>
      <w:r w:rsidRPr="00AC43A9">
        <w:t xml:space="preserve"> In addition to the notes to the financial statements, the following other information must also be included:</w:t>
      </w:r>
    </w:p>
    <w:p w14:paraId="5FB93631" w14:textId="77777777" w:rsidR="00A83C9E" w:rsidRPr="00AC43A9" w:rsidRDefault="00A83C9E" w:rsidP="00686B7C">
      <w:pPr>
        <w:pStyle w:val="ListBullet2"/>
      </w:pPr>
      <w:r w:rsidRPr="00AC43A9">
        <w:t>the amounts of money and assets held in trust and purposes for which they are held</w:t>
      </w:r>
    </w:p>
    <w:p w14:paraId="5F60D8DB" w14:textId="77777777" w:rsidR="00A83C9E" w:rsidRPr="00AC43A9" w:rsidRDefault="00A83C9E">
      <w:pPr>
        <w:pStyle w:val="ListBullet2"/>
      </w:pPr>
      <w:r w:rsidRPr="00AC43A9">
        <w:t>a list of grants by type and source classified separately as to recurrent operating, recurrent capital, non-recurrent operating and non-recurrent capital</w:t>
      </w:r>
    </w:p>
    <w:p w14:paraId="216C2858" w14:textId="77777777" w:rsidR="00A83C9E" w:rsidRPr="00AC43A9" w:rsidRDefault="00A83C9E">
      <w:pPr>
        <w:pStyle w:val="ListBullet2"/>
      </w:pPr>
      <w:r w:rsidRPr="00AC43A9">
        <w:t>assets and liabilities committed to joint ventures</w:t>
      </w:r>
    </w:p>
    <w:p w14:paraId="4D548931" w14:textId="77777777" w:rsidR="00A83C9E" w:rsidRPr="00AC43A9" w:rsidRDefault="00A83C9E">
      <w:pPr>
        <w:pStyle w:val="ListBullet2"/>
      </w:pPr>
      <w:r w:rsidRPr="00AC43A9">
        <w:t>actual versus budgeted income and expenditure including an explanation of major variations</w:t>
      </w:r>
    </w:p>
    <w:p w14:paraId="3F1FF2BE" w14:textId="209FAA69" w:rsidR="00A83C9E" w:rsidRPr="00AC43A9" w:rsidRDefault="00A83C9E">
      <w:pPr>
        <w:pStyle w:val="ListBullet2"/>
      </w:pPr>
      <w:r w:rsidRPr="00AC43A9">
        <w:t>actual versus budgeted capital works expenditure including an explanation of major variations.</w:t>
      </w:r>
      <w:r w:rsidR="00B835DD" w:rsidRPr="00AC43A9">
        <w:rPr>
          <w:rStyle w:val="FootnoteReference"/>
          <w:rFonts w:ascii="Arial" w:hAnsi="Arial"/>
          <w:szCs w:val="22"/>
        </w:rPr>
        <w:footnoteReference w:id="60"/>
      </w:r>
    </w:p>
    <w:p w14:paraId="47B049FA" w14:textId="77777777" w:rsidR="00A83C9E" w:rsidRPr="00AC43A9" w:rsidRDefault="00A83C9E" w:rsidP="00686B7C">
      <w:pPr>
        <w:pStyle w:val="Heading3"/>
      </w:pPr>
      <w:bookmarkStart w:id="107" w:name="_Toc516047121"/>
      <w:r w:rsidRPr="00AC43A9">
        <w:t>Performance statement</w:t>
      </w:r>
      <w:bookmarkEnd w:id="107"/>
    </w:p>
    <w:p w14:paraId="5112C553" w14:textId="18FC1B10" w:rsidR="00A83C9E" w:rsidRPr="00AC43A9" w:rsidRDefault="00A83C9E" w:rsidP="00686B7C">
      <w:r w:rsidRPr="00AC43A9">
        <w:t xml:space="preserve">The performance statement to be included in the annual report must include the results achieved in relation to the prescribed service performance outcome, financial performance and sustainable capacity indicators </w:t>
      </w:r>
      <w:r w:rsidRPr="00AC43A9">
        <w:lastRenderedPageBreak/>
        <w:t>and measures for the financial year and three preceding years.</w:t>
      </w:r>
      <w:r w:rsidR="00B835DD" w:rsidRPr="00AC43A9">
        <w:rPr>
          <w:rStyle w:val="FootnoteReference"/>
          <w:rFonts w:ascii="Arial" w:hAnsi="Arial"/>
        </w:rPr>
        <w:footnoteReference w:id="61"/>
      </w:r>
      <w:r w:rsidRPr="00AC43A9">
        <w:t xml:space="preserve"> For the financial performance indicators and measures in the performance statement it must also include the forecast results for the following four years based on the financial statements included in the strategic resource plan.</w:t>
      </w:r>
      <w:r w:rsidR="00B835DD" w:rsidRPr="00AC43A9">
        <w:rPr>
          <w:rStyle w:val="FootnoteReference"/>
          <w:rFonts w:ascii="Arial" w:hAnsi="Arial"/>
        </w:rPr>
        <w:footnoteReference w:id="62"/>
      </w:r>
      <w:r w:rsidRPr="00AC43A9">
        <w:t xml:space="preserve"> In addition, the regulations also require the following information to be included: </w:t>
      </w:r>
    </w:p>
    <w:p w14:paraId="5828E242" w14:textId="77777777" w:rsidR="00A83C9E" w:rsidRPr="00AC43A9" w:rsidRDefault="00A83C9E" w:rsidP="00686B7C">
      <w:pPr>
        <w:pStyle w:val="ListBullet2"/>
      </w:pPr>
      <w:r w:rsidRPr="00AC43A9">
        <w:t>a description of the municipal district, including the size, location and population</w:t>
      </w:r>
    </w:p>
    <w:p w14:paraId="337CE767" w14:textId="7380B4FF" w:rsidR="00A83C9E" w:rsidRPr="00AC43A9" w:rsidRDefault="00A83C9E">
      <w:pPr>
        <w:pStyle w:val="ListBullet2"/>
      </w:pPr>
      <w:r w:rsidRPr="00AC43A9">
        <w:t>an explanation of any material variations in the results of the indicators and measures between the current year and other years disclosed.</w:t>
      </w:r>
      <w:r w:rsidR="00B835DD" w:rsidRPr="00AC43A9">
        <w:rPr>
          <w:rStyle w:val="FootnoteReference"/>
          <w:rFonts w:ascii="Arial" w:hAnsi="Arial"/>
          <w:szCs w:val="22"/>
        </w:rPr>
        <w:footnoteReference w:id="63"/>
      </w:r>
    </w:p>
    <w:p w14:paraId="2154563B" w14:textId="77777777" w:rsidR="00A83C9E" w:rsidRPr="00AC43A9" w:rsidRDefault="00A83C9E">
      <w:r w:rsidRPr="00AC43A9">
        <w:t>Additional performance indicators can be included by councils in the performance statement noting that they will be subject to audit by the VAGO and must pass the test of relevance and appropriateness as defined by VAGO.</w:t>
      </w:r>
    </w:p>
    <w:p w14:paraId="41649414" w14:textId="77777777" w:rsidR="00A83C9E" w:rsidRPr="00AC43A9" w:rsidRDefault="00A83C9E">
      <w:r w:rsidRPr="00AC43A9">
        <w:t xml:space="preserve">The </w:t>
      </w:r>
      <w:r w:rsidRPr="00AC43A9">
        <w:rPr>
          <w:i/>
        </w:rPr>
        <w:t xml:space="preserve">Local Government Better Practice Guide Performance Statement </w:t>
      </w:r>
      <w:r w:rsidRPr="00AC43A9">
        <w:t>can assist councils prepare a performance statement in accordance with statutory requirements and better practice.</w:t>
      </w:r>
    </w:p>
    <w:p w14:paraId="4ECF0BC8" w14:textId="1AA677D9" w:rsidR="00A83C9E" w:rsidRPr="00AC43A9" w:rsidRDefault="00A83C9E"/>
    <w:tbl>
      <w:tblPr>
        <w:tblStyle w:val="TableGrid"/>
        <w:tblW w:w="0" w:type="auto"/>
        <w:tblLook w:val="04A0" w:firstRow="1" w:lastRow="0" w:firstColumn="1" w:lastColumn="0" w:noHBand="0" w:noVBand="1"/>
      </w:tblPr>
      <w:tblGrid>
        <w:gridCol w:w="9639"/>
      </w:tblGrid>
      <w:tr w:rsidR="00B94EA5" w14:paraId="6EB40788" w14:textId="77777777" w:rsidTr="00B94EA5">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9639" w:type="dxa"/>
          </w:tcPr>
          <w:p w14:paraId="665EC7BE" w14:textId="77777777" w:rsidR="00B94EA5" w:rsidRPr="007C4A46" w:rsidRDefault="00B94EA5">
            <w:pPr>
              <w:pStyle w:val="HighlightBoxHeading"/>
            </w:pPr>
            <w:r w:rsidRPr="007C4A46">
              <w:t>Results of local government audits</w:t>
            </w:r>
          </w:p>
          <w:p w14:paraId="5D21A308" w14:textId="77777777" w:rsidR="00B94EA5" w:rsidRPr="00686B7C" w:rsidRDefault="00B94EA5">
            <w:pPr>
              <w:pStyle w:val="HighlightBoxText"/>
              <w:rPr>
                <w:sz w:val="22"/>
              </w:rPr>
            </w:pPr>
            <w:r w:rsidRPr="00686B7C">
              <w:rPr>
                <w:sz w:val="22"/>
              </w:rPr>
              <w:t xml:space="preserve">VAGO has powers under Section 16 of the </w:t>
            </w:r>
            <w:r w:rsidRPr="00686B7C">
              <w:rPr>
                <w:i/>
                <w:sz w:val="22"/>
              </w:rPr>
              <w:t>Audit Act 1994</w:t>
            </w:r>
            <w:r w:rsidRPr="00686B7C">
              <w:rPr>
                <w:sz w:val="22"/>
              </w:rPr>
              <w:t xml:space="preserve"> to prepare and table a report to the Victorian Parliament outlining the result of the local government audits. This report provides a summary of audit opinions for each of Victoria’s 79 councils, addressing the timeliness of their financial and performance reports, their financial sustainability and aspects of how they manage their budget processes and outsourced arrangements.  This closes the loop in the accountability framework by ensuring councils are subject to independent scrutiny about their performance.</w:t>
            </w:r>
          </w:p>
          <w:p w14:paraId="45231A48" w14:textId="77777777" w:rsidR="00B94EA5" w:rsidRDefault="00B94EA5" w:rsidP="00686B7C"/>
        </w:tc>
      </w:tr>
    </w:tbl>
    <w:p w14:paraId="4088F0B0" w14:textId="77777777" w:rsidR="00A83C9E" w:rsidRPr="00AC43A9" w:rsidRDefault="00A83C9E"/>
    <w:p w14:paraId="7360DAD0" w14:textId="77777777" w:rsidR="00A83C9E" w:rsidRPr="00AC43A9" w:rsidRDefault="00A83C9E"/>
    <w:p w14:paraId="65B7402B" w14:textId="77777777" w:rsidR="00A83C9E" w:rsidRPr="00AC43A9" w:rsidRDefault="00A83C9E">
      <w:r w:rsidRPr="00AC43A9">
        <w:rPr>
          <w:noProof/>
        </w:rPr>
        <mc:AlternateContent>
          <mc:Choice Requires="wps">
            <w:drawing>
              <wp:inline distT="0" distB="0" distL="0" distR="0" wp14:anchorId="73E0B9BB" wp14:editId="51427BDC">
                <wp:extent cx="6181725" cy="1414130"/>
                <wp:effectExtent l="0" t="0" r="28575" b="15240"/>
                <wp:docPr id="60" name="AutoShape 5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1414130"/>
                        </a:xfrm>
                        <a:prstGeom prst="roundRect">
                          <a:avLst>
                            <a:gd name="adj" fmla="val 0"/>
                          </a:avLst>
                        </a:prstGeom>
                        <a:solidFill>
                          <a:srgbClr val="FFFFFF"/>
                        </a:solidFill>
                        <a:ln w="9525">
                          <a:solidFill>
                            <a:schemeClr val="tx2"/>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14:paraId="273B40F3" w14:textId="77777777" w:rsidR="001D09A1" w:rsidRPr="00686B7C" w:rsidRDefault="001D09A1">
                            <w:pPr>
                              <w:rPr>
                                <w:color w:val="B3272F" w:themeColor="text2"/>
                                <w:sz w:val="24"/>
                              </w:rPr>
                            </w:pPr>
                            <w:r w:rsidRPr="00686B7C">
                              <w:rPr>
                                <w:color w:val="B3272F" w:themeColor="text2"/>
                                <w:sz w:val="24"/>
                              </w:rPr>
                              <w:t xml:space="preserve">For </w:t>
                            </w:r>
                            <w:r w:rsidRPr="00686B7C">
                              <w:rPr>
                                <w:b/>
                                <w:color w:val="B3272F" w:themeColor="text2"/>
                                <w:sz w:val="24"/>
                              </w:rPr>
                              <w:t>further information</w:t>
                            </w:r>
                            <w:r w:rsidRPr="00686B7C">
                              <w:rPr>
                                <w:color w:val="B3272F" w:themeColor="text2"/>
                                <w:sz w:val="24"/>
                              </w:rPr>
                              <w:t xml:space="preserve"> refer to:</w:t>
                            </w:r>
                          </w:p>
                          <w:p w14:paraId="27376B64" w14:textId="1A99B620" w:rsidR="001D09A1" w:rsidRDefault="001D09A1">
                            <w:pPr>
                              <w:pStyle w:val="ListParagraph"/>
                              <w:numPr>
                                <w:ilvl w:val="0"/>
                                <w:numId w:val="30"/>
                              </w:numPr>
                            </w:pPr>
                            <w:r w:rsidRPr="004D49D5">
                              <w:t xml:space="preserve">Department of </w:t>
                            </w:r>
                            <w:r>
                              <w:t>Environment, Land, Water and Planning</w:t>
                            </w:r>
                            <w:r w:rsidRPr="004D49D5">
                              <w:t xml:space="preserve"> (201</w:t>
                            </w:r>
                            <w:r>
                              <w:t>8</w:t>
                            </w:r>
                            <w:r w:rsidRPr="004D49D5">
                              <w:t xml:space="preserve">), </w:t>
                            </w:r>
                            <w:r w:rsidRPr="00CF22EE">
                              <w:rPr>
                                <w:i/>
                              </w:rPr>
                              <w:t>Local Government Better Practice Guide Report of Operations</w:t>
                            </w:r>
                            <w:r w:rsidRPr="004D49D5">
                              <w:t>,</w:t>
                            </w:r>
                            <w:r w:rsidRPr="00CF22EE">
                              <w:rPr>
                                <w:i/>
                              </w:rPr>
                              <w:t xml:space="preserve"> </w:t>
                            </w:r>
                            <w:r w:rsidRPr="004D49D5">
                              <w:t>State of Victoria</w:t>
                            </w:r>
                          </w:p>
                          <w:p w14:paraId="141FAF40" w14:textId="638FDB37" w:rsidR="001D09A1" w:rsidRPr="004D49D5" w:rsidRDefault="001D09A1">
                            <w:pPr>
                              <w:pStyle w:val="ListParagraph"/>
                              <w:numPr>
                                <w:ilvl w:val="0"/>
                                <w:numId w:val="30"/>
                              </w:numPr>
                            </w:pPr>
                            <w:r w:rsidRPr="004D49D5">
                              <w:t xml:space="preserve">Department of </w:t>
                            </w:r>
                            <w:r>
                              <w:t>Environment, Land, Water and Planning</w:t>
                            </w:r>
                            <w:r w:rsidRPr="004D49D5">
                              <w:t xml:space="preserve"> (201</w:t>
                            </w:r>
                            <w:r>
                              <w:t>8</w:t>
                            </w:r>
                            <w:r w:rsidRPr="004D49D5">
                              <w:t xml:space="preserve">), </w:t>
                            </w:r>
                            <w:r w:rsidRPr="00CF22EE">
                              <w:rPr>
                                <w:i/>
                              </w:rPr>
                              <w:t>Local Government Model Financial Report</w:t>
                            </w:r>
                            <w:r w:rsidRPr="004D49D5">
                              <w:t>,</w:t>
                            </w:r>
                            <w:r w:rsidRPr="00CF22EE">
                              <w:rPr>
                                <w:i/>
                              </w:rPr>
                              <w:t xml:space="preserve"> </w:t>
                            </w:r>
                            <w:r w:rsidRPr="004D49D5">
                              <w:t>State of Victoria</w:t>
                            </w:r>
                          </w:p>
                          <w:p w14:paraId="1E92EE83" w14:textId="7F3BF47E" w:rsidR="001D09A1" w:rsidRPr="00E41866" w:rsidRDefault="001D09A1" w:rsidP="00686B7C">
                            <w:pPr>
                              <w:pStyle w:val="ListParagraph"/>
                              <w:numPr>
                                <w:ilvl w:val="0"/>
                                <w:numId w:val="30"/>
                              </w:numPr>
                            </w:pPr>
                            <w:r w:rsidRPr="004D49D5">
                              <w:t xml:space="preserve">Department of </w:t>
                            </w:r>
                            <w:r>
                              <w:t>Environment, Land, Water and Planning</w:t>
                            </w:r>
                            <w:r w:rsidRPr="004D49D5">
                              <w:t xml:space="preserve"> (201</w:t>
                            </w:r>
                            <w:r>
                              <w:t>8</w:t>
                            </w:r>
                            <w:r w:rsidRPr="004D49D5">
                              <w:t xml:space="preserve">), </w:t>
                            </w:r>
                            <w:r w:rsidRPr="000D7E31">
                              <w:rPr>
                                <w:i/>
                              </w:rPr>
                              <w:t>Local Government Better Practice Guide Performance Statement</w:t>
                            </w:r>
                            <w:r w:rsidRPr="004D49D5">
                              <w:t>,</w:t>
                            </w:r>
                            <w:r w:rsidRPr="00686B7C">
                              <w:t xml:space="preserve"> </w:t>
                            </w:r>
                            <w:r w:rsidRPr="004D49D5">
                              <w:t>State of Victoria</w:t>
                            </w:r>
                          </w:p>
                        </w:txbxContent>
                      </wps:txbx>
                      <wps:bodyPr rot="0" vert="horz" wrap="square" lIns="91440" tIns="45720" rIns="91440" bIns="45720" anchor="t" anchorCtr="0" upright="1">
                        <a:noAutofit/>
                      </wps:bodyPr>
                    </wps:wsp>
                  </a:graphicData>
                </a:graphic>
              </wp:inline>
            </w:drawing>
          </mc:Choice>
          <mc:Fallback>
            <w:pict>
              <v:roundrect w14:anchorId="73E0B9BB" id="AutoShape 597" o:spid="_x0000_s1036" style="width:486.75pt;height:111.35pt;visibility:visible;mso-wrap-style:square;mso-left-percent:-10001;mso-top-percent:-10001;mso-position-horizontal:absolute;mso-position-horizontal-relative:char;mso-position-vertical:absolute;mso-position-vertical-relative:line;mso-left-percent:-10001;mso-top-percent:-10001;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" strokecolor="#b3272f [3215]">
                <v:shadow opacity=".5" offset="-6pt,-6pt"/>
                <v:textbox>
                  <w:txbxContent>
                    <w:p w14:paraId="273B40F3" w14:textId="77777777" w:rsidR="001D09A1" w:rsidRPr="00686B7C" w:rsidRDefault="001D09A1">
                      <w:pPr>
                        <w:rPr>
                          <w:color w:val="B3272F" w:themeColor="text2"/>
                          <w:sz w:val="24"/>
                        </w:rPr>
                      </w:pPr>
                      <w:r w:rsidRPr="00686B7C">
                        <w:rPr>
                          <w:color w:val="B3272F" w:themeColor="text2"/>
                          <w:sz w:val="24"/>
                        </w:rPr>
                        <w:t xml:space="preserve">For </w:t>
                      </w:r>
                      <w:r w:rsidRPr="00686B7C">
                        <w:rPr>
                          <w:b/>
                          <w:color w:val="B3272F" w:themeColor="text2"/>
                          <w:sz w:val="24"/>
                        </w:rPr>
                        <w:t>further information</w:t>
                      </w:r>
                      <w:r w:rsidRPr="00686B7C">
                        <w:rPr>
                          <w:color w:val="B3272F" w:themeColor="text2"/>
                          <w:sz w:val="24"/>
                        </w:rPr>
                        <w:t xml:space="preserve"> refer to:</w:t>
                      </w:r>
                    </w:p>
                    <w:p w14:paraId="27376B64" w14:textId="1A99B620" w:rsidR="001D09A1" w:rsidRDefault="001D09A1">
                      <w:pPr>
                        <w:pStyle w:val="ListParagraph"/>
                        <w:numPr>
                          <w:ilvl w:val="0"/>
                          <w:numId w:val="30"/>
                        </w:numPr>
                      </w:pPr>
                      <w:r w:rsidRPr="004D49D5">
                        <w:t xml:space="preserve">Department of </w:t>
                      </w:r>
                      <w:r>
                        <w:t>Environment, Land, Water and Planning</w:t>
                      </w:r>
                      <w:r w:rsidRPr="004D49D5">
                        <w:t xml:space="preserve"> (201</w:t>
                      </w:r>
                      <w:r>
                        <w:t>8</w:t>
                      </w:r>
                      <w:r w:rsidRPr="004D49D5">
                        <w:t xml:space="preserve">), </w:t>
                      </w:r>
                      <w:r w:rsidRPr="00CF22EE">
                        <w:rPr>
                          <w:i/>
                        </w:rPr>
                        <w:t>Local Government Better Practice Guide Report of Operations</w:t>
                      </w:r>
                      <w:r w:rsidRPr="004D49D5">
                        <w:t>,</w:t>
                      </w:r>
                      <w:r w:rsidRPr="00CF22EE">
                        <w:rPr>
                          <w:i/>
                        </w:rPr>
                        <w:t xml:space="preserve"> </w:t>
                      </w:r>
                      <w:r w:rsidRPr="004D49D5">
                        <w:t>State of Victoria</w:t>
                      </w:r>
                    </w:p>
                    <w:p w14:paraId="141FAF40" w14:textId="638FDB37" w:rsidR="001D09A1" w:rsidRPr="004D49D5" w:rsidRDefault="001D09A1">
                      <w:pPr>
                        <w:pStyle w:val="ListParagraph"/>
                        <w:numPr>
                          <w:ilvl w:val="0"/>
                          <w:numId w:val="30"/>
                        </w:numPr>
                      </w:pPr>
                      <w:r w:rsidRPr="004D49D5">
                        <w:t xml:space="preserve">Department of </w:t>
                      </w:r>
                      <w:r>
                        <w:t>Environment, Land, Water and Planning</w:t>
                      </w:r>
                      <w:r w:rsidRPr="004D49D5">
                        <w:t xml:space="preserve"> (201</w:t>
                      </w:r>
                      <w:r>
                        <w:t>8</w:t>
                      </w:r>
                      <w:r w:rsidRPr="004D49D5">
                        <w:t xml:space="preserve">), </w:t>
                      </w:r>
                      <w:r w:rsidRPr="00CF22EE">
                        <w:rPr>
                          <w:i/>
                        </w:rPr>
                        <w:t>Local Government Model Financial Report</w:t>
                      </w:r>
                      <w:r w:rsidRPr="004D49D5">
                        <w:t>,</w:t>
                      </w:r>
                      <w:r w:rsidRPr="00CF22EE">
                        <w:rPr>
                          <w:i/>
                        </w:rPr>
                        <w:t xml:space="preserve"> </w:t>
                      </w:r>
                      <w:r w:rsidRPr="004D49D5">
                        <w:t>State of Victoria</w:t>
                      </w:r>
                    </w:p>
                    <w:p w14:paraId="1E92EE83" w14:textId="7F3BF47E" w:rsidR="001D09A1" w:rsidRPr="00E41866" w:rsidRDefault="001D09A1" w:rsidP="00686B7C">
                      <w:pPr>
                        <w:pStyle w:val="ListParagraph"/>
                        <w:numPr>
                          <w:ilvl w:val="0"/>
                          <w:numId w:val="30"/>
                        </w:numPr>
                      </w:pPr>
                      <w:r w:rsidRPr="004D49D5">
                        <w:t xml:space="preserve">Department of </w:t>
                      </w:r>
                      <w:r>
                        <w:t>Environment, Land, Water and Planning</w:t>
                      </w:r>
                      <w:r w:rsidRPr="004D49D5">
                        <w:t xml:space="preserve"> (201</w:t>
                      </w:r>
                      <w:r>
                        <w:t>8</w:t>
                      </w:r>
                      <w:r w:rsidRPr="004D49D5">
                        <w:t xml:space="preserve">), </w:t>
                      </w:r>
                      <w:r w:rsidRPr="000D7E31">
                        <w:rPr>
                          <w:i/>
                        </w:rPr>
                        <w:t>Local Government Better Practice Guide Performance Statement</w:t>
                      </w:r>
                      <w:r w:rsidRPr="004D49D5">
                        <w:t>,</w:t>
                      </w:r>
                      <w:r w:rsidRPr="00686B7C">
                        <w:t xml:space="preserve"> </w:t>
                      </w:r>
                      <w:r w:rsidRPr="004D49D5">
                        <w:t>State of Victoria</w:t>
                      </w:r>
                    </w:p>
                  </w:txbxContent>
                </v:textbox>
                <w10:anchorlock/>
              </v:roundrect>
            </w:pict>
          </mc:Fallback>
        </mc:AlternateContent>
      </w:r>
    </w:p>
    <w:p w14:paraId="42258CF5" w14:textId="77777777" w:rsidR="00A83C9E" w:rsidRPr="00AC43A9" w:rsidRDefault="00A83C9E"/>
    <w:p w14:paraId="5C6CEF5D" w14:textId="6962C245" w:rsidR="001C36D7" w:rsidRPr="00AC43A9" w:rsidRDefault="001C36D7">
      <w:r w:rsidRPr="00AC43A9">
        <w:br w:type="page"/>
      </w:r>
    </w:p>
    <w:p w14:paraId="27A6DAC1" w14:textId="77777777" w:rsidR="001C36D7" w:rsidRPr="001C36D7" w:rsidRDefault="001C36D7" w:rsidP="00686B7C">
      <w:pPr>
        <w:pStyle w:val="Heading1"/>
        <w:rPr>
          <w:lang w:eastAsia="en-US"/>
        </w:rPr>
      </w:pPr>
      <w:bookmarkStart w:id="108" w:name="_Toc445974892"/>
      <w:bookmarkStart w:id="109" w:name="_Toc516047122"/>
      <w:bookmarkStart w:id="110" w:name="_Toc516669475"/>
      <w:r w:rsidRPr="001C36D7">
        <w:rPr>
          <w:lang w:eastAsia="en-US"/>
        </w:rPr>
        <w:lastRenderedPageBreak/>
        <w:t>Glossary</w:t>
      </w:r>
      <w:bookmarkEnd w:id="108"/>
      <w:bookmarkEnd w:id="109"/>
      <w:bookmarkEnd w:id="110"/>
      <w:r w:rsidRPr="001C36D7">
        <w:rPr>
          <w:lang w:eastAsia="en-US"/>
        </w:rPr>
        <w:t xml:space="preserve"> </w:t>
      </w:r>
    </w:p>
    <w:tbl>
      <w:tblPr>
        <w:tblW w:w="9781" w:type="dxa"/>
        <w:tblInd w:w="-34" w:type="dxa"/>
        <w:tblLook w:val="04A0" w:firstRow="1" w:lastRow="0" w:firstColumn="1" w:lastColumn="0" w:noHBand="0" w:noVBand="1"/>
      </w:tblPr>
      <w:tblGrid>
        <w:gridCol w:w="2694"/>
        <w:gridCol w:w="7087"/>
      </w:tblGrid>
      <w:tr w:rsidR="001C36D7" w:rsidRPr="001C36D7" w14:paraId="01B9B8CE" w14:textId="77777777" w:rsidTr="00F511FA">
        <w:tc>
          <w:tcPr>
            <w:tcW w:w="2694" w:type="dxa"/>
          </w:tcPr>
          <w:p w14:paraId="4722E299" w14:textId="77777777" w:rsidR="001C36D7" w:rsidRPr="001C36D7" w:rsidRDefault="001C36D7" w:rsidP="00686B7C">
            <w:pPr>
              <w:rPr>
                <w:rFonts w:eastAsia="Calibri"/>
                <w:lang w:eastAsia="en-US"/>
              </w:rPr>
            </w:pPr>
            <w:r w:rsidRPr="001C36D7">
              <w:rPr>
                <w:rFonts w:eastAsia="Calibri"/>
                <w:lang w:eastAsia="en-US"/>
              </w:rPr>
              <w:t>Act</w:t>
            </w:r>
          </w:p>
        </w:tc>
        <w:tc>
          <w:tcPr>
            <w:tcW w:w="7087" w:type="dxa"/>
          </w:tcPr>
          <w:p w14:paraId="205BEDAD" w14:textId="77777777" w:rsidR="001C36D7" w:rsidRPr="001C36D7" w:rsidRDefault="001C36D7">
            <w:pPr>
              <w:rPr>
                <w:rFonts w:eastAsia="Calibri"/>
                <w:lang w:eastAsia="en-US"/>
              </w:rPr>
            </w:pPr>
            <w:r w:rsidRPr="001C36D7">
              <w:rPr>
                <w:rFonts w:eastAsia="Calibri"/>
                <w:lang w:eastAsia="en-US"/>
              </w:rPr>
              <w:t>means the Local Government Act 1989</w:t>
            </w:r>
          </w:p>
        </w:tc>
      </w:tr>
      <w:tr w:rsidR="001C36D7" w:rsidRPr="001C36D7" w14:paraId="03E997CF" w14:textId="77777777" w:rsidTr="00F511FA">
        <w:tc>
          <w:tcPr>
            <w:tcW w:w="2694" w:type="dxa"/>
          </w:tcPr>
          <w:p w14:paraId="4CF357BB" w14:textId="77777777" w:rsidR="001C36D7" w:rsidRPr="001C36D7" w:rsidRDefault="001C36D7">
            <w:pPr>
              <w:rPr>
                <w:rFonts w:eastAsia="Calibri"/>
                <w:lang w:eastAsia="en-US"/>
              </w:rPr>
            </w:pPr>
            <w:r w:rsidRPr="001C36D7">
              <w:rPr>
                <w:rFonts w:eastAsia="Calibri"/>
                <w:lang w:eastAsia="en-US"/>
              </w:rPr>
              <w:t>Annual report</w:t>
            </w:r>
          </w:p>
        </w:tc>
        <w:tc>
          <w:tcPr>
            <w:tcW w:w="7087" w:type="dxa"/>
          </w:tcPr>
          <w:p w14:paraId="2E7970D0" w14:textId="77777777" w:rsidR="001C36D7" w:rsidRPr="001C36D7" w:rsidRDefault="001C36D7">
            <w:pPr>
              <w:rPr>
                <w:rFonts w:eastAsia="Calibri"/>
                <w:lang w:eastAsia="en-US"/>
              </w:rPr>
            </w:pPr>
            <w:r w:rsidRPr="001C36D7">
              <w:rPr>
                <w:rFonts w:eastAsia="Calibri"/>
                <w:lang w:eastAsia="en-US"/>
              </w:rPr>
              <w:t>means a report of the council’s operations of the previous financial year and contains a report of operations, audited financial statements and an audited performance statement</w:t>
            </w:r>
          </w:p>
        </w:tc>
      </w:tr>
      <w:tr w:rsidR="001C36D7" w:rsidRPr="001C36D7" w14:paraId="409B7E85" w14:textId="77777777" w:rsidTr="00F511FA">
        <w:trPr>
          <w:trHeight w:val="475"/>
        </w:trPr>
        <w:tc>
          <w:tcPr>
            <w:tcW w:w="2694" w:type="dxa"/>
          </w:tcPr>
          <w:p w14:paraId="3371952D" w14:textId="77777777" w:rsidR="001C36D7" w:rsidRPr="001C36D7" w:rsidRDefault="001C36D7">
            <w:pPr>
              <w:rPr>
                <w:rFonts w:eastAsia="Calibri"/>
                <w:lang w:eastAsia="en-US"/>
              </w:rPr>
            </w:pPr>
            <w:r w:rsidRPr="001C36D7">
              <w:rPr>
                <w:rFonts w:eastAsia="Calibri"/>
                <w:lang w:eastAsia="en-US"/>
              </w:rPr>
              <w:t>Appropriateness</w:t>
            </w:r>
          </w:p>
        </w:tc>
        <w:tc>
          <w:tcPr>
            <w:tcW w:w="7087" w:type="dxa"/>
          </w:tcPr>
          <w:p w14:paraId="2774A2EF" w14:textId="77777777" w:rsidR="001C36D7" w:rsidRPr="001C36D7" w:rsidDel="00990321" w:rsidRDefault="001C36D7">
            <w:pPr>
              <w:rPr>
                <w:rFonts w:eastAsia="Calibri"/>
                <w:lang w:eastAsia="en-US"/>
              </w:rPr>
            </w:pPr>
            <w:r w:rsidRPr="001C36D7">
              <w:rPr>
                <w:rFonts w:eastAsia="Calibri"/>
                <w:lang w:eastAsia="en-US"/>
              </w:rPr>
              <w:t>means indicators or measures that provide users with sufficient information to assess the extent to which an entity has achieved a pre-determined target, goal or outcome</w:t>
            </w:r>
          </w:p>
        </w:tc>
      </w:tr>
      <w:tr w:rsidR="001C36D7" w:rsidRPr="001C36D7" w14:paraId="5A87F24B" w14:textId="77777777" w:rsidTr="00F511FA">
        <w:trPr>
          <w:trHeight w:val="475"/>
        </w:trPr>
        <w:tc>
          <w:tcPr>
            <w:tcW w:w="2694" w:type="dxa"/>
          </w:tcPr>
          <w:p w14:paraId="28518A09" w14:textId="77777777" w:rsidR="001C36D7" w:rsidRPr="001C36D7" w:rsidRDefault="001C36D7">
            <w:pPr>
              <w:rPr>
                <w:rFonts w:eastAsia="Calibri"/>
                <w:lang w:eastAsia="en-US"/>
              </w:rPr>
            </w:pPr>
            <w:r w:rsidRPr="001C36D7">
              <w:rPr>
                <w:rFonts w:eastAsia="Calibri"/>
                <w:lang w:eastAsia="en-US"/>
              </w:rPr>
              <w:t>Asset expenditure type</w:t>
            </w:r>
          </w:p>
        </w:tc>
        <w:tc>
          <w:tcPr>
            <w:tcW w:w="7087" w:type="dxa"/>
          </w:tcPr>
          <w:p w14:paraId="5B294D51" w14:textId="77777777" w:rsidR="001C36D7" w:rsidRPr="001C36D7" w:rsidRDefault="001C36D7">
            <w:pPr>
              <w:rPr>
                <w:rFonts w:eastAsia="Calibri"/>
                <w:lang w:eastAsia="en-US"/>
              </w:rPr>
            </w:pPr>
            <w:r w:rsidRPr="001C36D7">
              <w:rPr>
                <w:rFonts w:eastAsia="Calibri"/>
                <w:lang w:eastAsia="en-US"/>
              </w:rPr>
              <w:t>means capital works expenditure in relation to asset renewal, new assets, asset upgrade and asset expansion</w:t>
            </w:r>
          </w:p>
        </w:tc>
      </w:tr>
      <w:tr w:rsidR="001C36D7" w:rsidRPr="001C36D7" w14:paraId="4E79902E" w14:textId="77777777" w:rsidTr="00F511FA">
        <w:trPr>
          <w:trHeight w:val="475"/>
        </w:trPr>
        <w:tc>
          <w:tcPr>
            <w:tcW w:w="2694" w:type="dxa"/>
          </w:tcPr>
          <w:p w14:paraId="2C67073B" w14:textId="77777777" w:rsidR="001C36D7" w:rsidRPr="001C36D7" w:rsidRDefault="001C36D7">
            <w:pPr>
              <w:rPr>
                <w:rFonts w:eastAsia="Calibri"/>
                <w:lang w:eastAsia="en-US"/>
              </w:rPr>
            </w:pPr>
            <w:r w:rsidRPr="001C36D7">
              <w:rPr>
                <w:rFonts w:eastAsia="Calibri"/>
                <w:lang w:eastAsia="en-US"/>
              </w:rPr>
              <w:t>Australian Accounting Standards</w:t>
            </w:r>
          </w:p>
        </w:tc>
        <w:tc>
          <w:tcPr>
            <w:tcW w:w="7087" w:type="dxa"/>
          </w:tcPr>
          <w:p w14:paraId="078D3010" w14:textId="77777777" w:rsidR="001C36D7" w:rsidRPr="001C36D7" w:rsidDel="00990321" w:rsidRDefault="001C36D7">
            <w:pPr>
              <w:rPr>
                <w:rFonts w:eastAsia="Calibri"/>
                <w:lang w:eastAsia="en-US"/>
              </w:rPr>
            </w:pPr>
            <w:r w:rsidRPr="001C36D7">
              <w:rPr>
                <w:rFonts w:eastAsia="Calibri"/>
                <w:lang w:eastAsia="en-US"/>
              </w:rPr>
              <w:t>means the accounting standards published by the Australian Accounting Standards Board</w:t>
            </w:r>
          </w:p>
        </w:tc>
      </w:tr>
      <w:tr w:rsidR="001C36D7" w:rsidRPr="001C36D7" w14:paraId="21398CB4" w14:textId="77777777" w:rsidTr="00F511FA">
        <w:trPr>
          <w:trHeight w:val="475"/>
        </w:trPr>
        <w:tc>
          <w:tcPr>
            <w:tcW w:w="2694" w:type="dxa"/>
          </w:tcPr>
          <w:p w14:paraId="289D21A9" w14:textId="77777777" w:rsidR="001C36D7" w:rsidRPr="001C36D7" w:rsidRDefault="001C36D7">
            <w:pPr>
              <w:rPr>
                <w:rFonts w:eastAsia="Calibri"/>
                <w:lang w:eastAsia="en-US"/>
              </w:rPr>
            </w:pPr>
            <w:r w:rsidRPr="001C36D7">
              <w:rPr>
                <w:rFonts w:eastAsia="Calibri"/>
                <w:lang w:eastAsia="en-US"/>
              </w:rPr>
              <w:t>Average rate cap</w:t>
            </w:r>
          </w:p>
        </w:tc>
        <w:tc>
          <w:tcPr>
            <w:tcW w:w="7087" w:type="dxa"/>
          </w:tcPr>
          <w:p w14:paraId="2F2107EB" w14:textId="77777777" w:rsidR="001C36D7" w:rsidRPr="001C36D7" w:rsidRDefault="001C36D7">
            <w:pPr>
              <w:rPr>
                <w:rFonts w:eastAsia="Calibri"/>
                <w:lang w:eastAsia="en-US"/>
              </w:rPr>
            </w:pPr>
            <w:r w:rsidRPr="001C36D7">
              <w:rPr>
                <w:rFonts w:eastAsia="Calibri"/>
                <w:lang w:eastAsia="en-US"/>
              </w:rPr>
              <w:t>means an amount expressed as a percentage amount, based on the change to CPI over the financial year to which the cap relates, plus or minus any adjustment</w:t>
            </w:r>
          </w:p>
        </w:tc>
      </w:tr>
      <w:tr w:rsidR="001C36D7" w:rsidRPr="001C36D7" w14:paraId="1C249EAF" w14:textId="77777777" w:rsidTr="00F511FA">
        <w:tc>
          <w:tcPr>
            <w:tcW w:w="2694" w:type="dxa"/>
          </w:tcPr>
          <w:p w14:paraId="37D7900F" w14:textId="77777777" w:rsidR="001C36D7" w:rsidRPr="001C36D7" w:rsidRDefault="001C36D7">
            <w:pPr>
              <w:rPr>
                <w:rFonts w:eastAsia="Calibri"/>
                <w:lang w:eastAsia="en-US"/>
              </w:rPr>
            </w:pPr>
            <w:r w:rsidRPr="001C36D7">
              <w:rPr>
                <w:rFonts w:eastAsia="Calibri"/>
                <w:lang w:eastAsia="en-US"/>
              </w:rPr>
              <w:t>Budget</w:t>
            </w:r>
          </w:p>
        </w:tc>
        <w:tc>
          <w:tcPr>
            <w:tcW w:w="7087" w:type="dxa"/>
          </w:tcPr>
          <w:p w14:paraId="63BE71E7" w14:textId="77777777" w:rsidR="001C36D7" w:rsidRPr="001C36D7" w:rsidRDefault="001C36D7">
            <w:pPr>
              <w:rPr>
                <w:rFonts w:eastAsia="Calibri"/>
                <w:lang w:eastAsia="en-US"/>
              </w:rPr>
            </w:pPr>
            <w:r w:rsidRPr="001C36D7">
              <w:rPr>
                <w:rFonts w:eastAsia="Calibri"/>
                <w:lang w:eastAsia="en-US"/>
              </w:rPr>
              <w:t>means a plan setting out the services and initiatives to be funded for the financial year and how they will contribute to achieving the strategic objectives specified in the council plan</w:t>
            </w:r>
          </w:p>
        </w:tc>
      </w:tr>
      <w:tr w:rsidR="001C36D7" w:rsidRPr="001C36D7" w14:paraId="63A5C98B" w14:textId="77777777" w:rsidTr="00F511FA">
        <w:trPr>
          <w:trHeight w:val="435"/>
        </w:trPr>
        <w:tc>
          <w:tcPr>
            <w:tcW w:w="2694" w:type="dxa"/>
          </w:tcPr>
          <w:p w14:paraId="43E86B67" w14:textId="77777777" w:rsidR="001C36D7" w:rsidRPr="001C36D7" w:rsidRDefault="001C36D7">
            <w:pPr>
              <w:rPr>
                <w:rFonts w:eastAsia="Calibri"/>
                <w:lang w:eastAsia="en-US"/>
              </w:rPr>
            </w:pPr>
            <w:r w:rsidRPr="001C36D7">
              <w:rPr>
                <w:rFonts w:eastAsia="Calibri"/>
                <w:lang w:eastAsia="en-US"/>
              </w:rPr>
              <w:t>Capital works expenditure</w:t>
            </w:r>
          </w:p>
        </w:tc>
        <w:tc>
          <w:tcPr>
            <w:tcW w:w="7087" w:type="dxa"/>
          </w:tcPr>
          <w:p w14:paraId="466D215D" w14:textId="77777777" w:rsidR="001C36D7" w:rsidRPr="001C36D7" w:rsidRDefault="001C36D7">
            <w:pPr>
              <w:rPr>
                <w:rFonts w:eastAsia="Calibri"/>
                <w:lang w:eastAsia="en-US"/>
              </w:rPr>
            </w:pPr>
            <w:r w:rsidRPr="001C36D7">
              <w:rPr>
                <w:rFonts w:eastAsia="Calibri"/>
                <w:lang w:eastAsia="en-US"/>
              </w:rPr>
              <w:t>means expenditure on non-current assets and includes new assets, asset renewal, asset expansion and asset upgrade</w:t>
            </w:r>
          </w:p>
        </w:tc>
      </w:tr>
      <w:tr w:rsidR="001C36D7" w:rsidRPr="001C36D7" w14:paraId="021754A3" w14:textId="77777777" w:rsidTr="00F511FA">
        <w:tc>
          <w:tcPr>
            <w:tcW w:w="2694" w:type="dxa"/>
          </w:tcPr>
          <w:p w14:paraId="6A31D4C0" w14:textId="77777777" w:rsidR="001C36D7" w:rsidRPr="001C36D7" w:rsidRDefault="001C36D7">
            <w:pPr>
              <w:rPr>
                <w:rFonts w:eastAsia="Calibri"/>
                <w:lang w:eastAsia="en-US"/>
              </w:rPr>
            </w:pPr>
            <w:r w:rsidRPr="001C36D7">
              <w:rPr>
                <w:rFonts w:eastAsia="Calibri"/>
                <w:lang w:eastAsia="en-US"/>
              </w:rPr>
              <w:t>Council plan</w:t>
            </w:r>
          </w:p>
        </w:tc>
        <w:tc>
          <w:tcPr>
            <w:tcW w:w="7087" w:type="dxa"/>
          </w:tcPr>
          <w:p w14:paraId="14BBC23D" w14:textId="2A065AB5" w:rsidR="001C36D7" w:rsidRPr="001C36D7" w:rsidRDefault="001C36D7">
            <w:pPr>
              <w:rPr>
                <w:rFonts w:eastAsia="Calibri"/>
                <w:lang w:eastAsia="en-US"/>
              </w:rPr>
            </w:pPr>
            <w:r w:rsidRPr="001C36D7">
              <w:rPr>
                <w:rFonts w:eastAsia="Calibri"/>
                <w:lang w:eastAsia="en-US"/>
              </w:rPr>
              <w:t>means a plan setting out the medium-term strategic objectives, strategies, strategic indicators and resources reflecting vision and aspirations of the community for the next four year</w:t>
            </w:r>
            <w:r w:rsidR="007C5C59">
              <w:rPr>
                <w:rFonts w:eastAsia="Calibri"/>
                <w:lang w:eastAsia="en-US"/>
              </w:rPr>
              <w:t>s</w:t>
            </w:r>
          </w:p>
        </w:tc>
      </w:tr>
      <w:tr w:rsidR="001C36D7" w:rsidRPr="001C36D7" w14:paraId="09AECAE7" w14:textId="77777777" w:rsidTr="00F511FA">
        <w:trPr>
          <w:trHeight w:val="423"/>
        </w:trPr>
        <w:tc>
          <w:tcPr>
            <w:tcW w:w="2694" w:type="dxa"/>
          </w:tcPr>
          <w:p w14:paraId="5416A6B6" w14:textId="77777777" w:rsidR="001C36D7" w:rsidRPr="001C36D7" w:rsidRDefault="001C36D7">
            <w:pPr>
              <w:rPr>
                <w:rFonts w:eastAsia="Calibri"/>
                <w:lang w:eastAsia="en-US"/>
              </w:rPr>
            </w:pPr>
            <w:r w:rsidRPr="001C36D7">
              <w:rPr>
                <w:rFonts w:eastAsia="Calibri"/>
                <w:lang w:eastAsia="en-US"/>
              </w:rPr>
              <w:t>Details list of planned capital works expenditure</w:t>
            </w:r>
          </w:p>
        </w:tc>
        <w:tc>
          <w:tcPr>
            <w:tcW w:w="7087" w:type="dxa"/>
          </w:tcPr>
          <w:p w14:paraId="0406887D" w14:textId="39CC0D16" w:rsidR="001C36D7" w:rsidRPr="001C36D7" w:rsidRDefault="001C36D7">
            <w:pPr>
              <w:rPr>
                <w:rFonts w:eastAsia="Calibri"/>
                <w:lang w:eastAsia="en-US"/>
              </w:rPr>
            </w:pPr>
            <w:r w:rsidRPr="001C36D7">
              <w:rPr>
                <w:rFonts w:eastAsia="Calibri"/>
                <w:lang w:eastAsia="en-US"/>
              </w:rPr>
              <w:t>means a list of projects in relation to the non-current assets by class, expenditure type and funding source</w:t>
            </w:r>
          </w:p>
        </w:tc>
      </w:tr>
      <w:tr w:rsidR="001C36D7" w:rsidRPr="001C36D7" w14:paraId="4FDFA597" w14:textId="77777777" w:rsidTr="00F511FA">
        <w:tc>
          <w:tcPr>
            <w:tcW w:w="2694" w:type="dxa"/>
          </w:tcPr>
          <w:p w14:paraId="11AAA8D5" w14:textId="77777777" w:rsidR="001C36D7" w:rsidRPr="001C36D7" w:rsidRDefault="001C36D7">
            <w:pPr>
              <w:rPr>
                <w:rFonts w:eastAsia="Calibri"/>
                <w:lang w:eastAsia="en-US"/>
              </w:rPr>
            </w:pPr>
            <w:r w:rsidRPr="001C36D7">
              <w:rPr>
                <w:rFonts w:eastAsia="Calibri"/>
                <w:lang w:eastAsia="en-US"/>
              </w:rPr>
              <w:t>Financial performance indicators</w:t>
            </w:r>
          </w:p>
        </w:tc>
        <w:tc>
          <w:tcPr>
            <w:tcW w:w="7087" w:type="dxa"/>
          </w:tcPr>
          <w:p w14:paraId="5B1BAD99" w14:textId="77777777" w:rsidR="001C36D7" w:rsidRPr="001C36D7" w:rsidRDefault="001C36D7">
            <w:pPr>
              <w:rPr>
                <w:rFonts w:eastAsia="Calibri"/>
                <w:lang w:eastAsia="en-US"/>
              </w:rPr>
            </w:pPr>
            <w:r w:rsidRPr="001C36D7">
              <w:rPr>
                <w:rFonts w:eastAsia="Calibri"/>
                <w:lang w:eastAsia="en-US"/>
              </w:rPr>
              <w:t>means a prescribed set of indicators and measures that assess the effectiveness of financial management in a council covering operating position, liquidity, obligations, stability and efficiency</w:t>
            </w:r>
          </w:p>
        </w:tc>
      </w:tr>
      <w:tr w:rsidR="001C36D7" w:rsidRPr="001C36D7" w14:paraId="47755BB3" w14:textId="77777777" w:rsidTr="00F511FA">
        <w:trPr>
          <w:trHeight w:val="470"/>
        </w:trPr>
        <w:tc>
          <w:tcPr>
            <w:tcW w:w="2694" w:type="dxa"/>
          </w:tcPr>
          <w:p w14:paraId="51E077FB" w14:textId="77777777" w:rsidR="001C36D7" w:rsidRPr="001C36D7" w:rsidRDefault="001C36D7">
            <w:pPr>
              <w:rPr>
                <w:rFonts w:eastAsia="Calibri"/>
                <w:lang w:eastAsia="en-US"/>
              </w:rPr>
            </w:pPr>
            <w:r w:rsidRPr="001C36D7">
              <w:rPr>
                <w:rFonts w:eastAsia="Calibri"/>
                <w:lang w:eastAsia="en-US"/>
              </w:rPr>
              <w:t>Financial resources</w:t>
            </w:r>
          </w:p>
        </w:tc>
        <w:tc>
          <w:tcPr>
            <w:tcW w:w="7087" w:type="dxa"/>
          </w:tcPr>
          <w:p w14:paraId="2B67C821" w14:textId="77777777" w:rsidR="001C36D7" w:rsidRPr="001C36D7" w:rsidRDefault="001C36D7">
            <w:pPr>
              <w:rPr>
                <w:rFonts w:eastAsia="Calibri"/>
                <w:lang w:eastAsia="en-US"/>
              </w:rPr>
            </w:pPr>
            <w:r w:rsidRPr="001C36D7">
              <w:rPr>
                <w:rFonts w:eastAsia="Calibri"/>
                <w:lang w:eastAsia="en-US"/>
              </w:rPr>
              <w:t>means income, expenditure, assets, liabilities, equity, cash and capital works required to deliver the services and initiatives in the budget</w:t>
            </w:r>
          </w:p>
        </w:tc>
      </w:tr>
      <w:tr w:rsidR="001C36D7" w:rsidRPr="001C36D7" w14:paraId="3FB53D86" w14:textId="77777777" w:rsidTr="00F511FA">
        <w:tc>
          <w:tcPr>
            <w:tcW w:w="2694" w:type="dxa"/>
          </w:tcPr>
          <w:p w14:paraId="7C4BC754" w14:textId="77777777" w:rsidR="001C36D7" w:rsidRPr="001C36D7" w:rsidRDefault="001C36D7">
            <w:pPr>
              <w:rPr>
                <w:rFonts w:eastAsia="Calibri"/>
                <w:lang w:eastAsia="en-US"/>
              </w:rPr>
            </w:pPr>
            <w:r w:rsidRPr="001C36D7">
              <w:rPr>
                <w:rFonts w:eastAsia="Calibri"/>
                <w:lang w:eastAsia="en-US"/>
              </w:rPr>
              <w:t xml:space="preserve">Financial statements </w:t>
            </w:r>
          </w:p>
        </w:tc>
        <w:tc>
          <w:tcPr>
            <w:tcW w:w="7087" w:type="dxa"/>
          </w:tcPr>
          <w:p w14:paraId="022AD18A" w14:textId="77777777" w:rsidR="001C36D7" w:rsidRPr="001C36D7" w:rsidRDefault="001C36D7">
            <w:pPr>
              <w:rPr>
                <w:rFonts w:eastAsia="Calibri"/>
                <w:lang w:eastAsia="en-US"/>
              </w:rPr>
            </w:pPr>
            <w:r w:rsidRPr="001C36D7">
              <w:rPr>
                <w:rFonts w:eastAsia="Calibri"/>
                <w:lang w:eastAsia="en-US"/>
              </w:rPr>
              <w:t xml:space="preserve">means the financial statements and notes prepared in accordance with the </w:t>
            </w:r>
            <w:r w:rsidRPr="001C36D7">
              <w:rPr>
                <w:rFonts w:eastAsia="Calibri"/>
                <w:i/>
                <w:lang w:eastAsia="en-US"/>
              </w:rPr>
              <w:t>Local Government Model Financial Report</w:t>
            </w:r>
            <w:r w:rsidRPr="001C36D7">
              <w:rPr>
                <w:rFonts w:eastAsia="Calibri"/>
                <w:lang w:eastAsia="en-US"/>
              </w:rPr>
              <w:t>, Australian Accounting Standards and other applicable standards as they apply to the general purpose financial reports and statement of capital works, included in the annual report</w:t>
            </w:r>
          </w:p>
        </w:tc>
      </w:tr>
      <w:tr w:rsidR="001C36D7" w:rsidRPr="001C36D7" w14:paraId="6830AEB6" w14:textId="77777777" w:rsidTr="00F511FA">
        <w:trPr>
          <w:trHeight w:val="444"/>
        </w:trPr>
        <w:tc>
          <w:tcPr>
            <w:tcW w:w="2694" w:type="dxa"/>
          </w:tcPr>
          <w:p w14:paraId="270625D6" w14:textId="77777777" w:rsidR="001C36D7" w:rsidRPr="001C36D7" w:rsidRDefault="001C36D7">
            <w:pPr>
              <w:rPr>
                <w:rFonts w:eastAsia="Calibri"/>
                <w:lang w:eastAsia="en-US"/>
              </w:rPr>
            </w:pPr>
            <w:r w:rsidRPr="001C36D7">
              <w:rPr>
                <w:rFonts w:eastAsia="Calibri"/>
                <w:lang w:eastAsia="en-US"/>
              </w:rPr>
              <w:t>Financial year</w:t>
            </w:r>
          </w:p>
        </w:tc>
        <w:tc>
          <w:tcPr>
            <w:tcW w:w="7087" w:type="dxa"/>
          </w:tcPr>
          <w:p w14:paraId="31E6394B" w14:textId="77777777" w:rsidR="001C36D7" w:rsidRPr="001C36D7" w:rsidRDefault="001C36D7">
            <w:pPr>
              <w:rPr>
                <w:rFonts w:eastAsia="Calibri"/>
                <w:lang w:eastAsia="en-US"/>
              </w:rPr>
            </w:pPr>
            <w:r w:rsidRPr="001C36D7">
              <w:rPr>
                <w:rFonts w:eastAsia="Calibri"/>
                <w:lang w:eastAsia="en-US"/>
              </w:rPr>
              <w:t>means the period of 12 months ending on 30 June each year</w:t>
            </w:r>
          </w:p>
        </w:tc>
      </w:tr>
      <w:tr w:rsidR="001C36D7" w:rsidRPr="001C36D7" w14:paraId="2FD9988C" w14:textId="77777777" w:rsidTr="00F511FA">
        <w:trPr>
          <w:trHeight w:val="142"/>
        </w:trPr>
        <w:tc>
          <w:tcPr>
            <w:tcW w:w="2694" w:type="dxa"/>
          </w:tcPr>
          <w:p w14:paraId="2EAB6C5C" w14:textId="77777777" w:rsidR="001C36D7" w:rsidRPr="001C36D7" w:rsidRDefault="001C36D7">
            <w:pPr>
              <w:rPr>
                <w:rFonts w:eastAsia="Calibri"/>
                <w:lang w:eastAsia="en-US"/>
              </w:rPr>
            </w:pPr>
            <w:r w:rsidRPr="001C36D7">
              <w:rPr>
                <w:rFonts w:eastAsia="Calibri"/>
                <w:lang w:eastAsia="en-US"/>
              </w:rPr>
              <w:t>General order</w:t>
            </w:r>
          </w:p>
        </w:tc>
        <w:tc>
          <w:tcPr>
            <w:tcW w:w="7087" w:type="dxa"/>
          </w:tcPr>
          <w:p w14:paraId="0168E303" w14:textId="77777777" w:rsidR="001C36D7" w:rsidRPr="001C36D7" w:rsidRDefault="001C36D7">
            <w:pPr>
              <w:rPr>
                <w:rFonts w:eastAsia="Calibri"/>
                <w:lang w:eastAsia="en-US"/>
              </w:rPr>
            </w:pPr>
            <w:r w:rsidRPr="001C36D7">
              <w:rPr>
                <w:rFonts w:eastAsia="Calibri"/>
                <w:lang w:eastAsia="en-US"/>
              </w:rPr>
              <w:t>means an order made by the Minister under section 185D of the Act</w:t>
            </w:r>
          </w:p>
        </w:tc>
      </w:tr>
      <w:tr w:rsidR="001C36D7" w:rsidRPr="001C36D7" w14:paraId="17C9D5F6" w14:textId="77777777" w:rsidTr="00F511FA">
        <w:trPr>
          <w:trHeight w:val="334"/>
        </w:trPr>
        <w:tc>
          <w:tcPr>
            <w:tcW w:w="2694" w:type="dxa"/>
          </w:tcPr>
          <w:p w14:paraId="49BDFE03" w14:textId="77777777" w:rsidR="001C36D7" w:rsidRPr="001C36D7" w:rsidRDefault="001C36D7">
            <w:pPr>
              <w:rPr>
                <w:rFonts w:eastAsia="Calibri"/>
                <w:lang w:eastAsia="en-US"/>
              </w:rPr>
            </w:pPr>
            <w:r w:rsidRPr="001C36D7">
              <w:rPr>
                <w:rFonts w:eastAsia="Calibri"/>
                <w:lang w:eastAsia="en-US"/>
              </w:rPr>
              <w:t xml:space="preserve">Governance and </w:t>
            </w:r>
            <w:r w:rsidRPr="001C36D7">
              <w:rPr>
                <w:rFonts w:eastAsia="Calibri"/>
                <w:lang w:eastAsia="en-US"/>
              </w:rPr>
              <w:lastRenderedPageBreak/>
              <w:t>management checklist</w:t>
            </w:r>
          </w:p>
        </w:tc>
        <w:tc>
          <w:tcPr>
            <w:tcW w:w="7087" w:type="dxa"/>
          </w:tcPr>
          <w:p w14:paraId="18C6A58D" w14:textId="77777777" w:rsidR="001C36D7" w:rsidRPr="001C36D7" w:rsidRDefault="001C36D7">
            <w:pPr>
              <w:rPr>
                <w:rFonts w:eastAsia="Calibri"/>
                <w:lang w:eastAsia="en-US"/>
              </w:rPr>
            </w:pPr>
            <w:r w:rsidRPr="001C36D7">
              <w:rPr>
                <w:rFonts w:eastAsia="Calibri"/>
                <w:lang w:eastAsia="en-US"/>
              </w:rPr>
              <w:lastRenderedPageBreak/>
              <w:t xml:space="preserve">means a prescribed checklist of policies, plans and documents that councils must report the status of in the report of operations, covering engagement, </w:t>
            </w:r>
            <w:r w:rsidRPr="001C36D7">
              <w:rPr>
                <w:rFonts w:eastAsia="Calibri"/>
                <w:lang w:eastAsia="en-US"/>
              </w:rPr>
              <w:lastRenderedPageBreak/>
              <w:t xml:space="preserve">planning, monitoring, reporting and decision making </w:t>
            </w:r>
          </w:p>
        </w:tc>
      </w:tr>
      <w:tr w:rsidR="001C36D7" w:rsidRPr="001C36D7" w14:paraId="11CAEC1A" w14:textId="77777777" w:rsidTr="00F511FA">
        <w:trPr>
          <w:trHeight w:val="334"/>
        </w:trPr>
        <w:tc>
          <w:tcPr>
            <w:tcW w:w="2694" w:type="dxa"/>
          </w:tcPr>
          <w:p w14:paraId="3521F9A3" w14:textId="77777777" w:rsidR="001C36D7" w:rsidRPr="001C36D7" w:rsidRDefault="001C36D7">
            <w:pPr>
              <w:rPr>
                <w:rFonts w:eastAsia="Calibri"/>
                <w:lang w:eastAsia="en-US"/>
              </w:rPr>
            </w:pPr>
            <w:r w:rsidRPr="001C36D7">
              <w:rPr>
                <w:rFonts w:eastAsia="Calibri"/>
                <w:lang w:eastAsia="en-US"/>
              </w:rPr>
              <w:lastRenderedPageBreak/>
              <w:t>Higher cap</w:t>
            </w:r>
          </w:p>
        </w:tc>
        <w:tc>
          <w:tcPr>
            <w:tcW w:w="7087" w:type="dxa"/>
          </w:tcPr>
          <w:p w14:paraId="7372AFB0" w14:textId="77777777" w:rsidR="001C36D7" w:rsidRPr="001C36D7" w:rsidRDefault="001C36D7">
            <w:pPr>
              <w:rPr>
                <w:rFonts w:eastAsia="Calibri"/>
                <w:lang w:eastAsia="en-US"/>
              </w:rPr>
            </w:pPr>
            <w:r w:rsidRPr="001C36D7">
              <w:rPr>
                <w:rFonts w:eastAsia="Calibri"/>
                <w:lang w:eastAsia="en-US"/>
              </w:rPr>
              <w:t>means an amount expressed as the average rate cap specified in a general Order plus an additional percentage amount in respect of that financial year</w:t>
            </w:r>
          </w:p>
        </w:tc>
      </w:tr>
      <w:tr w:rsidR="001C36D7" w:rsidRPr="001C36D7" w14:paraId="0C051223" w14:textId="77777777" w:rsidTr="00F511FA">
        <w:trPr>
          <w:trHeight w:val="96"/>
        </w:trPr>
        <w:tc>
          <w:tcPr>
            <w:tcW w:w="2694" w:type="dxa"/>
          </w:tcPr>
          <w:p w14:paraId="30D049FC" w14:textId="77777777" w:rsidR="001C36D7" w:rsidRPr="001C36D7" w:rsidRDefault="001C36D7">
            <w:pPr>
              <w:rPr>
                <w:rFonts w:eastAsia="Calibri"/>
                <w:lang w:eastAsia="en-US"/>
              </w:rPr>
            </w:pPr>
            <w:r w:rsidRPr="001C36D7">
              <w:rPr>
                <w:rFonts w:eastAsia="Calibri"/>
                <w:lang w:eastAsia="en-US"/>
              </w:rPr>
              <w:t>Human resources</w:t>
            </w:r>
          </w:p>
        </w:tc>
        <w:tc>
          <w:tcPr>
            <w:tcW w:w="7087" w:type="dxa"/>
          </w:tcPr>
          <w:p w14:paraId="41B3064A" w14:textId="77777777" w:rsidR="001C36D7" w:rsidRPr="001C36D7" w:rsidRDefault="001C36D7">
            <w:pPr>
              <w:rPr>
                <w:rFonts w:eastAsia="Calibri"/>
                <w:lang w:eastAsia="en-US"/>
              </w:rPr>
            </w:pPr>
            <w:r w:rsidRPr="001C36D7">
              <w:rPr>
                <w:rFonts w:eastAsia="Calibri"/>
                <w:lang w:eastAsia="en-US"/>
              </w:rPr>
              <w:t>means the staff employed by a council</w:t>
            </w:r>
          </w:p>
        </w:tc>
      </w:tr>
      <w:tr w:rsidR="001C36D7" w:rsidRPr="001C36D7" w14:paraId="66ADBB26" w14:textId="77777777" w:rsidTr="00F511FA">
        <w:trPr>
          <w:trHeight w:val="127"/>
        </w:trPr>
        <w:tc>
          <w:tcPr>
            <w:tcW w:w="2694" w:type="dxa"/>
          </w:tcPr>
          <w:p w14:paraId="3995869B" w14:textId="77777777" w:rsidR="001C36D7" w:rsidRPr="001C36D7" w:rsidRDefault="001C36D7">
            <w:pPr>
              <w:rPr>
                <w:rFonts w:eastAsia="Calibri"/>
                <w:lang w:eastAsia="en-US"/>
              </w:rPr>
            </w:pPr>
            <w:r w:rsidRPr="001C36D7">
              <w:rPr>
                <w:rFonts w:eastAsia="Calibri"/>
                <w:lang w:eastAsia="en-US"/>
              </w:rPr>
              <w:t>Indicator</w:t>
            </w:r>
          </w:p>
        </w:tc>
        <w:tc>
          <w:tcPr>
            <w:tcW w:w="7087" w:type="dxa"/>
          </w:tcPr>
          <w:p w14:paraId="3859C37F" w14:textId="77777777" w:rsidR="001C36D7" w:rsidRPr="001C36D7" w:rsidRDefault="001C36D7">
            <w:pPr>
              <w:rPr>
                <w:rFonts w:eastAsia="Calibri"/>
                <w:lang w:eastAsia="en-US"/>
              </w:rPr>
            </w:pPr>
            <w:r w:rsidRPr="001C36D7">
              <w:rPr>
                <w:rFonts w:eastAsia="Calibri"/>
                <w:lang w:eastAsia="en-US"/>
              </w:rPr>
              <w:t>means what will be measured to assess performance</w:t>
            </w:r>
          </w:p>
        </w:tc>
      </w:tr>
      <w:tr w:rsidR="001C36D7" w:rsidRPr="001C36D7" w14:paraId="1DC83E5E" w14:textId="77777777" w:rsidTr="00F511FA">
        <w:trPr>
          <w:trHeight w:val="423"/>
        </w:trPr>
        <w:tc>
          <w:tcPr>
            <w:tcW w:w="2694" w:type="dxa"/>
          </w:tcPr>
          <w:p w14:paraId="31F17CBE" w14:textId="77777777" w:rsidR="001C36D7" w:rsidRPr="001C36D7" w:rsidRDefault="001C36D7">
            <w:pPr>
              <w:rPr>
                <w:rFonts w:eastAsia="Calibri"/>
                <w:lang w:eastAsia="en-US"/>
              </w:rPr>
            </w:pPr>
            <w:r w:rsidRPr="001C36D7">
              <w:rPr>
                <w:rFonts w:eastAsia="Calibri"/>
                <w:lang w:eastAsia="en-US"/>
              </w:rPr>
              <w:t>Initiatives</w:t>
            </w:r>
          </w:p>
        </w:tc>
        <w:tc>
          <w:tcPr>
            <w:tcW w:w="7087" w:type="dxa"/>
          </w:tcPr>
          <w:p w14:paraId="184B59FF" w14:textId="77777777" w:rsidR="001C36D7" w:rsidRPr="001C36D7" w:rsidRDefault="001C36D7">
            <w:pPr>
              <w:rPr>
                <w:rFonts w:eastAsia="Calibri"/>
                <w:lang w:eastAsia="en-US"/>
              </w:rPr>
            </w:pPr>
            <w:r w:rsidRPr="001C36D7">
              <w:rPr>
                <w:rFonts w:eastAsia="Calibri"/>
                <w:lang w:eastAsia="en-US"/>
              </w:rPr>
              <w:t>means actions that are one-off in nature and/or lead to improvements in service</w:t>
            </w:r>
          </w:p>
        </w:tc>
      </w:tr>
      <w:tr w:rsidR="001C36D7" w:rsidRPr="001C36D7" w14:paraId="1C50FD24" w14:textId="77777777" w:rsidTr="00F511FA">
        <w:tc>
          <w:tcPr>
            <w:tcW w:w="2694" w:type="dxa"/>
          </w:tcPr>
          <w:p w14:paraId="260D4E81" w14:textId="77777777" w:rsidR="001C36D7" w:rsidRPr="001C36D7" w:rsidRDefault="001C36D7">
            <w:pPr>
              <w:rPr>
                <w:rFonts w:eastAsia="Calibri"/>
                <w:lang w:eastAsia="en-US"/>
              </w:rPr>
            </w:pPr>
            <w:r w:rsidRPr="001C36D7">
              <w:rPr>
                <w:rFonts w:eastAsia="Calibri"/>
                <w:lang w:eastAsia="en-US"/>
              </w:rPr>
              <w:t>Local Government Model Financial Report</w:t>
            </w:r>
          </w:p>
        </w:tc>
        <w:tc>
          <w:tcPr>
            <w:tcW w:w="7087" w:type="dxa"/>
          </w:tcPr>
          <w:p w14:paraId="678960BC" w14:textId="77777777" w:rsidR="001C36D7" w:rsidRPr="001C36D7" w:rsidRDefault="001C36D7">
            <w:pPr>
              <w:rPr>
                <w:rFonts w:eastAsia="Calibri"/>
                <w:lang w:eastAsia="en-US"/>
              </w:rPr>
            </w:pPr>
            <w:r w:rsidRPr="001C36D7">
              <w:rPr>
                <w:rFonts w:eastAsia="Calibri"/>
                <w:lang w:eastAsia="en-US"/>
              </w:rPr>
              <w:t>means the model report published by the Department of Environment, Land, Water and Planning</w:t>
            </w:r>
          </w:p>
        </w:tc>
      </w:tr>
      <w:tr w:rsidR="001C36D7" w:rsidRPr="001C36D7" w14:paraId="5EEA4088" w14:textId="77777777" w:rsidTr="00F511FA">
        <w:tc>
          <w:tcPr>
            <w:tcW w:w="2694" w:type="dxa"/>
          </w:tcPr>
          <w:p w14:paraId="6A0C16AE" w14:textId="77777777" w:rsidR="001C36D7" w:rsidRPr="001C36D7" w:rsidRDefault="001C36D7">
            <w:pPr>
              <w:rPr>
                <w:rFonts w:eastAsia="Calibri"/>
                <w:lang w:eastAsia="en-US"/>
              </w:rPr>
            </w:pPr>
            <w:r w:rsidRPr="001C36D7">
              <w:rPr>
                <w:rFonts w:eastAsia="Calibri"/>
                <w:lang w:eastAsia="en-US"/>
              </w:rPr>
              <w:t>Major initiatives</w:t>
            </w:r>
          </w:p>
        </w:tc>
        <w:tc>
          <w:tcPr>
            <w:tcW w:w="7087" w:type="dxa"/>
          </w:tcPr>
          <w:p w14:paraId="6CCF11C9" w14:textId="77777777" w:rsidR="001C36D7" w:rsidRPr="001C36D7" w:rsidRDefault="001C36D7">
            <w:pPr>
              <w:rPr>
                <w:rFonts w:eastAsia="Calibri"/>
                <w:lang w:eastAsia="en-US"/>
              </w:rPr>
            </w:pPr>
            <w:r w:rsidRPr="001C36D7">
              <w:rPr>
                <w:rFonts w:eastAsia="Calibri"/>
                <w:lang w:eastAsia="en-US"/>
              </w:rPr>
              <w:t>means significant initiatives that will directly contribute to the achievement of the council plan during the current year and have a major focus in the budget</w:t>
            </w:r>
          </w:p>
        </w:tc>
      </w:tr>
      <w:tr w:rsidR="001C36D7" w:rsidRPr="001C36D7" w14:paraId="270DCAF9" w14:textId="77777777" w:rsidTr="00F511FA">
        <w:trPr>
          <w:trHeight w:val="389"/>
        </w:trPr>
        <w:tc>
          <w:tcPr>
            <w:tcW w:w="2694" w:type="dxa"/>
          </w:tcPr>
          <w:p w14:paraId="5BBA8CA1" w14:textId="77777777" w:rsidR="001C36D7" w:rsidRPr="001C36D7" w:rsidRDefault="001C36D7">
            <w:pPr>
              <w:rPr>
                <w:rFonts w:eastAsia="Calibri"/>
                <w:lang w:eastAsia="en-US"/>
              </w:rPr>
            </w:pPr>
            <w:r w:rsidRPr="001C36D7">
              <w:rPr>
                <w:rFonts w:eastAsia="Calibri"/>
                <w:lang w:eastAsia="en-US"/>
              </w:rPr>
              <w:t>Measure</w:t>
            </w:r>
          </w:p>
        </w:tc>
        <w:tc>
          <w:tcPr>
            <w:tcW w:w="7087" w:type="dxa"/>
          </w:tcPr>
          <w:p w14:paraId="1EB1D38F" w14:textId="77777777" w:rsidR="001C36D7" w:rsidRPr="001C36D7" w:rsidRDefault="001C36D7">
            <w:pPr>
              <w:rPr>
                <w:rFonts w:eastAsia="Calibri"/>
                <w:lang w:eastAsia="en-US"/>
              </w:rPr>
            </w:pPr>
            <w:r w:rsidRPr="001C36D7">
              <w:rPr>
                <w:rFonts w:eastAsia="Calibri"/>
                <w:lang w:eastAsia="en-US"/>
              </w:rPr>
              <w:t>means how an indicator will be measured and takes the form of a computation, typically including a numerator and denominator</w:t>
            </w:r>
          </w:p>
        </w:tc>
      </w:tr>
      <w:tr w:rsidR="001C36D7" w:rsidRPr="001C36D7" w14:paraId="1C00F4A0" w14:textId="77777777" w:rsidTr="00F511FA">
        <w:trPr>
          <w:trHeight w:val="70"/>
        </w:trPr>
        <w:tc>
          <w:tcPr>
            <w:tcW w:w="2694" w:type="dxa"/>
          </w:tcPr>
          <w:p w14:paraId="57308ADF" w14:textId="77777777" w:rsidR="001C36D7" w:rsidRPr="001C36D7" w:rsidRDefault="001C36D7">
            <w:pPr>
              <w:rPr>
                <w:rFonts w:eastAsia="Calibri"/>
                <w:lang w:eastAsia="en-US"/>
              </w:rPr>
            </w:pPr>
            <w:r w:rsidRPr="001C36D7">
              <w:rPr>
                <w:rFonts w:eastAsia="Calibri"/>
                <w:lang w:eastAsia="en-US"/>
              </w:rPr>
              <w:t>Minister</w:t>
            </w:r>
          </w:p>
        </w:tc>
        <w:tc>
          <w:tcPr>
            <w:tcW w:w="7087" w:type="dxa"/>
          </w:tcPr>
          <w:p w14:paraId="7C4C73BC" w14:textId="77777777" w:rsidR="001C36D7" w:rsidRPr="001C36D7" w:rsidRDefault="001C36D7">
            <w:pPr>
              <w:rPr>
                <w:rFonts w:eastAsia="Calibri"/>
                <w:lang w:eastAsia="en-US"/>
              </w:rPr>
            </w:pPr>
            <w:r w:rsidRPr="001C36D7">
              <w:rPr>
                <w:rFonts w:eastAsia="Calibri"/>
                <w:lang w:eastAsia="en-US"/>
              </w:rPr>
              <w:t>means the Minister for Local Government</w:t>
            </w:r>
          </w:p>
        </w:tc>
      </w:tr>
      <w:tr w:rsidR="001C36D7" w:rsidRPr="001C36D7" w14:paraId="60F38412" w14:textId="77777777" w:rsidTr="00F511FA">
        <w:trPr>
          <w:trHeight w:val="408"/>
        </w:trPr>
        <w:tc>
          <w:tcPr>
            <w:tcW w:w="2694" w:type="dxa"/>
          </w:tcPr>
          <w:p w14:paraId="6BB56561" w14:textId="77777777" w:rsidR="001C36D7" w:rsidRPr="001C36D7" w:rsidRDefault="001C36D7">
            <w:pPr>
              <w:rPr>
                <w:rFonts w:eastAsia="Calibri"/>
                <w:lang w:eastAsia="en-US"/>
              </w:rPr>
            </w:pPr>
            <w:r w:rsidRPr="001C36D7">
              <w:rPr>
                <w:rFonts w:eastAsia="Calibri"/>
                <w:lang w:eastAsia="en-US"/>
              </w:rPr>
              <w:t>Model budget</w:t>
            </w:r>
          </w:p>
        </w:tc>
        <w:tc>
          <w:tcPr>
            <w:tcW w:w="7087" w:type="dxa"/>
          </w:tcPr>
          <w:p w14:paraId="28FF307A" w14:textId="7CA559FB" w:rsidR="001C36D7" w:rsidRPr="001C36D7" w:rsidRDefault="001C36D7">
            <w:pPr>
              <w:rPr>
                <w:rFonts w:eastAsia="Calibri"/>
                <w:lang w:eastAsia="en-US"/>
              </w:rPr>
            </w:pPr>
            <w:r w:rsidRPr="001C36D7">
              <w:rPr>
                <w:rFonts w:eastAsia="Calibri"/>
                <w:lang w:eastAsia="en-US"/>
              </w:rPr>
              <w:t xml:space="preserve">means the </w:t>
            </w:r>
            <w:r w:rsidRPr="001C36D7">
              <w:rPr>
                <w:rFonts w:eastAsia="Calibri"/>
                <w:i/>
                <w:lang w:eastAsia="en-US"/>
              </w:rPr>
              <w:t>Victorian City Council Model Budget</w:t>
            </w:r>
            <w:r w:rsidRPr="001C36D7">
              <w:rPr>
                <w:rFonts w:eastAsia="Calibri"/>
                <w:lang w:eastAsia="en-US"/>
              </w:rPr>
              <w:t xml:space="preserve"> prepared annually by </w:t>
            </w:r>
            <w:r w:rsidR="00662F96">
              <w:rPr>
                <w:rFonts w:eastAsia="Calibri"/>
                <w:lang w:eastAsia="en-US"/>
              </w:rPr>
              <w:t>Local Government Victoria</w:t>
            </w:r>
          </w:p>
        </w:tc>
      </w:tr>
      <w:tr w:rsidR="001C36D7" w:rsidRPr="001C36D7" w14:paraId="7CDF385A" w14:textId="77777777" w:rsidTr="00F511FA">
        <w:trPr>
          <w:trHeight w:val="408"/>
        </w:trPr>
        <w:tc>
          <w:tcPr>
            <w:tcW w:w="2694" w:type="dxa"/>
          </w:tcPr>
          <w:p w14:paraId="791E98E0" w14:textId="77777777" w:rsidR="001C36D7" w:rsidRPr="001C36D7" w:rsidRDefault="001C36D7">
            <w:pPr>
              <w:rPr>
                <w:rFonts w:eastAsia="Calibri"/>
                <w:lang w:eastAsia="en-US"/>
              </w:rPr>
            </w:pPr>
            <w:r w:rsidRPr="001C36D7">
              <w:rPr>
                <w:rFonts w:eastAsia="Calibri"/>
                <w:lang w:eastAsia="en-US"/>
              </w:rPr>
              <w:t>Non-financial resources</w:t>
            </w:r>
          </w:p>
        </w:tc>
        <w:tc>
          <w:tcPr>
            <w:tcW w:w="7087" w:type="dxa"/>
          </w:tcPr>
          <w:p w14:paraId="25DBD09F" w14:textId="77777777" w:rsidR="001C36D7" w:rsidRPr="001C36D7" w:rsidRDefault="001C36D7">
            <w:pPr>
              <w:rPr>
                <w:rFonts w:eastAsia="Calibri"/>
                <w:lang w:eastAsia="en-US"/>
              </w:rPr>
            </w:pPr>
            <w:r w:rsidRPr="001C36D7">
              <w:rPr>
                <w:rFonts w:eastAsia="Calibri"/>
                <w:lang w:eastAsia="en-US"/>
              </w:rPr>
              <w:t>means the resources other than financial resources required to deliver the services and initiatives in the budget</w:t>
            </w:r>
          </w:p>
        </w:tc>
      </w:tr>
      <w:tr w:rsidR="001C36D7" w:rsidRPr="001C36D7" w14:paraId="45B9D16A" w14:textId="77777777" w:rsidTr="00F511FA">
        <w:tc>
          <w:tcPr>
            <w:tcW w:w="2694" w:type="dxa"/>
          </w:tcPr>
          <w:p w14:paraId="1A81D7AC" w14:textId="77777777" w:rsidR="001C36D7" w:rsidRPr="001C36D7" w:rsidRDefault="001C36D7">
            <w:pPr>
              <w:rPr>
                <w:rFonts w:eastAsia="Calibri"/>
                <w:lang w:eastAsia="en-US"/>
              </w:rPr>
            </w:pPr>
            <w:r w:rsidRPr="001C36D7">
              <w:rPr>
                <w:rFonts w:eastAsia="Calibri"/>
                <w:lang w:eastAsia="en-US"/>
              </w:rPr>
              <w:t>Performance statement</w:t>
            </w:r>
          </w:p>
        </w:tc>
        <w:tc>
          <w:tcPr>
            <w:tcW w:w="7087" w:type="dxa"/>
          </w:tcPr>
          <w:p w14:paraId="023BA872" w14:textId="77777777" w:rsidR="001C36D7" w:rsidRPr="001C36D7" w:rsidRDefault="001C36D7">
            <w:pPr>
              <w:rPr>
                <w:rFonts w:eastAsia="Calibri"/>
                <w:lang w:eastAsia="en-US"/>
              </w:rPr>
            </w:pPr>
            <w:r w:rsidRPr="001C36D7">
              <w:rPr>
                <w:rFonts w:eastAsia="Calibri"/>
                <w:lang w:eastAsia="en-US"/>
              </w:rPr>
              <w:t>means a statement including the results of the prescribed service outcome indicators, financial performance indicators and sustainable capacity indicators for the financial year and included in the annual report</w:t>
            </w:r>
          </w:p>
        </w:tc>
      </w:tr>
      <w:tr w:rsidR="001C36D7" w:rsidRPr="001C36D7" w14:paraId="547519C5" w14:textId="77777777" w:rsidTr="00F511FA">
        <w:tc>
          <w:tcPr>
            <w:tcW w:w="2694" w:type="dxa"/>
          </w:tcPr>
          <w:p w14:paraId="04A3AB9A" w14:textId="77777777" w:rsidR="001C36D7" w:rsidRPr="001C36D7" w:rsidRDefault="001C36D7">
            <w:pPr>
              <w:rPr>
                <w:rFonts w:eastAsia="Calibri"/>
                <w:lang w:eastAsia="en-US"/>
              </w:rPr>
            </w:pPr>
            <w:r w:rsidRPr="001C36D7">
              <w:rPr>
                <w:rFonts w:eastAsia="Calibri"/>
                <w:lang w:eastAsia="en-US"/>
              </w:rPr>
              <w:t>Planning and accountability framework</w:t>
            </w:r>
          </w:p>
        </w:tc>
        <w:tc>
          <w:tcPr>
            <w:tcW w:w="7087" w:type="dxa"/>
          </w:tcPr>
          <w:p w14:paraId="15FAE021" w14:textId="77777777" w:rsidR="001C36D7" w:rsidRPr="001C36D7" w:rsidRDefault="001C36D7">
            <w:pPr>
              <w:rPr>
                <w:rFonts w:eastAsia="Calibri"/>
                <w:lang w:eastAsia="en-US"/>
              </w:rPr>
            </w:pPr>
            <w:r w:rsidRPr="001C36D7">
              <w:rPr>
                <w:rFonts w:eastAsia="Calibri"/>
                <w:lang w:eastAsia="en-US"/>
              </w:rPr>
              <w:t>means the key statutory planning and reporting documents that must be prepared by councils to ensure accountability to local communities in the performance of functions and exercise of powers under the Act</w:t>
            </w:r>
          </w:p>
        </w:tc>
      </w:tr>
      <w:tr w:rsidR="001C36D7" w:rsidRPr="001C36D7" w14:paraId="7B9935DF" w14:textId="77777777" w:rsidTr="00F511FA">
        <w:trPr>
          <w:trHeight w:val="324"/>
        </w:trPr>
        <w:tc>
          <w:tcPr>
            <w:tcW w:w="2694" w:type="dxa"/>
          </w:tcPr>
          <w:p w14:paraId="2B6A74DB" w14:textId="77777777" w:rsidR="001C36D7" w:rsidRPr="001C36D7" w:rsidRDefault="001C36D7">
            <w:pPr>
              <w:rPr>
                <w:rFonts w:eastAsia="Calibri"/>
                <w:lang w:eastAsia="en-US"/>
              </w:rPr>
            </w:pPr>
            <w:r w:rsidRPr="001C36D7">
              <w:rPr>
                <w:rFonts w:eastAsia="Calibri"/>
                <w:lang w:eastAsia="en-US"/>
              </w:rPr>
              <w:t>Public notice</w:t>
            </w:r>
          </w:p>
        </w:tc>
        <w:tc>
          <w:tcPr>
            <w:tcW w:w="7087" w:type="dxa"/>
          </w:tcPr>
          <w:p w14:paraId="2E11CAAE" w14:textId="77777777" w:rsidR="001C36D7" w:rsidRPr="001C36D7" w:rsidDel="003E518D" w:rsidRDefault="001C36D7">
            <w:pPr>
              <w:rPr>
                <w:rFonts w:eastAsia="Calibri"/>
                <w:lang w:eastAsia="en-US"/>
              </w:rPr>
            </w:pPr>
            <w:r w:rsidRPr="001C36D7">
              <w:rPr>
                <w:rFonts w:eastAsia="Calibri"/>
                <w:lang w:eastAsia="en-US"/>
              </w:rPr>
              <w:t>means a notice published in a newspaper generally circulating in the municipal district of the council</w:t>
            </w:r>
          </w:p>
        </w:tc>
      </w:tr>
      <w:tr w:rsidR="001C36D7" w:rsidRPr="001C36D7" w14:paraId="75816A77" w14:textId="77777777" w:rsidTr="00F511FA">
        <w:trPr>
          <w:trHeight w:val="324"/>
        </w:trPr>
        <w:tc>
          <w:tcPr>
            <w:tcW w:w="2694" w:type="dxa"/>
          </w:tcPr>
          <w:p w14:paraId="3FB4A2D9" w14:textId="77777777" w:rsidR="001C36D7" w:rsidRPr="001C36D7" w:rsidRDefault="001C36D7">
            <w:pPr>
              <w:rPr>
                <w:rFonts w:eastAsia="Calibri"/>
                <w:lang w:eastAsia="en-US"/>
              </w:rPr>
            </w:pPr>
            <w:r w:rsidRPr="001C36D7">
              <w:rPr>
                <w:rFonts w:eastAsia="Calibri"/>
                <w:lang w:eastAsia="en-US"/>
              </w:rPr>
              <w:t>Public submission</w:t>
            </w:r>
          </w:p>
        </w:tc>
        <w:tc>
          <w:tcPr>
            <w:tcW w:w="7087" w:type="dxa"/>
          </w:tcPr>
          <w:p w14:paraId="0FD83BF9" w14:textId="77777777" w:rsidR="001C36D7" w:rsidRPr="001C36D7" w:rsidDel="003E518D" w:rsidRDefault="001C36D7">
            <w:pPr>
              <w:rPr>
                <w:rFonts w:eastAsia="Calibri"/>
                <w:lang w:eastAsia="en-US"/>
              </w:rPr>
            </w:pPr>
            <w:r w:rsidRPr="001C36D7">
              <w:rPr>
                <w:rFonts w:eastAsia="Calibri"/>
                <w:lang w:eastAsia="en-US"/>
              </w:rPr>
              <w:t xml:space="preserve">means a response to a matter in writing that is the subject of a public submission process </w:t>
            </w:r>
          </w:p>
        </w:tc>
      </w:tr>
      <w:tr w:rsidR="001C36D7" w:rsidRPr="001C36D7" w14:paraId="3DCFAB3A" w14:textId="77777777" w:rsidTr="00F511FA">
        <w:tc>
          <w:tcPr>
            <w:tcW w:w="2694" w:type="dxa"/>
          </w:tcPr>
          <w:p w14:paraId="00DE3B1D" w14:textId="77777777" w:rsidR="001C36D7" w:rsidRPr="001C36D7" w:rsidRDefault="001C36D7">
            <w:pPr>
              <w:rPr>
                <w:rFonts w:eastAsia="Calibri"/>
                <w:lang w:eastAsia="en-US"/>
              </w:rPr>
            </w:pPr>
            <w:r w:rsidRPr="001C36D7">
              <w:rPr>
                <w:rFonts w:eastAsia="Calibri"/>
                <w:lang w:eastAsia="en-US"/>
              </w:rPr>
              <w:t>Regulations</w:t>
            </w:r>
          </w:p>
        </w:tc>
        <w:tc>
          <w:tcPr>
            <w:tcW w:w="7087" w:type="dxa"/>
          </w:tcPr>
          <w:p w14:paraId="688E7FF4" w14:textId="77777777" w:rsidR="001C36D7" w:rsidRPr="001C36D7" w:rsidRDefault="001C36D7">
            <w:pPr>
              <w:rPr>
                <w:rFonts w:eastAsia="Calibri"/>
                <w:lang w:eastAsia="en-US"/>
              </w:rPr>
            </w:pPr>
            <w:r w:rsidRPr="001C36D7">
              <w:rPr>
                <w:rFonts w:eastAsia="Calibri"/>
                <w:lang w:eastAsia="en-US"/>
              </w:rPr>
              <w:t>means the</w:t>
            </w:r>
            <w:r w:rsidRPr="001C36D7">
              <w:rPr>
                <w:rFonts w:eastAsia="Calibri"/>
                <w:i/>
                <w:lang w:eastAsia="en-US"/>
              </w:rPr>
              <w:t xml:space="preserve"> </w:t>
            </w:r>
            <w:r w:rsidRPr="001C36D7">
              <w:rPr>
                <w:rFonts w:eastAsia="Calibri"/>
                <w:lang w:eastAsia="en-US"/>
              </w:rPr>
              <w:t>Local Government (Planning and Reporting) Regulations 2014</w:t>
            </w:r>
          </w:p>
        </w:tc>
      </w:tr>
      <w:tr w:rsidR="001C36D7" w:rsidRPr="001C36D7" w14:paraId="1791C0C6" w14:textId="77777777" w:rsidTr="00F511FA">
        <w:trPr>
          <w:trHeight w:val="512"/>
        </w:trPr>
        <w:tc>
          <w:tcPr>
            <w:tcW w:w="2694" w:type="dxa"/>
          </w:tcPr>
          <w:p w14:paraId="62E8B17A" w14:textId="77777777" w:rsidR="001C36D7" w:rsidRPr="001C36D7" w:rsidRDefault="001C36D7">
            <w:pPr>
              <w:rPr>
                <w:rFonts w:eastAsia="Calibri"/>
                <w:lang w:eastAsia="en-US"/>
              </w:rPr>
            </w:pPr>
            <w:r w:rsidRPr="001C36D7">
              <w:rPr>
                <w:rFonts w:eastAsia="Calibri"/>
                <w:lang w:eastAsia="en-US"/>
              </w:rPr>
              <w:t>Relevance</w:t>
            </w:r>
          </w:p>
        </w:tc>
        <w:tc>
          <w:tcPr>
            <w:tcW w:w="7087" w:type="dxa"/>
          </w:tcPr>
          <w:p w14:paraId="13ED7442" w14:textId="77777777" w:rsidR="001C36D7" w:rsidRPr="001C36D7" w:rsidRDefault="001C36D7">
            <w:pPr>
              <w:rPr>
                <w:rFonts w:eastAsia="Calibri"/>
                <w:lang w:eastAsia="en-US"/>
              </w:rPr>
            </w:pPr>
            <w:r w:rsidRPr="001C36D7">
              <w:rPr>
                <w:rFonts w:eastAsia="Calibri"/>
                <w:lang w:eastAsia="en-US"/>
              </w:rPr>
              <w:t>means indicators or measures that have a logical and consistent relationship to an entity’s objectives and are linked to the outcomes to be achieved</w:t>
            </w:r>
          </w:p>
        </w:tc>
      </w:tr>
      <w:tr w:rsidR="001C36D7" w:rsidRPr="001C36D7" w14:paraId="013EC344" w14:textId="77777777" w:rsidTr="00F511FA">
        <w:tc>
          <w:tcPr>
            <w:tcW w:w="2694" w:type="dxa"/>
          </w:tcPr>
          <w:p w14:paraId="4D9D39A1" w14:textId="77777777" w:rsidR="001C36D7" w:rsidRPr="001C36D7" w:rsidRDefault="001C36D7">
            <w:pPr>
              <w:rPr>
                <w:rFonts w:eastAsia="Calibri"/>
                <w:lang w:eastAsia="en-US"/>
              </w:rPr>
            </w:pPr>
            <w:r w:rsidRPr="001C36D7">
              <w:rPr>
                <w:rFonts w:eastAsia="Calibri"/>
                <w:lang w:eastAsia="en-US"/>
              </w:rPr>
              <w:t>Report of operations</w:t>
            </w:r>
          </w:p>
        </w:tc>
        <w:tc>
          <w:tcPr>
            <w:tcW w:w="7087" w:type="dxa"/>
          </w:tcPr>
          <w:p w14:paraId="23B8BD31" w14:textId="77777777" w:rsidR="001C36D7" w:rsidRPr="001C36D7" w:rsidRDefault="001C36D7">
            <w:pPr>
              <w:rPr>
                <w:rFonts w:eastAsia="Calibri"/>
                <w:lang w:eastAsia="en-US"/>
              </w:rPr>
            </w:pPr>
            <w:r w:rsidRPr="001C36D7">
              <w:rPr>
                <w:rFonts w:eastAsia="Calibri"/>
                <w:lang w:eastAsia="en-US"/>
              </w:rPr>
              <w:t>means a report containing a description of the operations of the council during the financial year and included in the annual report</w:t>
            </w:r>
          </w:p>
        </w:tc>
      </w:tr>
      <w:tr w:rsidR="001C36D7" w:rsidRPr="001C36D7" w14:paraId="5761ED01" w14:textId="77777777" w:rsidTr="00F511FA">
        <w:trPr>
          <w:trHeight w:val="396"/>
        </w:trPr>
        <w:tc>
          <w:tcPr>
            <w:tcW w:w="2694" w:type="dxa"/>
          </w:tcPr>
          <w:p w14:paraId="5FD5BF99" w14:textId="77777777" w:rsidR="001C36D7" w:rsidRPr="001C36D7" w:rsidRDefault="001C36D7">
            <w:pPr>
              <w:rPr>
                <w:rFonts w:eastAsia="Calibri"/>
                <w:lang w:eastAsia="en-US"/>
              </w:rPr>
            </w:pPr>
            <w:r w:rsidRPr="001C36D7">
              <w:rPr>
                <w:rFonts w:eastAsia="Calibri"/>
                <w:lang w:eastAsia="en-US"/>
              </w:rPr>
              <w:t>Revised budget</w:t>
            </w:r>
          </w:p>
        </w:tc>
        <w:tc>
          <w:tcPr>
            <w:tcW w:w="7087" w:type="dxa"/>
          </w:tcPr>
          <w:p w14:paraId="26243DC1" w14:textId="77777777" w:rsidR="001C36D7" w:rsidRPr="001C36D7" w:rsidDel="003E518D" w:rsidRDefault="001C36D7">
            <w:pPr>
              <w:rPr>
                <w:rFonts w:eastAsia="Calibri"/>
                <w:lang w:eastAsia="en-US"/>
              </w:rPr>
            </w:pPr>
            <w:r w:rsidRPr="001C36D7">
              <w:rPr>
                <w:rFonts w:eastAsia="Calibri"/>
                <w:lang w:eastAsia="en-US"/>
              </w:rPr>
              <w:t>means a budget prepared during the financial year where circumstances have arisen which have caused a material change in the adopted budget for that year and which affects the financial operations and position of council</w:t>
            </w:r>
          </w:p>
        </w:tc>
      </w:tr>
      <w:tr w:rsidR="001C36D7" w:rsidRPr="001C36D7" w14:paraId="1B216119" w14:textId="77777777" w:rsidTr="00F511FA">
        <w:trPr>
          <w:trHeight w:val="432"/>
        </w:trPr>
        <w:tc>
          <w:tcPr>
            <w:tcW w:w="2694" w:type="dxa"/>
          </w:tcPr>
          <w:p w14:paraId="62CE1BAC" w14:textId="77777777" w:rsidR="001C36D7" w:rsidRPr="001C36D7" w:rsidRDefault="001C36D7">
            <w:pPr>
              <w:rPr>
                <w:rFonts w:eastAsia="Calibri"/>
                <w:lang w:eastAsia="en-US"/>
              </w:rPr>
            </w:pPr>
            <w:r w:rsidRPr="001C36D7">
              <w:rPr>
                <w:rFonts w:eastAsia="Calibri"/>
                <w:lang w:eastAsia="en-US"/>
              </w:rPr>
              <w:lastRenderedPageBreak/>
              <w:t>Services</w:t>
            </w:r>
          </w:p>
        </w:tc>
        <w:tc>
          <w:tcPr>
            <w:tcW w:w="7087" w:type="dxa"/>
          </w:tcPr>
          <w:p w14:paraId="18088D4C" w14:textId="77777777" w:rsidR="001C36D7" w:rsidRPr="001C36D7" w:rsidDel="003E518D" w:rsidRDefault="001C36D7">
            <w:pPr>
              <w:rPr>
                <w:rFonts w:eastAsia="Calibri"/>
                <w:lang w:eastAsia="en-US"/>
              </w:rPr>
            </w:pPr>
            <w:r w:rsidRPr="001C36D7">
              <w:rPr>
                <w:rFonts w:eastAsia="Calibri"/>
                <w:lang w:eastAsia="en-US"/>
              </w:rPr>
              <w:t>means assistance, support, advice and other actions undertaken by a council for the benefit of the local community</w:t>
            </w:r>
          </w:p>
        </w:tc>
      </w:tr>
      <w:tr w:rsidR="001C36D7" w:rsidRPr="001C36D7" w14:paraId="5B321A0E" w14:textId="77777777" w:rsidTr="00F511FA">
        <w:trPr>
          <w:trHeight w:val="432"/>
        </w:trPr>
        <w:tc>
          <w:tcPr>
            <w:tcW w:w="2694" w:type="dxa"/>
          </w:tcPr>
          <w:p w14:paraId="6A96B04E" w14:textId="77777777" w:rsidR="001C36D7" w:rsidRPr="001C36D7" w:rsidRDefault="001C36D7">
            <w:pPr>
              <w:rPr>
                <w:rFonts w:eastAsia="Calibri"/>
                <w:lang w:eastAsia="en-US"/>
              </w:rPr>
            </w:pPr>
            <w:r w:rsidRPr="001C36D7">
              <w:rPr>
                <w:rFonts w:eastAsia="Calibri"/>
                <w:lang w:eastAsia="en-US"/>
              </w:rPr>
              <w:t>Service outcome indicators</w:t>
            </w:r>
          </w:p>
        </w:tc>
        <w:tc>
          <w:tcPr>
            <w:tcW w:w="7087" w:type="dxa"/>
          </w:tcPr>
          <w:p w14:paraId="31F69154" w14:textId="77777777" w:rsidR="001C36D7" w:rsidRPr="001C36D7" w:rsidRDefault="001C36D7">
            <w:pPr>
              <w:rPr>
                <w:rFonts w:eastAsia="Calibri"/>
                <w:lang w:eastAsia="en-US"/>
              </w:rPr>
            </w:pPr>
            <w:r w:rsidRPr="001C36D7">
              <w:rPr>
                <w:rFonts w:eastAsia="Calibri"/>
                <w:lang w:eastAsia="en-US"/>
              </w:rPr>
              <w:t>means the prescribed service performance indicators to be included in the performance statement which measure whether the stated service objective has been achieved</w:t>
            </w:r>
          </w:p>
        </w:tc>
      </w:tr>
      <w:tr w:rsidR="001C36D7" w:rsidRPr="001C36D7" w14:paraId="29FA1D75" w14:textId="77777777" w:rsidTr="00F511FA">
        <w:trPr>
          <w:trHeight w:val="432"/>
        </w:trPr>
        <w:tc>
          <w:tcPr>
            <w:tcW w:w="2694" w:type="dxa"/>
          </w:tcPr>
          <w:p w14:paraId="2C1E836C" w14:textId="77777777" w:rsidR="001C36D7" w:rsidRPr="001C36D7" w:rsidRDefault="001C36D7">
            <w:pPr>
              <w:rPr>
                <w:rFonts w:eastAsia="Calibri"/>
                <w:lang w:eastAsia="en-US"/>
              </w:rPr>
            </w:pPr>
            <w:r w:rsidRPr="001C36D7">
              <w:rPr>
                <w:rFonts w:eastAsia="Calibri"/>
                <w:lang w:eastAsia="en-US"/>
              </w:rPr>
              <w:t>Service performance indicators</w:t>
            </w:r>
          </w:p>
        </w:tc>
        <w:tc>
          <w:tcPr>
            <w:tcW w:w="7087" w:type="dxa"/>
          </w:tcPr>
          <w:p w14:paraId="29A49523" w14:textId="77777777" w:rsidR="001C36D7" w:rsidRPr="001C36D7" w:rsidDel="003E518D" w:rsidRDefault="001C36D7">
            <w:pPr>
              <w:rPr>
                <w:rFonts w:eastAsia="Calibri"/>
                <w:lang w:eastAsia="en-US"/>
              </w:rPr>
            </w:pPr>
            <w:r w:rsidRPr="001C36D7">
              <w:rPr>
                <w:rFonts w:eastAsia="Calibri"/>
                <w:lang w:eastAsia="en-US"/>
              </w:rPr>
              <w:t>means a prescribed set of indicators measuring the effectiveness and efficiency of council services covering appropriateness, quality, cost and service outcomes</w:t>
            </w:r>
          </w:p>
        </w:tc>
      </w:tr>
      <w:tr w:rsidR="001C36D7" w:rsidRPr="001C36D7" w14:paraId="6847CF7C" w14:textId="77777777" w:rsidTr="00F511FA">
        <w:trPr>
          <w:trHeight w:val="124"/>
        </w:trPr>
        <w:tc>
          <w:tcPr>
            <w:tcW w:w="2694" w:type="dxa"/>
          </w:tcPr>
          <w:p w14:paraId="7B48DEC0" w14:textId="77777777" w:rsidR="001C36D7" w:rsidRPr="001C36D7" w:rsidRDefault="001C36D7">
            <w:pPr>
              <w:rPr>
                <w:rFonts w:eastAsia="Calibri"/>
                <w:lang w:eastAsia="en-US"/>
              </w:rPr>
            </w:pPr>
            <w:r w:rsidRPr="001C36D7">
              <w:rPr>
                <w:rFonts w:eastAsia="Calibri"/>
                <w:lang w:eastAsia="en-US"/>
              </w:rPr>
              <w:t>Special order</w:t>
            </w:r>
          </w:p>
        </w:tc>
        <w:tc>
          <w:tcPr>
            <w:tcW w:w="7087" w:type="dxa"/>
          </w:tcPr>
          <w:p w14:paraId="3596765E" w14:textId="77777777" w:rsidR="001C36D7" w:rsidRPr="001C36D7" w:rsidRDefault="001C36D7">
            <w:pPr>
              <w:rPr>
                <w:rFonts w:eastAsia="Calibri"/>
                <w:lang w:eastAsia="en-US"/>
              </w:rPr>
            </w:pPr>
            <w:r w:rsidRPr="001C36D7">
              <w:rPr>
                <w:rFonts w:eastAsia="Calibri"/>
                <w:lang w:eastAsia="en-US"/>
              </w:rPr>
              <w:t>means an order made by the ESC under section 185E of the Act</w:t>
            </w:r>
          </w:p>
        </w:tc>
      </w:tr>
      <w:tr w:rsidR="001C36D7" w:rsidRPr="001C36D7" w14:paraId="5DFF2D98" w14:textId="77777777" w:rsidTr="00F511FA">
        <w:trPr>
          <w:trHeight w:val="396"/>
        </w:trPr>
        <w:tc>
          <w:tcPr>
            <w:tcW w:w="2694" w:type="dxa"/>
          </w:tcPr>
          <w:p w14:paraId="25EFB1FF" w14:textId="77777777" w:rsidR="001C36D7" w:rsidRPr="001C36D7" w:rsidRDefault="001C36D7">
            <w:pPr>
              <w:rPr>
                <w:rFonts w:eastAsia="Calibri"/>
                <w:lang w:eastAsia="en-US"/>
              </w:rPr>
            </w:pPr>
            <w:r w:rsidRPr="001C36D7">
              <w:rPr>
                <w:rFonts w:eastAsia="Calibri"/>
                <w:lang w:eastAsia="en-US"/>
              </w:rPr>
              <w:t>Statement of capital works</w:t>
            </w:r>
          </w:p>
        </w:tc>
        <w:tc>
          <w:tcPr>
            <w:tcW w:w="7087" w:type="dxa"/>
          </w:tcPr>
          <w:p w14:paraId="778C5754" w14:textId="77777777" w:rsidR="001C36D7" w:rsidRPr="001C36D7" w:rsidDel="00E56C61" w:rsidRDefault="001C36D7">
            <w:pPr>
              <w:rPr>
                <w:rFonts w:eastAsia="Calibri"/>
                <w:lang w:eastAsia="en-US"/>
              </w:rPr>
            </w:pPr>
            <w:r w:rsidRPr="001C36D7">
              <w:rPr>
                <w:rFonts w:eastAsia="Calibri"/>
                <w:lang w:eastAsia="en-US"/>
              </w:rPr>
              <w:t xml:space="preserve">means a statement which shows all capital expenditure of a council in relation to non-current assets and asset expenditure type prepared in accordance with the model statement of capital works in the </w:t>
            </w:r>
            <w:r w:rsidRPr="001C36D7">
              <w:rPr>
                <w:rFonts w:eastAsia="Calibri"/>
                <w:i/>
                <w:lang w:eastAsia="en-US"/>
              </w:rPr>
              <w:t>Local Government Financial Report</w:t>
            </w:r>
          </w:p>
        </w:tc>
      </w:tr>
      <w:tr w:rsidR="001C36D7" w:rsidRPr="001C36D7" w14:paraId="7043B90A" w14:textId="77777777" w:rsidTr="00F511FA">
        <w:trPr>
          <w:trHeight w:val="396"/>
        </w:trPr>
        <w:tc>
          <w:tcPr>
            <w:tcW w:w="2694" w:type="dxa"/>
          </w:tcPr>
          <w:p w14:paraId="218518A1" w14:textId="77777777" w:rsidR="001C36D7" w:rsidRPr="001C36D7" w:rsidRDefault="001C36D7">
            <w:pPr>
              <w:rPr>
                <w:rFonts w:eastAsia="Calibri"/>
                <w:lang w:eastAsia="en-US"/>
              </w:rPr>
            </w:pPr>
            <w:r w:rsidRPr="001C36D7">
              <w:rPr>
                <w:rFonts w:eastAsia="Calibri"/>
                <w:lang w:eastAsia="en-US"/>
              </w:rPr>
              <w:t>Statement of human resources</w:t>
            </w:r>
          </w:p>
        </w:tc>
        <w:tc>
          <w:tcPr>
            <w:tcW w:w="7087" w:type="dxa"/>
          </w:tcPr>
          <w:p w14:paraId="0A0EAE5C" w14:textId="77777777" w:rsidR="001C36D7" w:rsidRPr="001C36D7" w:rsidDel="00E56C61" w:rsidRDefault="001C36D7">
            <w:pPr>
              <w:rPr>
                <w:rFonts w:eastAsia="Calibri"/>
                <w:lang w:eastAsia="en-US"/>
              </w:rPr>
            </w:pPr>
            <w:r w:rsidRPr="001C36D7">
              <w:rPr>
                <w:rFonts w:eastAsia="Calibri"/>
                <w:lang w:eastAsia="en-US"/>
              </w:rPr>
              <w:t>means a statement which shows all council staff expenditure and numbers of full time equivalent council staff</w:t>
            </w:r>
          </w:p>
        </w:tc>
      </w:tr>
      <w:tr w:rsidR="001C36D7" w:rsidRPr="001C36D7" w14:paraId="35471ACC" w14:textId="77777777" w:rsidTr="00F511FA">
        <w:trPr>
          <w:trHeight w:val="396"/>
        </w:trPr>
        <w:tc>
          <w:tcPr>
            <w:tcW w:w="2694" w:type="dxa"/>
          </w:tcPr>
          <w:p w14:paraId="711EA89E" w14:textId="77777777" w:rsidR="001C36D7" w:rsidRPr="001C36D7" w:rsidRDefault="001C36D7">
            <w:pPr>
              <w:rPr>
                <w:rFonts w:eastAsia="Calibri"/>
                <w:lang w:eastAsia="en-US"/>
              </w:rPr>
            </w:pPr>
            <w:r w:rsidRPr="001C36D7">
              <w:rPr>
                <w:rFonts w:eastAsia="Calibri"/>
                <w:lang w:eastAsia="en-US"/>
              </w:rPr>
              <w:t>Statements of non-financial resources</w:t>
            </w:r>
          </w:p>
        </w:tc>
        <w:tc>
          <w:tcPr>
            <w:tcW w:w="7087" w:type="dxa"/>
          </w:tcPr>
          <w:p w14:paraId="4037BC7F" w14:textId="77777777" w:rsidR="001C36D7" w:rsidRPr="001C36D7" w:rsidRDefault="001C36D7">
            <w:pPr>
              <w:rPr>
                <w:rFonts w:eastAsia="Calibri"/>
                <w:lang w:eastAsia="en-US"/>
              </w:rPr>
            </w:pPr>
            <w:r w:rsidRPr="001C36D7">
              <w:rPr>
                <w:rFonts w:eastAsia="Calibri"/>
                <w:lang w:eastAsia="en-US"/>
              </w:rPr>
              <w:t>means statements which describes the non-financial resources including human resources</w:t>
            </w:r>
          </w:p>
        </w:tc>
      </w:tr>
      <w:tr w:rsidR="001C36D7" w:rsidRPr="001C36D7" w14:paraId="4D3A3D93" w14:textId="77777777" w:rsidTr="00F511FA">
        <w:trPr>
          <w:trHeight w:val="410"/>
        </w:trPr>
        <w:tc>
          <w:tcPr>
            <w:tcW w:w="2694" w:type="dxa"/>
          </w:tcPr>
          <w:p w14:paraId="03DBC29B" w14:textId="77777777" w:rsidR="001C36D7" w:rsidRPr="001C36D7" w:rsidRDefault="001C36D7">
            <w:pPr>
              <w:rPr>
                <w:rFonts w:eastAsia="Calibri"/>
                <w:lang w:eastAsia="en-US"/>
              </w:rPr>
            </w:pPr>
            <w:r w:rsidRPr="001C36D7">
              <w:rPr>
                <w:rFonts w:eastAsia="Calibri"/>
                <w:lang w:eastAsia="en-US"/>
              </w:rPr>
              <w:t>Strategic indicators</w:t>
            </w:r>
          </w:p>
        </w:tc>
        <w:tc>
          <w:tcPr>
            <w:tcW w:w="7087" w:type="dxa"/>
          </w:tcPr>
          <w:p w14:paraId="20C55428" w14:textId="77777777" w:rsidR="001C36D7" w:rsidRPr="001C36D7" w:rsidRDefault="001C36D7">
            <w:pPr>
              <w:rPr>
                <w:rFonts w:eastAsia="Calibri"/>
                <w:lang w:eastAsia="en-US"/>
              </w:rPr>
            </w:pPr>
            <w:r w:rsidRPr="001C36D7">
              <w:rPr>
                <w:rFonts w:eastAsia="Calibri"/>
                <w:lang w:eastAsia="en-US"/>
              </w:rPr>
              <w:t>means indicators developed for monitoring the achievement of strategic objectives in the council plan</w:t>
            </w:r>
          </w:p>
        </w:tc>
      </w:tr>
      <w:tr w:rsidR="001C36D7" w:rsidRPr="001C36D7" w14:paraId="3B437E1F" w14:textId="77777777" w:rsidTr="00F511FA">
        <w:trPr>
          <w:trHeight w:val="356"/>
        </w:trPr>
        <w:tc>
          <w:tcPr>
            <w:tcW w:w="2694" w:type="dxa"/>
          </w:tcPr>
          <w:p w14:paraId="4E590F56" w14:textId="77777777" w:rsidR="001C36D7" w:rsidRPr="001C36D7" w:rsidRDefault="001C36D7">
            <w:pPr>
              <w:rPr>
                <w:rFonts w:eastAsia="Calibri"/>
                <w:lang w:eastAsia="en-US"/>
              </w:rPr>
            </w:pPr>
            <w:r w:rsidRPr="001C36D7">
              <w:rPr>
                <w:rFonts w:eastAsia="Calibri"/>
                <w:lang w:eastAsia="en-US"/>
              </w:rPr>
              <w:t>Strategic objectives</w:t>
            </w:r>
          </w:p>
        </w:tc>
        <w:tc>
          <w:tcPr>
            <w:tcW w:w="7087" w:type="dxa"/>
          </w:tcPr>
          <w:p w14:paraId="49AE3567" w14:textId="77777777" w:rsidR="001C36D7" w:rsidRPr="001C36D7" w:rsidRDefault="001C36D7">
            <w:pPr>
              <w:rPr>
                <w:rFonts w:eastAsia="Calibri"/>
                <w:lang w:eastAsia="en-US"/>
              </w:rPr>
            </w:pPr>
            <w:r w:rsidRPr="001C36D7">
              <w:rPr>
                <w:rFonts w:eastAsia="Calibri"/>
                <w:lang w:eastAsia="en-US"/>
              </w:rPr>
              <w:t>means the outcomes a council is seeking to achieve over the next four years and included in the council plan</w:t>
            </w:r>
          </w:p>
        </w:tc>
      </w:tr>
      <w:tr w:rsidR="001C36D7" w:rsidRPr="001C36D7" w14:paraId="389DBE0B" w14:textId="77777777" w:rsidTr="00F511FA">
        <w:tc>
          <w:tcPr>
            <w:tcW w:w="2694" w:type="dxa"/>
          </w:tcPr>
          <w:p w14:paraId="274A2C9A" w14:textId="77777777" w:rsidR="001C36D7" w:rsidRPr="001C36D7" w:rsidRDefault="001C36D7">
            <w:pPr>
              <w:rPr>
                <w:rFonts w:eastAsia="Calibri"/>
                <w:lang w:eastAsia="en-US"/>
              </w:rPr>
            </w:pPr>
            <w:r w:rsidRPr="001C36D7">
              <w:rPr>
                <w:rFonts w:eastAsia="Calibri"/>
                <w:lang w:eastAsia="en-US"/>
              </w:rPr>
              <w:t>Strategic resource plan</w:t>
            </w:r>
          </w:p>
        </w:tc>
        <w:tc>
          <w:tcPr>
            <w:tcW w:w="7087" w:type="dxa"/>
          </w:tcPr>
          <w:p w14:paraId="639DD268" w14:textId="77777777" w:rsidR="001C36D7" w:rsidRPr="001C36D7" w:rsidRDefault="001C36D7">
            <w:pPr>
              <w:rPr>
                <w:rFonts w:eastAsia="Calibri"/>
                <w:lang w:eastAsia="en-US"/>
              </w:rPr>
            </w:pPr>
            <w:r w:rsidRPr="001C36D7">
              <w:rPr>
                <w:rFonts w:eastAsia="Calibri"/>
                <w:lang w:eastAsia="en-US"/>
              </w:rPr>
              <w:t>means a plan of the financial and non-financial resources for at least the next four years required to achieve the strategic objectives in the council plan</w:t>
            </w:r>
          </w:p>
        </w:tc>
      </w:tr>
      <w:tr w:rsidR="001C36D7" w:rsidRPr="001C36D7" w14:paraId="5EE98FAB" w14:textId="77777777" w:rsidTr="00F511FA">
        <w:trPr>
          <w:trHeight w:val="396"/>
        </w:trPr>
        <w:tc>
          <w:tcPr>
            <w:tcW w:w="2694" w:type="dxa"/>
          </w:tcPr>
          <w:p w14:paraId="169072CE" w14:textId="77777777" w:rsidR="001C36D7" w:rsidRPr="001C36D7" w:rsidRDefault="001C36D7">
            <w:pPr>
              <w:rPr>
                <w:rFonts w:eastAsia="Calibri"/>
                <w:lang w:eastAsia="en-US"/>
              </w:rPr>
            </w:pPr>
            <w:r w:rsidRPr="001C36D7">
              <w:rPr>
                <w:rFonts w:eastAsia="Calibri"/>
                <w:lang w:eastAsia="en-US"/>
              </w:rPr>
              <w:t>Strategies</w:t>
            </w:r>
          </w:p>
        </w:tc>
        <w:tc>
          <w:tcPr>
            <w:tcW w:w="7087" w:type="dxa"/>
          </w:tcPr>
          <w:p w14:paraId="3E911543" w14:textId="77777777" w:rsidR="001C36D7" w:rsidRPr="001C36D7" w:rsidDel="00E56C61" w:rsidRDefault="001C36D7">
            <w:pPr>
              <w:rPr>
                <w:rFonts w:eastAsia="Calibri"/>
                <w:lang w:eastAsia="en-US"/>
              </w:rPr>
            </w:pPr>
            <w:r w:rsidRPr="001C36D7">
              <w:rPr>
                <w:rFonts w:eastAsia="Calibri"/>
                <w:lang w:eastAsia="en-US"/>
              </w:rPr>
              <w:t>means high level actions directed at achieving the strategic objectives in the council plan</w:t>
            </w:r>
          </w:p>
        </w:tc>
      </w:tr>
      <w:tr w:rsidR="001C36D7" w:rsidRPr="001C36D7" w14:paraId="5B6EA1E2" w14:textId="77777777" w:rsidTr="00F511FA">
        <w:trPr>
          <w:trHeight w:val="396"/>
        </w:trPr>
        <w:tc>
          <w:tcPr>
            <w:tcW w:w="2694" w:type="dxa"/>
          </w:tcPr>
          <w:p w14:paraId="41397547" w14:textId="77777777" w:rsidR="001C36D7" w:rsidRPr="001C36D7" w:rsidRDefault="001C36D7">
            <w:pPr>
              <w:rPr>
                <w:rFonts w:eastAsia="Calibri"/>
                <w:lang w:eastAsia="en-US"/>
              </w:rPr>
            </w:pPr>
            <w:r w:rsidRPr="001C36D7">
              <w:rPr>
                <w:rFonts w:eastAsia="Calibri"/>
                <w:lang w:eastAsia="en-US"/>
              </w:rPr>
              <w:t>Summary of planned capital works expenditure</w:t>
            </w:r>
          </w:p>
        </w:tc>
        <w:tc>
          <w:tcPr>
            <w:tcW w:w="7087" w:type="dxa"/>
          </w:tcPr>
          <w:p w14:paraId="5454FCAF" w14:textId="77777777" w:rsidR="001C36D7" w:rsidRPr="001C36D7" w:rsidRDefault="001C36D7">
            <w:pPr>
              <w:rPr>
                <w:rFonts w:eastAsia="Calibri"/>
                <w:lang w:eastAsia="en-US"/>
              </w:rPr>
            </w:pPr>
            <w:r w:rsidRPr="001C36D7">
              <w:rPr>
                <w:rFonts w:eastAsia="Calibri"/>
                <w:lang w:eastAsia="en-US"/>
              </w:rPr>
              <w:t xml:space="preserve">means a summary of capital works expenditure in relation to non-current assets classified according to the model statement of capital works in the </w:t>
            </w:r>
            <w:r w:rsidRPr="001C36D7">
              <w:rPr>
                <w:rFonts w:eastAsia="Calibri"/>
                <w:i/>
                <w:lang w:eastAsia="en-US"/>
              </w:rPr>
              <w:t>Local Government Financial Report</w:t>
            </w:r>
            <w:r w:rsidRPr="001C36D7">
              <w:rPr>
                <w:rFonts w:eastAsia="Calibri"/>
                <w:lang w:eastAsia="en-US"/>
              </w:rPr>
              <w:t>, by asset expenditure type and funding source</w:t>
            </w:r>
          </w:p>
        </w:tc>
      </w:tr>
      <w:tr w:rsidR="001C36D7" w:rsidRPr="001C36D7" w14:paraId="55157F5C" w14:textId="77777777" w:rsidTr="00F511FA">
        <w:trPr>
          <w:trHeight w:val="396"/>
        </w:trPr>
        <w:tc>
          <w:tcPr>
            <w:tcW w:w="2694" w:type="dxa"/>
          </w:tcPr>
          <w:p w14:paraId="3E4552EA" w14:textId="77777777" w:rsidR="001C36D7" w:rsidRPr="001C36D7" w:rsidRDefault="001C36D7">
            <w:pPr>
              <w:rPr>
                <w:rFonts w:eastAsia="Calibri"/>
                <w:lang w:eastAsia="en-US"/>
              </w:rPr>
            </w:pPr>
            <w:r w:rsidRPr="001C36D7">
              <w:rPr>
                <w:rFonts w:eastAsia="Calibri"/>
                <w:lang w:eastAsia="en-US"/>
              </w:rPr>
              <w:t xml:space="preserve">Summary of planned human resources </w:t>
            </w:r>
          </w:p>
        </w:tc>
        <w:tc>
          <w:tcPr>
            <w:tcW w:w="7087" w:type="dxa"/>
          </w:tcPr>
          <w:p w14:paraId="048A9F7F" w14:textId="77777777" w:rsidR="001C36D7" w:rsidRPr="001C36D7" w:rsidDel="00E56C61" w:rsidRDefault="001C36D7">
            <w:pPr>
              <w:rPr>
                <w:rFonts w:eastAsia="Calibri"/>
                <w:lang w:eastAsia="en-US"/>
              </w:rPr>
            </w:pPr>
            <w:r w:rsidRPr="001C36D7">
              <w:rPr>
                <w:rFonts w:eastAsia="Calibri"/>
                <w:lang w:eastAsia="en-US"/>
              </w:rPr>
              <w:t xml:space="preserve">means a summary of permanent council staff expenditure and numbers of full time equivalent council staff categorised according to the organisational structure of the council </w:t>
            </w:r>
          </w:p>
        </w:tc>
      </w:tr>
      <w:tr w:rsidR="001C36D7" w:rsidRPr="001C36D7" w14:paraId="22E57EB2" w14:textId="77777777" w:rsidTr="00F511FA">
        <w:trPr>
          <w:trHeight w:val="396"/>
        </w:trPr>
        <w:tc>
          <w:tcPr>
            <w:tcW w:w="2694" w:type="dxa"/>
          </w:tcPr>
          <w:p w14:paraId="34C3DD6A" w14:textId="77777777" w:rsidR="001C36D7" w:rsidRPr="001C36D7" w:rsidRDefault="001C36D7">
            <w:pPr>
              <w:rPr>
                <w:rFonts w:eastAsia="Calibri"/>
                <w:lang w:eastAsia="en-US"/>
              </w:rPr>
            </w:pPr>
            <w:r w:rsidRPr="001C36D7">
              <w:rPr>
                <w:rFonts w:eastAsia="Calibri"/>
                <w:lang w:eastAsia="en-US"/>
              </w:rPr>
              <w:t>Sustainable capacity indicators</w:t>
            </w:r>
          </w:p>
        </w:tc>
        <w:tc>
          <w:tcPr>
            <w:tcW w:w="7087" w:type="dxa"/>
          </w:tcPr>
          <w:p w14:paraId="5912020C" w14:textId="77777777" w:rsidR="001C36D7" w:rsidRPr="001C36D7" w:rsidDel="00E56C61" w:rsidRDefault="001C36D7">
            <w:pPr>
              <w:rPr>
                <w:rFonts w:eastAsia="Calibri"/>
                <w:lang w:eastAsia="en-US"/>
              </w:rPr>
            </w:pPr>
            <w:r w:rsidRPr="001C36D7">
              <w:rPr>
                <w:rFonts w:eastAsia="Calibri"/>
                <w:lang w:eastAsia="en-US"/>
              </w:rPr>
              <w:t>means a prescribed set of indicators measuring whether councils have the capacity to meet the agreed service and infrastructure needs of the local community and absorb foreseeable changes and unexpected shocks into the future covering financial performance, capacity and governance and management</w:t>
            </w:r>
          </w:p>
        </w:tc>
      </w:tr>
    </w:tbl>
    <w:p w14:paraId="593A4190" w14:textId="77777777" w:rsidR="001C36D7" w:rsidRPr="001C36D7" w:rsidRDefault="001C36D7">
      <w:pPr>
        <w:rPr>
          <w:rFonts w:eastAsia="Calibri"/>
          <w:lang w:eastAsia="en-US"/>
        </w:rPr>
      </w:pPr>
    </w:p>
    <w:p w14:paraId="2AF2156B" w14:textId="641EE56D" w:rsidR="001C36D7" w:rsidRPr="001C36D7" w:rsidRDefault="001C36D7" w:rsidP="00686B7C">
      <w:pPr>
        <w:pStyle w:val="Heading1"/>
        <w:rPr>
          <w:lang w:eastAsia="en-US"/>
        </w:rPr>
      </w:pPr>
      <w:r w:rsidRPr="001C36D7">
        <w:rPr>
          <w:lang w:eastAsia="en-US"/>
        </w:rPr>
        <w:br w:type="page"/>
      </w:r>
      <w:bookmarkStart w:id="111" w:name="_Toc445974893"/>
      <w:bookmarkStart w:id="112" w:name="_Toc516047123"/>
      <w:bookmarkStart w:id="113" w:name="_Toc516669476"/>
      <w:r w:rsidRPr="001C36D7">
        <w:rPr>
          <w:lang w:eastAsia="en-US"/>
        </w:rPr>
        <w:lastRenderedPageBreak/>
        <w:t>References</w:t>
      </w:r>
      <w:bookmarkEnd w:id="111"/>
      <w:bookmarkEnd w:id="112"/>
      <w:bookmarkEnd w:id="113"/>
    </w:p>
    <w:p w14:paraId="242C7720" w14:textId="137A3803" w:rsidR="001C36D7" w:rsidRDefault="00620725" w:rsidP="00686B7C">
      <w:pPr>
        <w:spacing w:before="240"/>
        <w:rPr>
          <w:rFonts w:eastAsia="Calibri"/>
          <w:color w:val="auto"/>
          <w:lang w:eastAsia="en-US"/>
        </w:rPr>
      </w:pPr>
      <w:r w:rsidRPr="001C36D7">
        <w:rPr>
          <w:rFonts w:eastAsia="Calibri"/>
          <w:color w:val="auto"/>
          <w:lang w:eastAsia="en-US"/>
        </w:rPr>
        <w:t>Department of Environment, Land, Water and Planning (201</w:t>
      </w:r>
      <w:r>
        <w:rPr>
          <w:rFonts w:eastAsia="Calibri"/>
          <w:color w:val="auto"/>
          <w:lang w:eastAsia="en-US"/>
        </w:rPr>
        <w:t>8</w:t>
      </w:r>
      <w:r w:rsidRPr="001C36D7">
        <w:rPr>
          <w:rFonts w:eastAsia="Calibri"/>
          <w:color w:val="auto"/>
          <w:lang w:eastAsia="en-US"/>
        </w:rPr>
        <w:t xml:space="preserve">), </w:t>
      </w:r>
      <w:r w:rsidR="001C36D7" w:rsidRPr="001C36D7">
        <w:rPr>
          <w:rFonts w:eastAsia="Calibri"/>
          <w:i/>
          <w:color w:val="auto"/>
          <w:lang w:eastAsia="en-US"/>
        </w:rPr>
        <w:t>Victorian City Council Model Budget 201</w:t>
      </w:r>
      <w:r w:rsidR="007C5CF1">
        <w:rPr>
          <w:rFonts w:eastAsia="Calibri"/>
          <w:i/>
          <w:color w:val="auto"/>
          <w:lang w:eastAsia="en-US"/>
        </w:rPr>
        <w:t>8</w:t>
      </w:r>
      <w:r w:rsidR="001C36D7" w:rsidRPr="001C36D7">
        <w:rPr>
          <w:rFonts w:eastAsia="Calibri"/>
          <w:i/>
          <w:color w:val="auto"/>
          <w:lang w:eastAsia="en-US"/>
        </w:rPr>
        <w:t>-201</w:t>
      </w:r>
      <w:r w:rsidR="007C5CF1">
        <w:rPr>
          <w:rFonts w:eastAsia="Calibri"/>
          <w:i/>
          <w:color w:val="auto"/>
          <w:lang w:eastAsia="en-US"/>
        </w:rPr>
        <w:t>9</w:t>
      </w:r>
      <w:r>
        <w:rPr>
          <w:rFonts w:eastAsia="Calibri"/>
          <w:color w:val="auto"/>
          <w:lang w:eastAsia="en-US"/>
        </w:rPr>
        <w:t xml:space="preserve">, </w:t>
      </w:r>
      <w:hyperlink r:id="rId48" w:history="1">
        <w:r w:rsidRPr="00686B7C">
          <w:rPr>
            <w:rStyle w:val="Hyperlink"/>
            <w:rFonts w:ascii="Arial" w:eastAsia="Calibri" w:hAnsi="Arial"/>
            <w:color w:val="363534" w:themeColor="text1"/>
            <w:lang w:eastAsia="en-US"/>
          </w:rPr>
          <w:t>https://www.localgovernment.vic.gov.au/strengthening-councils/sector-guidance-planning-and-reporting</w:t>
        </w:r>
      </w:hyperlink>
    </w:p>
    <w:p w14:paraId="36AC73CE" w14:textId="52C38FB9" w:rsidR="00662F96" w:rsidRPr="00686B7C" w:rsidRDefault="00662F96" w:rsidP="00686B7C">
      <w:pPr>
        <w:pStyle w:val="FootnoteText"/>
        <w:tabs>
          <w:tab w:val="clear" w:pos="284"/>
          <w:tab w:val="left" w:pos="0"/>
        </w:tabs>
        <w:spacing w:before="240" w:after="120"/>
        <w:ind w:left="0" w:firstLine="0"/>
        <w:rPr>
          <w:bCs/>
          <w:sz w:val="20"/>
        </w:rPr>
      </w:pPr>
      <w:r w:rsidRPr="00686B7C">
        <w:rPr>
          <w:sz w:val="20"/>
        </w:rPr>
        <w:t xml:space="preserve">Chartered Accountants in Australia and New Zealand (2017), </w:t>
      </w:r>
      <w:r w:rsidRPr="00686B7C">
        <w:rPr>
          <w:i/>
          <w:sz w:val="20"/>
        </w:rPr>
        <w:t>Victorian City Council Model Budget 2017-2018</w:t>
      </w:r>
      <w:r w:rsidRPr="00686B7C">
        <w:rPr>
          <w:sz w:val="20"/>
        </w:rPr>
        <w:t xml:space="preserve">, </w:t>
      </w:r>
      <w:hyperlink r:id="rId49" w:history="1">
        <w:r w:rsidRPr="00686B7C">
          <w:rPr>
            <w:rStyle w:val="Hyperlink"/>
            <w:rFonts w:cs="Tahoma"/>
            <w:color w:val="363534" w:themeColor="text1"/>
            <w:sz w:val="20"/>
          </w:rPr>
          <w:t>http://www.finpro.org.au/2017/02/model-budget-201718/</w:t>
        </w:r>
      </w:hyperlink>
    </w:p>
    <w:p w14:paraId="58E2C484" w14:textId="1226A1CA" w:rsidR="001C36D7" w:rsidRPr="001C36D7" w:rsidRDefault="001C36D7" w:rsidP="00686B7C">
      <w:pPr>
        <w:spacing w:before="240"/>
        <w:rPr>
          <w:rFonts w:eastAsia="Calibri"/>
          <w:color w:val="auto"/>
          <w:lang w:eastAsia="en-US"/>
        </w:rPr>
      </w:pPr>
      <w:r w:rsidRPr="001C36D7">
        <w:rPr>
          <w:rFonts w:eastAsia="Calibri"/>
          <w:color w:val="auto"/>
          <w:lang w:eastAsia="en-US"/>
        </w:rPr>
        <w:t>Department of Environment, Land, Water and Planning (201</w:t>
      </w:r>
      <w:r w:rsidR="00BD5C7C">
        <w:rPr>
          <w:rFonts w:eastAsia="Calibri"/>
          <w:color w:val="auto"/>
          <w:lang w:eastAsia="en-US"/>
        </w:rPr>
        <w:t>8</w:t>
      </w:r>
      <w:r w:rsidRPr="001C36D7">
        <w:rPr>
          <w:rFonts w:eastAsia="Calibri"/>
          <w:color w:val="auto"/>
          <w:lang w:eastAsia="en-US"/>
        </w:rPr>
        <w:t xml:space="preserve">), </w:t>
      </w:r>
      <w:r w:rsidRPr="001C36D7">
        <w:rPr>
          <w:rFonts w:eastAsia="Calibri"/>
          <w:i/>
          <w:color w:val="auto"/>
          <w:lang w:eastAsia="en-US"/>
        </w:rPr>
        <w:t xml:space="preserve">Local Government Model Financial Report, </w:t>
      </w:r>
      <w:r w:rsidRPr="001C36D7">
        <w:rPr>
          <w:rFonts w:eastAsia="Calibri"/>
          <w:color w:val="auto"/>
          <w:lang w:eastAsia="en-US"/>
        </w:rPr>
        <w:t xml:space="preserve">State of Victoria  </w:t>
      </w:r>
      <w:hyperlink r:id="rId50" w:history="1">
        <w:r w:rsidRPr="00686B7C">
          <w:rPr>
            <w:rStyle w:val="Hyperlink"/>
            <w:rFonts w:ascii="Arial" w:eastAsia="Calibri" w:hAnsi="Arial"/>
            <w:color w:val="363534" w:themeColor="text1"/>
            <w:lang w:eastAsia="en-US"/>
          </w:rPr>
          <w:t>https://knowyourcouncil.vic.gov.au/local-government-victoria-publications-and-guidance</w:t>
        </w:r>
      </w:hyperlink>
    </w:p>
    <w:p w14:paraId="0E99D725" w14:textId="6F198C09" w:rsidR="001C36D7" w:rsidRPr="00686B7C" w:rsidRDefault="001C36D7" w:rsidP="00686B7C">
      <w:pPr>
        <w:spacing w:before="240"/>
        <w:rPr>
          <w:rFonts w:eastAsia="Calibri"/>
          <w:lang w:eastAsia="en-US"/>
        </w:rPr>
      </w:pPr>
      <w:r w:rsidRPr="001C36D7">
        <w:rPr>
          <w:rFonts w:eastAsia="Calibri"/>
          <w:lang w:eastAsia="en-US"/>
        </w:rPr>
        <w:t>Department of Environment, Land, Water and Planning (201</w:t>
      </w:r>
      <w:r w:rsidR="004F53C2">
        <w:rPr>
          <w:rFonts w:eastAsia="Calibri"/>
          <w:lang w:eastAsia="en-US"/>
        </w:rPr>
        <w:t>8</w:t>
      </w:r>
      <w:r w:rsidRPr="001C36D7">
        <w:rPr>
          <w:rFonts w:eastAsia="Calibri"/>
          <w:lang w:eastAsia="en-US"/>
        </w:rPr>
        <w:t xml:space="preserve">), </w:t>
      </w:r>
      <w:r w:rsidRPr="001C36D7">
        <w:rPr>
          <w:rFonts w:eastAsia="Calibri"/>
          <w:i/>
          <w:lang w:eastAsia="en-US"/>
        </w:rPr>
        <w:t xml:space="preserve">Local Government Better Practice Guide Strategic Resource Plan, </w:t>
      </w:r>
      <w:r w:rsidRPr="001C36D7">
        <w:rPr>
          <w:rFonts w:eastAsia="Calibri"/>
          <w:lang w:eastAsia="en-US"/>
        </w:rPr>
        <w:t xml:space="preserve">State of Victoria </w:t>
      </w:r>
      <w:hyperlink r:id="rId51" w:history="1">
        <w:r w:rsidRPr="00686B7C">
          <w:rPr>
            <w:rStyle w:val="Hyperlink"/>
            <w:rFonts w:ascii="Arial" w:eastAsia="Calibri" w:hAnsi="Arial"/>
            <w:color w:val="363534" w:themeColor="text1"/>
            <w:lang w:eastAsia="en-US"/>
          </w:rPr>
          <w:t>https://knowyourcouncil.vic.gov.au/local-government-victoria-publications-and-guidance</w:t>
        </w:r>
      </w:hyperlink>
    </w:p>
    <w:p w14:paraId="3EDF5C17" w14:textId="421E2450" w:rsidR="001C36D7" w:rsidRPr="001C36D7" w:rsidRDefault="001C36D7" w:rsidP="00686B7C">
      <w:pPr>
        <w:spacing w:before="240"/>
        <w:rPr>
          <w:rFonts w:eastAsia="Calibri"/>
          <w:lang w:eastAsia="en-US"/>
        </w:rPr>
      </w:pPr>
      <w:r w:rsidRPr="001C36D7">
        <w:rPr>
          <w:rFonts w:eastAsia="Calibri"/>
          <w:lang w:eastAsia="en-US"/>
        </w:rPr>
        <w:t>Department of Environment, Land, Water and Planning (201</w:t>
      </w:r>
      <w:r w:rsidR="0036628F">
        <w:rPr>
          <w:rFonts w:eastAsia="Calibri"/>
          <w:lang w:eastAsia="en-US"/>
        </w:rPr>
        <w:t>8</w:t>
      </w:r>
      <w:r w:rsidRPr="001C36D7">
        <w:rPr>
          <w:rFonts w:eastAsia="Calibri"/>
          <w:lang w:eastAsia="en-US"/>
        </w:rPr>
        <w:t xml:space="preserve">), </w:t>
      </w:r>
      <w:r w:rsidRPr="001C36D7">
        <w:rPr>
          <w:rFonts w:eastAsia="Calibri"/>
          <w:i/>
          <w:lang w:eastAsia="en-US"/>
        </w:rPr>
        <w:t xml:space="preserve">Local Government Better Practice Guide Report of Operations, </w:t>
      </w:r>
      <w:r w:rsidRPr="001C36D7">
        <w:rPr>
          <w:rFonts w:eastAsia="Calibri"/>
          <w:lang w:eastAsia="en-US"/>
        </w:rPr>
        <w:t xml:space="preserve">State of Victoria </w:t>
      </w:r>
      <w:hyperlink r:id="rId52" w:history="1">
        <w:hyperlink r:id="rId53" w:history="1">
          <w:r w:rsidR="00FF0D01" w:rsidRPr="00686B7C">
            <w:rPr>
              <w:rStyle w:val="Hyperlink"/>
              <w:rFonts w:ascii="Arial" w:eastAsia="Calibri" w:hAnsi="Arial"/>
              <w:color w:val="363534" w:themeColor="text1"/>
              <w:lang w:eastAsia="en-US"/>
            </w:rPr>
            <w:t>https://knowyourcouncil.vic.gov.au/local-government-victoria-publications-and-guidance</w:t>
          </w:r>
        </w:hyperlink>
        <w:r w:rsidR="00BD5C7C" w:rsidRPr="00686B7C" w:rsidDel="00E00D10">
          <w:rPr>
            <w:rStyle w:val="Hyperlink"/>
            <w:rFonts w:ascii="Arial" w:eastAsia="Calibri" w:hAnsi="Arial"/>
            <w:color w:val="363534" w:themeColor="text1"/>
            <w:lang w:eastAsia="en-US"/>
          </w:rPr>
          <w:t xml:space="preserve"> </w:t>
        </w:r>
      </w:hyperlink>
    </w:p>
    <w:p w14:paraId="19DCBA4C" w14:textId="285276D2" w:rsidR="001C36D7" w:rsidRPr="001C36D7" w:rsidRDefault="001C36D7" w:rsidP="00686B7C">
      <w:pPr>
        <w:spacing w:before="240"/>
        <w:rPr>
          <w:rFonts w:eastAsia="Calibri"/>
          <w:lang w:eastAsia="en-US"/>
        </w:rPr>
      </w:pPr>
      <w:r w:rsidRPr="001C36D7">
        <w:rPr>
          <w:rFonts w:eastAsia="Calibri"/>
          <w:lang w:eastAsia="en-US"/>
        </w:rPr>
        <w:t>Department of Environment, Land, Water and Planning (201</w:t>
      </w:r>
      <w:r w:rsidR="0036628F">
        <w:rPr>
          <w:rFonts w:eastAsia="Calibri"/>
          <w:lang w:eastAsia="en-US"/>
        </w:rPr>
        <w:t>8</w:t>
      </w:r>
      <w:r w:rsidRPr="001C36D7">
        <w:rPr>
          <w:rFonts w:eastAsia="Calibri"/>
          <w:lang w:eastAsia="en-US"/>
        </w:rPr>
        <w:t xml:space="preserve">), </w:t>
      </w:r>
      <w:r w:rsidRPr="001C36D7">
        <w:rPr>
          <w:rFonts w:eastAsia="Calibri"/>
          <w:i/>
          <w:lang w:eastAsia="en-US"/>
        </w:rPr>
        <w:t xml:space="preserve">Local Government Better Practice Guide Performance Statement, </w:t>
      </w:r>
      <w:r w:rsidRPr="001C36D7">
        <w:rPr>
          <w:rFonts w:eastAsia="Calibri"/>
          <w:lang w:eastAsia="en-US"/>
        </w:rPr>
        <w:t xml:space="preserve">State of Victoria </w:t>
      </w:r>
      <w:hyperlink r:id="rId54" w:history="1">
        <w:r w:rsidR="000C4327" w:rsidRPr="00686B7C">
          <w:rPr>
            <w:rStyle w:val="Hyperlink"/>
            <w:rFonts w:ascii="Arial" w:eastAsia="Calibri" w:hAnsi="Arial"/>
            <w:color w:val="363534" w:themeColor="text1"/>
            <w:lang w:eastAsia="en-US"/>
          </w:rPr>
          <w:t>https://knowyourcouncil.vic.gov.au/local-government-victoria-publications-and-guidance</w:t>
        </w:r>
        <w:r w:rsidR="000C4327" w:rsidRPr="00686B7C" w:rsidDel="00E00D10">
          <w:rPr>
            <w:rStyle w:val="Hyperlink"/>
            <w:rFonts w:ascii="Arial" w:eastAsia="Calibri" w:hAnsi="Arial"/>
            <w:color w:val="363534" w:themeColor="text1"/>
            <w:lang w:eastAsia="en-US"/>
          </w:rPr>
          <w:t xml:space="preserve"> </w:t>
        </w:r>
      </w:hyperlink>
    </w:p>
    <w:p w14:paraId="43E3A437" w14:textId="7EA517D9" w:rsidR="001C36D7" w:rsidRPr="001C36D7" w:rsidRDefault="001C36D7" w:rsidP="00686B7C">
      <w:pPr>
        <w:spacing w:before="240"/>
        <w:rPr>
          <w:rFonts w:eastAsia="Calibri"/>
          <w:lang w:eastAsia="en-US"/>
        </w:rPr>
      </w:pPr>
      <w:r w:rsidRPr="001C36D7">
        <w:rPr>
          <w:rFonts w:eastAsia="Calibri"/>
          <w:lang w:eastAsia="en-US"/>
        </w:rPr>
        <w:t>Department of Environment, Land, Water and Planning (201</w:t>
      </w:r>
      <w:r w:rsidR="0036628F">
        <w:rPr>
          <w:rFonts w:eastAsia="Calibri"/>
          <w:lang w:eastAsia="en-US"/>
        </w:rPr>
        <w:t>8</w:t>
      </w:r>
      <w:r w:rsidRPr="001C36D7">
        <w:rPr>
          <w:rFonts w:eastAsia="Calibri"/>
          <w:lang w:eastAsia="en-US"/>
        </w:rPr>
        <w:t xml:space="preserve">), </w:t>
      </w:r>
      <w:r w:rsidRPr="001C36D7">
        <w:rPr>
          <w:rFonts w:eastAsia="Calibri"/>
          <w:i/>
          <w:lang w:eastAsia="en-US"/>
        </w:rPr>
        <w:t>Local Government Better Practice Guide Performance Reporting Framework Indicator Workbook</w:t>
      </w:r>
      <w:r w:rsidRPr="001C36D7">
        <w:rPr>
          <w:rFonts w:eastAsia="Calibri"/>
          <w:lang w:eastAsia="en-US"/>
        </w:rPr>
        <w:t xml:space="preserve">, State of Victoria </w:t>
      </w:r>
      <w:hyperlink r:id="rId55" w:history="1">
        <w:r w:rsidR="000C4327" w:rsidRPr="00686B7C">
          <w:rPr>
            <w:rFonts w:eastAsia="Calibri"/>
            <w:u w:val="single"/>
            <w:lang w:eastAsia="en-US"/>
          </w:rPr>
          <w:t>https://knowyourcouncil.vic.gov.au/local-government-victoria-publications-and-guidance</w:t>
        </w:r>
      </w:hyperlink>
    </w:p>
    <w:p w14:paraId="0F1FAB13" w14:textId="1963F266" w:rsidR="001C36D7" w:rsidRPr="001C36D7" w:rsidRDefault="001C36D7" w:rsidP="00686B7C">
      <w:pPr>
        <w:spacing w:before="240"/>
        <w:rPr>
          <w:rFonts w:eastAsia="Calibri"/>
          <w:lang w:eastAsia="en-US"/>
        </w:rPr>
      </w:pPr>
      <w:r w:rsidRPr="001C36D7">
        <w:rPr>
          <w:rFonts w:eastAsia="Calibri"/>
          <w:lang w:eastAsia="en-US"/>
        </w:rPr>
        <w:t xml:space="preserve">Department of Transport, Planning and Local Infrastructure (2014), </w:t>
      </w:r>
      <w:r w:rsidRPr="001C36D7">
        <w:rPr>
          <w:rFonts w:eastAsia="Calibri"/>
          <w:i/>
          <w:lang w:eastAsia="en-US"/>
        </w:rPr>
        <w:t>Good Practice Guide to Revenue and Rating for Local Government,</w:t>
      </w:r>
      <w:r w:rsidRPr="001C36D7">
        <w:rPr>
          <w:rFonts w:eastAsia="Calibri"/>
          <w:lang w:eastAsia="en-US"/>
        </w:rPr>
        <w:t xml:space="preserve"> State of Victoria, </w:t>
      </w:r>
      <w:hyperlink r:id="rId56" w:history="1">
        <w:r w:rsidRPr="00686B7C">
          <w:rPr>
            <w:rStyle w:val="Hyperlink"/>
            <w:rFonts w:ascii="Arial" w:eastAsia="Calibri" w:hAnsi="Arial"/>
            <w:color w:val="363534" w:themeColor="text1"/>
            <w:lang w:eastAsia="en-US"/>
          </w:rPr>
          <w:t>http://www.localgovernment.vic.gov.au/strengthening-councils/sector-guidance-planning-and-reporting</w:t>
        </w:r>
      </w:hyperlink>
    </w:p>
    <w:p w14:paraId="4CF2AA41" w14:textId="3690AF5C" w:rsidR="001C36D7" w:rsidRPr="001C36D7" w:rsidRDefault="001C36D7" w:rsidP="00686B7C">
      <w:pPr>
        <w:spacing w:before="240"/>
        <w:rPr>
          <w:rFonts w:eastAsia="Calibri"/>
          <w:i/>
          <w:lang w:eastAsia="en-US"/>
        </w:rPr>
      </w:pPr>
      <w:r w:rsidRPr="001C36D7">
        <w:rPr>
          <w:rFonts w:eastAsia="Calibri"/>
          <w:lang w:eastAsia="en-US"/>
        </w:rPr>
        <w:t xml:space="preserve">Department of Victorian Communities (2006), </w:t>
      </w:r>
      <w:r w:rsidRPr="001C36D7">
        <w:rPr>
          <w:rFonts w:eastAsia="Calibri"/>
          <w:i/>
          <w:lang w:eastAsia="en-US"/>
        </w:rPr>
        <w:t>Local Government: Accounting for non-current physical assets under AASB 116: A Guide,</w:t>
      </w:r>
      <w:r w:rsidRPr="001C36D7">
        <w:rPr>
          <w:rFonts w:eastAsia="Calibri"/>
          <w:lang w:eastAsia="en-US"/>
        </w:rPr>
        <w:t xml:space="preserve">  </w:t>
      </w:r>
      <w:hyperlink r:id="rId57" w:history="1">
        <w:r w:rsidRPr="00686B7C">
          <w:rPr>
            <w:rStyle w:val="Hyperlink"/>
            <w:rFonts w:ascii="Arial" w:eastAsia="Calibri" w:hAnsi="Arial"/>
            <w:color w:val="363534" w:themeColor="text1"/>
            <w:lang w:eastAsia="en-US"/>
          </w:rPr>
          <w:t>http://www.localgovernment.vic.gov.au/strengthening-councils/procurement/financial-and-asset-management</w:t>
        </w:r>
      </w:hyperlink>
    </w:p>
    <w:p w14:paraId="147A5BDA" w14:textId="67A4324A" w:rsidR="001C36D7" w:rsidRPr="001C36D7" w:rsidRDefault="001C36D7" w:rsidP="00686B7C">
      <w:pPr>
        <w:spacing w:before="240"/>
        <w:rPr>
          <w:rFonts w:eastAsia="Calibri"/>
          <w:color w:val="auto"/>
          <w:lang w:eastAsia="en-US"/>
        </w:rPr>
      </w:pPr>
      <w:r w:rsidRPr="001C36D7">
        <w:rPr>
          <w:rFonts w:eastAsia="Calibri"/>
          <w:color w:val="auto"/>
          <w:lang w:eastAsia="en-US"/>
        </w:rPr>
        <w:t xml:space="preserve">LGPro Corporate Planners Network (2005), </w:t>
      </w:r>
      <w:r w:rsidRPr="001C36D7">
        <w:rPr>
          <w:rFonts w:eastAsia="Calibri"/>
          <w:i/>
          <w:color w:val="auto"/>
          <w:lang w:eastAsia="en-US"/>
        </w:rPr>
        <w:t>The</w:t>
      </w:r>
      <w:r w:rsidRPr="001C36D7">
        <w:rPr>
          <w:rFonts w:eastAsia="Calibri"/>
          <w:color w:val="auto"/>
          <w:lang w:eastAsia="en-US"/>
        </w:rPr>
        <w:t xml:space="preserve"> </w:t>
      </w:r>
      <w:r w:rsidRPr="001C36D7">
        <w:rPr>
          <w:rFonts w:eastAsia="Calibri"/>
          <w:i/>
          <w:color w:val="auto"/>
          <w:lang w:eastAsia="en-US"/>
        </w:rPr>
        <w:t xml:space="preserve">Council Plan Development Guide, </w:t>
      </w:r>
      <w:hyperlink r:id="rId58" w:history="1">
        <w:r w:rsidRPr="00686B7C">
          <w:rPr>
            <w:rFonts w:eastAsia="Calibri"/>
            <w:u w:val="single"/>
            <w:lang w:eastAsia="en-US"/>
          </w:rPr>
          <w:t>http://www.lgpro.com/sigs/corporate-planners-network/council-planning-documents</w:t>
        </w:r>
      </w:hyperlink>
    </w:p>
    <w:p w14:paraId="352284AD" w14:textId="212A20DE" w:rsidR="001C36D7" w:rsidRPr="00686B7C" w:rsidRDefault="001C36D7" w:rsidP="00686B7C">
      <w:pPr>
        <w:spacing w:before="240"/>
        <w:rPr>
          <w:rFonts w:eastAsia="Calibri"/>
          <w:lang w:eastAsia="en-US"/>
        </w:rPr>
      </w:pPr>
      <w:r w:rsidRPr="001C36D7">
        <w:rPr>
          <w:rFonts w:eastAsia="Calibri"/>
          <w:lang w:eastAsia="en-US"/>
        </w:rPr>
        <w:t xml:space="preserve">LGPro Corporate Planners Network (2008), </w:t>
      </w:r>
      <w:r w:rsidRPr="001C36D7">
        <w:rPr>
          <w:rFonts w:eastAsia="Calibri"/>
          <w:i/>
          <w:lang w:eastAsia="en-US"/>
        </w:rPr>
        <w:t xml:space="preserve">So you want to write a Council Plan? Guidelines and resources for developing a Council Plan, </w:t>
      </w:r>
      <w:hyperlink r:id="rId59" w:history="1">
        <w:r w:rsidRPr="00686B7C">
          <w:rPr>
            <w:rFonts w:eastAsia="Calibri"/>
            <w:u w:val="single"/>
            <w:lang w:eastAsia="en-US"/>
          </w:rPr>
          <w:t>http://www.lgpro.com/sigs/corporate-planners-network/council-planning-documents</w:t>
        </w:r>
      </w:hyperlink>
    </w:p>
    <w:p w14:paraId="0848A975" w14:textId="683BB246" w:rsidR="001C36D7" w:rsidRPr="001C36D7" w:rsidRDefault="001C36D7" w:rsidP="00686B7C">
      <w:pPr>
        <w:spacing w:before="240"/>
        <w:rPr>
          <w:rFonts w:eastAsia="Calibri"/>
          <w:color w:val="auto"/>
          <w:lang w:eastAsia="en-US"/>
        </w:rPr>
      </w:pPr>
      <w:r w:rsidRPr="001C36D7">
        <w:rPr>
          <w:rFonts w:eastAsia="Calibri"/>
          <w:color w:val="auto"/>
          <w:lang w:eastAsia="en-US"/>
        </w:rPr>
        <w:t>Municipal Association of Victoria (2012),</w:t>
      </w:r>
      <w:r w:rsidRPr="001C36D7">
        <w:rPr>
          <w:rFonts w:eastAsia="Calibri"/>
          <w:i/>
          <w:color w:val="auto"/>
          <w:lang w:eastAsia="en-US"/>
        </w:rPr>
        <w:t xml:space="preserve"> Council Plan Good Practice Guide,</w:t>
      </w:r>
      <w:r w:rsidRPr="001C36D7">
        <w:rPr>
          <w:rFonts w:eastAsia="Calibri"/>
          <w:color w:val="auto"/>
          <w:lang w:eastAsia="en-US"/>
        </w:rPr>
        <w:t xml:space="preserve"> </w:t>
      </w:r>
      <w:hyperlink r:id="rId60" w:history="1">
        <w:r w:rsidR="00207FD6" w:rsidRPr="00686B7C">
          <w:rPr>
            <w:rFonts w:eastAsia="Calibri"/>
            <w:u w:val="single"/>
            <w:lang w:eastAsia="en-US"/>
          </w:rPr>
          <w:t>http://www.mav.asn.au/what-we-do/governance-legislation/advice-interpretation/best-practice-guidelines</w:t>
        </w:r>
      </w:hyperlink>
    </w:p>
    <w:p w14:paraId="6699A15A" w14:textId="289C8D93" w:rsidR="001C36D7" w:rsidRPr="001C36D7" w:rsidRDefault="001C36D7" w:rsidP="00686B7C">
      <w:pPr>
        <w:spacing w:before="240"/>
        <w:rPr>
          <w:rFonts w:eastAsia="Calibri"/>
          <w:lang w:eastAsia="en-US"/>
        </w:rPr>
      </w:pPr>
      <w:r w:rsidRPr="001C36D7">
        <w:rPr>
          <w:rFonts w:eastAsia="Calibri"/>
          <w:lang w:eastAsia="en-US"/>
        </w:rPr>
        <w:t xml:space="preserve">Victorian Auditor-General's Office (2008), </w:t>
      </w:r>
      <w:r w:rsidRPr="001C36D7">
        <w:rPr>
          <w:rFonts w:eastAsia="Calibri"/>
          <w:i/>
          <w:lang w:eastAsia="en-US"/>
        </w:rPr>
        <w:t>Local Government Performance Report – turning principles into practice</w:t>
      </w:r>
      <w:r w:rsidRPr="001C36D7">
        <w:rPr>
          <w:rFonts w:eastAsia="Calibri"/>
          <w:lang w:eastAsia="en-US"/>
        </w:rPr>
        <w:t>, State of Victoria</w:t>
      </w:r>
      <w:r w:rsidR="00033C26">
        <w:rPr>
          <w:rFonts w:eastAsia="Calibri"/>
          <w:lang w:eastAsia="en-US"/>
        </w:rPr>
        <w:t xml:space="preserve"> (</w:t>
      </w:r>
      <w:r w:rsidR="00775109">
        <w:rPr>
          <w:rFonts w:eastAsia="Calibri"/>
          <w:lang w:eastAsia="en-US"/>
        </w:rPr>
        <w:t xml:space="preserve">please note the electronic copy of this report is no longer available on the VAGO website. It may be accessed by contacting the </w:t>
      </w:r>
      <w:r w:rsidR="008F49D1">
        <w:rPr>
          <w:rFonts w:eastAsia="Calibri"/>
          <w:lang w:eastAsia="en-US"/>
        </w:rPr>
        <w:t>Public Records Office of Victoria)</w:t>
      </w:r>
    </w:p>
    <w:p w14:paraId="2ECFEE36" w14:textId="3BF129CE" w:rsidR="001C36D7" w:rsidRPr="001C36D7" w:rsidRDefault="001C36D7" w:rsidP="00686B7C">
      <w:pPr>
        <w:spacing w:before="240"/>
        <w:rPr>
          <w:rFonts w:eastAsia="Calibri"/>
          <w:color w:val="auto"/>
          <w:lang w:eastAsia="en-US"/>
        </w:rPr>
      </w:pPr>
      <w:r w:rsidRPr="001C36D7">
        <w:rPr>
          <w:rFonts w:eastAsia="Calibri"/>
          <w:color w:val="auto"/>
          <w:lang w:eastAsia="en-US"/>
        </w:rPr>
        <w:t xml:space="preserve">Victorian Auditor-General's Office (2008), </w:t>
      </w:r>
      <w:r w:rsidRPr="001C36D7">
        <w:rPr>
          <w:rFonts w:eastAsia="Calibri"/>
          <w:i/>
          <w:color w:val="auto"/>
          <w:lang w:eastAsia="en-US"/>
        </w:rPr>
        <w:t>Performance Reporting in Local Government</w:t>
      </w:r>
      <w:r w:rsidRPr="001C36D7">
        <w:rPr>
          <w:rFonts w:eastAsia="Calibri"/>
          <w:color w:val="auto"/>
          <w:lang w:eastAsia="en-US"/>
        </w:rPr>
        <w:t>, State of Victoria</w:t>
      </w:r>
      <w:r w:rsidR="008F49D1">
        <w:rPr>
          <w:rFonts w:eastAsia="Calibri"/>
          <w:color w:val="auto"/>
          <w:lang w:eastAsia="en-US"/>
        </w:rPr>
        <w:t xml:space="preserve"> </w:t>
      </w:r>
      <w:r w:rsidR="008F49D1">
        <w:rPr>
          <w:rFonts w:eastAsia="Calibri"/>
          <w:lang w:eastAsia="en-US"/>
        </w:rPr>
        <w:t>(please note the electronic copy of this report is no longer available on the VAGO website. It may be accessed by contacting the Public Records Office of Victoria)</w:t>
      </w:r>
    </w:p>
    <w:p w14:paraId="79F25266" w14:textId="55330829" w:rsidR="001C36D7" w:rsidRPr="001C36D7" w:rsidRDefault="001C36D7" w:rsidP="00686B7C">
      <w:pPr>
        <w:spacing w:before="240"/>
        <w:rPr>
          <w:rFonts w:eastAsia="Calibri"/>
          <w:color w:val="auto"/>
          <w:lang w:eastAsia="en-US"/>
        </w:rPr>
      </w:pPr>
      <w:r w:rsidRPr="001C36D7">
        <w:rPr>
          <w:rFonts w:eastAsia="Calibri"/>
          <w:color w:val="auto"/>
          <w:lang w:eastAsia="en-US"/>
        </w:rPr>
        <w:lastRenderedPageBreak/>
        <w:t xml:space="preserve">Victorian Auditor-General's Office (2012), </w:t>
      </w:r>
      <w:r w:rsidRPr="001C36D7">
        <w:rPr>
          <w:rFonts w:eastAsia="Calibri"/>
          <w:i/>
          <w:color w:val="auto"/>
          <w:lang w:eastAsia="en-US"/>
        </w:rPr>
        <w:t>Performance Reporting by Local Government</w:t>
      </w:r>
      <w:r w:rsidRPr="001C36D7">
        <w:rPr>
          <w:rFonts w:eastAsia="Calibri"/>
          <w:color w:val="auto"/>
          <w:lang w:eastAsia="en-US"/>
        </w:rPr>
        <w:t>, State of Victoria,</w:t>
      </w:r>
      <w:r w:rsidRPr="001C36D7">
        <w:rPr>
          <w:rFonts w:eastAsia="Calibri"/>
          <w:i/>
          <w:color w:val="auto"/>
          <w:lang w:eastAsia="en-US"/>
        </w:rPr>
        <w:t xml:space="preserve"> </w:t>
      </w:r>
      <w:hyperlink r:id="rId61" w:history="1">
        <w:r w:rsidRPr="00686B7C">
          <w:rPr>
            <w:rFonts w:eastAsia="Calibri"/>
            <w:u w:val="single"/>
            <w:lang w:eastAsia="en-US"/>
          </w:rPr>
          <w:t>http://www.audit.vic.gov.au/reports_and_publications/latest_reports/2011-12/20120418-lg-reporting.aspx</w:t>
        </w:r>
      </w:hyperlink>
    </w:p>
    <w:p w14:paraId="0CC3C9B5" w14:textId="21CCF9D8" w:rsidR="00CD320A" w:rsidRPr="000C4327" w:rsidRDefault="001C36D7" w:rsidP="00686B7C">
      <w:pPr>
        <w:spacing w:before="240"/>
        <w:rPr>
          <w:rFonts w:ascii="Arial" w:eastAsia="Calibri" w:hAnsi="Arial"/>
          <w:color w:val="0000FF"/>
          <w:lang w:eastAsia="en-US"/>
        </w:rPr>
      </w:pPr>
      <w:r w:rsidRPr="001C36D7">
        <w:rPr>
          <w:rFonts w:ascii="Arial" w:eastAsia="Calibri" w:hAnsi="Arial"/>
          <w:color w:val="auto"/>
          <w:lang w:eastAsia="en-US"/>
        </w:rPr>
        <w:t xml:space="preserve">Victorian Auditor-General's Office (2016), </w:t>
      </w:r>
      <w:r w:rsidRPr="001C36D7">
        <w:rPr>
          <w:rFonts w:ascii="Arial" w:eastAsia="Calibri" w:hAnsi="Arial"/>
          <w:i/>
          <w:color w:val="auto"/>
          <w:lang w:eastAsia="en-US"/>
        </w:rPr>
        <w:t>Local Government: 2015-16 Audit Snapshot</w:t>
      </w:r>
      <w:r w:rsidR="003C1B0A">
        <w:rPr>
          <w:rFonts w:ascii="Arial" w:eastAsia="Calibri" w:hAnsi="Arial"/>
          <w:color w:val="auto"/>
          <w:lang w:eastAsia="en-US"/>
        </w:rPr>
        <w:t xml:space="preserve">, State of Victoria,  </w:t>
      </w:r>
      <w:hyperlink r:id="rId62" w:history="1">
        <w:r w:rsidR="003C1B0A" w:rsidRPr="00686B7C">
          <w:rPr>
            <w:rStyle w:val="Hyperlink"/>
            <w:rFonts w:ascii="Arial" w:eastAsia="Calibri" w:hAnsi="Arial"/>
            <w:color w:val="363534" w:themeColor="text1"/>
            <w:lang w:eastAsia="en-US"/>
          </w:rPr>
          <w:t>https://knowyourcouncil.vic.gov.au/__data/assets/pdf_file/0015/32550/VAGO-Local-Government-2015-16-Audit-Snapshot.pdf</w:t>
        </w:r>
      </w:hyperlink>
    </w:p>
    <w:p w14:paraId="1367A562" w14:textId="77777777" w:rsidR="003C1B0A" w:rsidRPr="00793955" w:rsidRDefault="003C1B0A" w:rsidP="00686B7C">
      <w:pPr>
        <w:spacing w:before="240"/>
      </w:pPr>
    </w:p>
    <w:sectPr w:rsidR="003C1B0A" w:rsidRPr="00793955" w:rsidSect="008F7323">
      <w:headerReference w:type="even" r:id="rId63"/>
      <w:headerReference w:type="default" r:id="rId64"/>
      <w:footerReference w:type="even" r:id="rId65"/>
      <w:footerReference w:type="default" r:id="rId66"/>
      <w:headerReference w:type="first" r:id="rId67"/>
      <w:footerReference w:type="first" r:id="rId68"/>
      <w:pgSz w:w="11907" w:h="16840" w:code="9"/>
      <w:pgMar w:top="2268" w:right="1134" w:bottom="1134" w:left="1134"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03F3B" w14:textId="77777777" w:rsidR="00986D30" w:rsidRDefault="00986D30">
      <w:r>
        <w:separator/>
      </w:r>
    </w:p>
    <w:p w14:paraId="4E069672" w14:textId="77777777" w:rsidR="00986D30" w:rsidRDefault="00986D30"/>
  </w:endnote>
  <w:endnote w:type="continuationSeparator" w:id="0">
    <w:p w14:paraId="70AAA4A9" w14:textId="77777777" w:rsidR="00986D30" w:rsidRDefault="00986D30">
      <w:r>
        <w:continuationSeparator/>
      </w:r>
    </w:p>
    <w:p w14:paraId="5D7BE6FF" w14:textId="77777777" w:rsidR="00986D30" w:rsidRDefault="00986D30"/>
  </w:endnote>
  <w:endnote w:type="continuationNotice" w:id="1">
    <w:p w14:paraId="0C0FE9C0" w14:textId="77777777" w:rsidR="00986D30" w:rsidRDefault="00986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ヒラギノ角ゴ Pro W3">
    <w:altName w:val="MS Mincho"/>
    <w:charset w:val="4E"/>
    <w:family w:val="auto"/>
    <w:pitch w:val="variable"/>
    <w:sig w:usb0="E00002FF" w:usb1="7AC7FFFF" w:usb2="00000012" w:usb3="00000000" w:csb0="0002000D"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YSpec="bottom"/>
      <w:tblW w:w="8504" w:type="dxa"/>
      <w:tblLayout w:type="fixed"/>
      <w:tblCellMar>
        <w:bottom w:w="284" w:type="dxa"/>
      </w:tblCellMar>
      <w:tblLook w:val="04A0" w:firstRow="1" w:lastRow="0" w:firstColumn="1" w:lastColumn="0" w:noHBand="0" w:noVBand="1"/>
    </w:tblPr>
    <w:tblGrid>
      <w:gridCol w:w="340"/>
      <w:gridCol w:w="8164"/>
    </w:tblGrid>
    <w:tr w:rsidR="001D09A1" w14:paraId="4E63A3A6" w14:textId="77777777" w:rsidTr="00D83BD4">
      <w:trPr>
        <w:trHeight w:val="397"/>
      </w:trPr>
      <w:tc>
        <w:tcPr>
          <w:tcW w:w="340" w:type="dxa"/>
        </w:tcPr>
        <w:p w14:paraId="61D8B747" w14:textId="77777777" w:rsidR="001D09A1" w:rsidRPr="00D55628" w:rsidRDefault="001D09A1" w:rsidP="00D55628">
          <w:pPr>
            <w:pStyle w:val="FooterEven"/>
          </w:pPr>
          <w:r w:rsidRPr="00D55628">
            <w:fldChar w:fldCharType="begin"/>
          </w:r>
          <w:r w:rsidRPr="00D55628">
            <w:instrText xml:space="preserve"> PAGE   \* MERGEFORMAT </w:instrText>
          </w:r>
          <w:r w:rsidRPr="00D55628">
            <w:fldChar w:fldCharType="separate"/>
          </w:r>
          <w:r>
            <w:rPr>
              <w:noProof/>
            </w:rPr>
            <w:t>1</w:t>
          </w:r>
          <w:r w:rsidRPr="00D55628">
            <w:fldChar w:fldCharType="end"/>
          </w:r>
        </w:p>
      </w:tc>
      <w:tc>
        <w:tcPr>
          <w:tcW w:w="8164" w:type="dxa"/>
        </w:tcPr>
        <w:p w14:paraId="51FC12A2" w14:textId="77777777" w:rsidR="001D09A1" w:rsidRPr="00D55628" w:rsidRDefault="001D09A1" w:rsidP="00D55628">
          <w:pPr>
            <w:pStyle w:val="FooterEven"/>
          </w:pPr>
          <w:r w:rsidRPr="000A15E4">
            <w:rPr>
              <w:rStyle w:val="Bold"/>
            </w:rPr>
            <w:t>Title of document</w:t>
          </w:r>
          <w:r w:rsidRPr="00D55628">
            <w:t xml:space="preserve"> Subtitle</w:t>
          </w:r>
        </w:p>
      </w:tc>
    </w:tr>
  </w:tbl>
  <w:p w14:paraId="5F89E621" w14:textId="77777777" w:rsidR="001D09A1" w:rsidRPr="008B6D45" w:rsidRDefault="001D09A1" w:rsidP="005949B0">
    <w:pPr>
      <w:pStyle w:val="FooterEven"/>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XSpec="right" w:tblpYSpec="bottom"/>
      <w:tblW w:w="9411" w:type="dxa"/>
      <w:tblLayout w:type="fixed"/>
      <w:tblCellMar>
        <w:bottom w:w="284" w:type="dxa"/>
      </w:tblCellMar>
      <w:tblLook w:val="04A0" w:firstRow="1" w:lastRow="0" w:firstColumn="1" w:lastColumn="0" w:noHBand="0" w:noVBand="1"/>
    </w:tblPr>
    <w:tblGrid>
      <w:gridCol w:w="9071"/>
      <w:gridCol w:w="340"/>
    </w:tblGrid>
    <w:tr w:rsidR="001D09A1" w14:paraId="075416DD" w14:textId="77777777" w:rsidTr="00DD7238">
      <w:trPr>
        <w:trHeight w:val="397"/>
      </w:trPr>
      <w:tc>
        <w:tcPr>
          <w:tcW w:w="9071" w:type="dxa"/>
        </w:tcPr>
        <w:p w14:paraId="4B6F2488" w14:textId="77777777" w:rsidR="00E865AC" w:rsidRDefault="001D09A1" w:rsidP="00810C40">
          <w:pPr>
            <w:pStyle w:val="FooterOdd"/>
            <w:rPr>
              <w:rStyle w:val="Bold"/>
            </w:rPr>
          </w:pPr>
          <w:r>
            <w:rPr>
              <w:rStyle w:val="Bold"/>
            </w:rPr>
            <w:fldChar w:fldCharType="begin"/>
          </w:r>
          <w:r>
            <w:rPr>
              <w:rStyle w:val="Bold"/>
            </w:rPr>
            <w:instrText xml:space="preserve"> DOCPROPERTY  xFooterTitle  \* MERGEFORMAT </w:instrText>
          </w:r>
          <w:r>
            <w:rPr>
              <w:rStyle w:val="Bold"/>
            </w:rPr>
            <w:fldChar w:fldCharType="separate"/>
          </w:r>
          <w:r w:rsidR="00E865AC">
            <w:rPr>
              <w:rStyle w:val="Bold"/>
            </w:rPr>
            <w:t>Local Government</w:t>
          </w:r>
        </w:p>
        <w:p w14:paraId="26158F8B" w14:textId="07BF4134" w:rsidR="001D09A1" w:rsidRDefault="00E865AC" w:rsidP="00810C40">
          <w:pPr>
            <w:pStyle w:val="FooterOdd"/>
            <w:rPr>
              <w:rStyle w:val="Bold"/>
            </w:rPr>
          </w:pPr>
          <w:r>
            <w:rPr>
              <w:rStyle w:val="Bold"/>
            </w:rPr>
            <w:t>Better Practice Guide</w:t>
          </w:r>
          <w:r w:rsidR="001D09A1">
            <w:rPr>
              <w:rStyle w:val="Bold"/>
            </w:rPr>
            <w:fldChar w:fldCharType="end"/>
          </w:r>
        </w:p>
        <w:p w14:paraId="24309400" w14:textId="416DE493" w:rsidR="001D09A1" w:rsidRPr="00CB1FB7" w:rsidRDefault="00986D30" w:rsidP="00810C40">
          <w:pPr>
            <w:pStyle w:val="FooterOdd"/>
            <w:rPr>
              <w:b/>
            </w:rPr>
          </w:pPr>
          <w:r>
            <w:fldChar w:fldCharType="begin"/>
          </w:r>
          <w:r>
            <w:instrText xml:space="preserve"> DOCPROPERTY  xFooterSubtitle  \* MERGEFORMAT </w:instrText>
          </w:r>
          <w:r>
            <w:fldChar w:fldCharType="separate"/>
          </w:r>
          <w:r w:rsidR="00E865AC">
            <w:t>Planning and Reporting 2017-18</w:t>
          </w:r>
          <w:r>
            <w:fldChar w:fldCharType="end"/>
          </w:r>
        </w:p>
      </w:tc>
      <w:tc>
        <w:tcPr>
          <w:tcW w:w="340" w:type="dxa"/>
        </w:tcPr>
        <w:p w14:paraId="76AA88EE" w14:textId="604BC554" w:rsidR="001D09A1" w:rsidRPr="00D55628" w:rsidRDefault="001D09A1" w:rsidP="00D55628">
          <w:pPr>
            <w:pStyle w:val="FooterOddPageNumber"/>
          </w:pPr>
          <w:r w:rsidRPr="00D55628">
            <w:fldChar w:fldCharType="begin"/>
          </w:r>
          <w:r w:rsidRPr="00D55628">
            <w:instrText xml:space="preserve"> PAGE   \* MERGEFORMAT </w:instrText>
          </w:r>
          <w:r w:rsidRPr="00D55628">
            <w:fldChar w:fldCharType="separate"/>
          </w:r>
          <w:r w:rsidR="00E865AC">
            <w:rPr>
              <w:noProof/>
            </w:rPr>
            <w:t>25</w:t>
          </w:r>
          <w:r w:rsidRPr="00D55628">
            <w:fldChar w:fldCharType="end"/>
          </w:r>
        </w:p>
      </w:tc>
    </w:tr>
  </w:tbl>
  <w:p w14:paraId="3FFDCE43" w14:textId="77777777" w:rsidR="001D09A1" w:rsidRDefault="001D09A1" w:rsidP="00686B7C">
    <w:pPr>
      <w:pStyle w:val="Footer"/>
    </w:pPr>
    <w:r w:rsidRPr="00D55628">
      <w:rPr>
        <w:noProof/>
      </w:rPr>
      <mc:AlternateContent>
        <mc:Choice Requires="wps">
          <w:drawing>
            <wp:anchor distT="0" distB="0" distL="114300" distR="114300" simplePos="0" relativeHeight="251654656" behindDoc="1" locked="1" layoutInCell="1" allowOverlap="1" wp14:anchorId="58FE1979" wp14:editId="5F01194B">
              <wp:simplePos x="0" y="0"/>
              <wp:positionH relativeFrom="page">
                <wp:align>center</wp:align>
              </wp:positionH>
              <wp:positionV relativeFrom="page">
                <wp:align>center</wp:align>
              </wp:positionV>
              <wp:extent cx="7560000" cy="1796400"/>
              <wp:effectExtent l="0" t="0" r="0" b="0"/>
              <wp:wrapNone/>
              <wp:docPr id="24"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8A88E" w14:textId="246590CD" w:rsidR="001D09A1" w:rsidRPr="0001226A" w:rsidRDefault="001D09A1" w:rsidP="00686B7C">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E1979" id="_x0000_t202" coordsize="21600,21600" o:spt="202" path="m,l,21600r21600,l21600,xe">
              <v:stroke joinstyle="miter"/>
              <v:path gradientshapeok="t" o:connecttype="rect"/>
            </v:shapetype>
            <v:shape id="_x0000_s1044" type="#_x0000_t202" alt="Title: Background Watermark Image" style="position:absolute;margin-left:0;margin-top:0;width:595.3pt;height:141.45pt;z-index:-2516618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PxxkxdQCAADnBQAADgAAAAAAAAAAAAAAAAAuAgAAZHJzL2Uyb0Rv&#10;Yy54bWxQSwECLQAUAAYACAAAACEANMVEztsAAAAGAQAADwAAAAAAAAAAAAAAAAAuBQAAZHJzL2Rv&#10;d25yZXYueG1sUEsFBgAAAAAEAAQA8wAAADYGAAAAAA==&#10;" filled="f" stroked="f">
              <v:textbox>
                <w:txbxContent>
                  <w:p w14:paraId="0788A88E" w14:textId="246590CD" w:rsidR="001D09A1" w:rsidRPr="0001226A" w:rsidRDefault="001D09A1" w:rsidP="00686B7C">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p w14:paraId="06DEC01A" w14:textId="77777777" w:rsidR="001D09A1" w:rsidRDefault="001D09A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54668" w14:textId="77777777" w:rsidR="001D09A1" w:rsidRDefault="001D09A1" w:rsidP="00686B7C">
    <w:pPr>
      <w:pStyle w:val="Footer"/>
    </w:pPr>
    <w:r w:rsidRPr="00D55628">
      <w:rPr>
        <w:noProof/>
      </w:rPr>
      <mc:AlternateContent>
        <mc:Choice Requires="wps">
          <w:drawing>
            <wp:anchor distT="0" distB="0" distL="114300" distR="114300" simplePos="0" relativeHeight="251662848" behindDoc="1" locked="1" layoutInCell="1" allowOverlap="1" wp14:anchorId="2D7FD577" wp14:editId="48344795">
              <wp:simplePos x="0" y="0"/>
              <wp:positionH relativeFrom="page">
                <wp:align>center</wp:align>
              </wp:positionH>
              <wp:positionV relativeFrom="page">
                <wp:align>center</wp:align>
              </wp:positionV>
              <wp:extent cx="7560000" cy="1796400"/>
              <wp:effectExtent l="0" t="0" r="0" b="0"/>
              <wp:wrapNone/>
              <wp:docPr id="30" name="Text Box 225"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EE624" w14:textId="6CE9B3CC" w:rsidR="001D09A1" w:rsidRPr="0001226A" w:rsidRDefault="001D09A1" w:rsidP="00686B7C">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7FD577" id="_x0000_t202" coordsize="21600,21600" o:spt="202" path="m,l,21600r21600,l21600,xe">
              <v:stroke joinstyle="miter"/>
              <v:path gradientshapeok="t" o:connecttype="rect"/>
            </v:shapetype>
            <v:shape id="_x0000_s1045" type="#_x0000_t202" alt="Title: Background Watermark Image" style="position:absolute;margin-left:0;margin-top:0;width:595.3pt;height:141.45pt;z-index:-2516536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" filled="f" stroked="f">
              <v:textbox>
                <w:txbxContent>
                  <w:p w14:paraId="22EEE624" w14:textId="6CE9B3CC" w:rsidR="001D09A1" w:rsidRPr="0001226A" w:rsidRDefault="001D09A1" w:rsidP="00686B7C">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v:textbox>
              <w10:wrap anchorx="page" anchory="page"/>
              <w10:anchorlock/>
            </v:shape>
          </w:pict>
        </mc:Fallback>
      </mc:AlternateContent>
    </w:r>
  </w:p>
  <w:p w14:paraId="5B1ACD91" w14:textId="77777777" w:rsidR="001D09A1" w:rsidRDefault="001D09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76600" w14:textId="77777777" w:rsidR="001D09A1" w:rsidRDefault="001D09A1" w:rsidP="00686B7C">
    <w:pPr>
      <w:pStyle w:val="Footer"/>
    </w:pPr>
    <w:r w:rsidRPr="00D55628">
      <w:rPr>
        <w:noProof/>
      </w:rPr>
      <mc:AlternateContent>
        <mc:Choice Requires="wps">
          <w:drawing>
            <wp:anchor distT="0" distB="0" distL="114300" distR="114300" simplePos="0" relativeHeight="251660800" behindDoc="1" locked="1" layoutInCell="1" allowOverlap="1" wp14:anchorId="5647603B" wp14:editId="69F53C23">
              <wp:simplePos x="0" y="0"/>
              <wp:positionH relativeFrom="page">
                <wp:align>center</wp:align>
              </wp:positionH>
              <wp:positionV relativeFrom="page">
                <wp:align>center</wp:align>
              </wp:positionV>
              <wp:extent cx="7560000" cy="1796400"/>
              <wp:effectExtent l="0" t="0" r="0" b="0"/>
              <wp:wrapNone/>
              <wp:docPr id="2"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45161" w14:textId="42422BFF" w:rsidR="001D09A1" w:rsidRPr="0001226A" w:rsidRDefault="001D09A1" w:rsidP="00CF22EE">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7603B" id="_x0000_t202" coordsize="21600,21600" o:spt="202" path="m,l,21600r21600,l21600,xe">
              <v:stroke joinstyle="miter"/>
              <v:path gradientshapeok="t" o:connecttype="rect"/>
            </v:shapetype>
            <v:shape id="Text Box 224" o:spid="_x0000_s1037" type="#_x0000_t202" alt="Title: Background Watermark Image" style="position:absolute;margin-left:0;margin-top:0;width:595.3pt;height:141.45pt;z-index:-2516556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" filled="f" stroked="f">
              <v:textbox>
                <w:txbxContent>
                  <w:p w14:paraId="01545161" w14:textId="42422BFF" w:rsidR="001D09A1" w:rsidRPr="0001226A" w:rsidRDefault="001D09A1" w:rsidP="00CF22EE">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p w14:paraId="10F0CB85" w14:textId="77777777" w:rsidR="001D09A1" w:rsidRDefault="001D09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50083" w14:textId="77777777" w:rsidR="001D09A1" w:rsidRDefault="001D09A1" w:rsidP="00686B7C">
    <w:pPr>
      <w:pStyle w:val="Footer"/>
    </w:pPr>
    <w:r>
      <w:rPr>
        <w:noProof/>
      </w:rPr>
      <w:drawing>
        <wp:anchor distT="0" distB="0" distL="114300" distR="114300" simplePos="0" relativeHeight="251661824" behindDoc="1" locked="1" layoutInCell="1" allowOverlap="1" wp14:anchorId="3A4B7A8D" wp14:editId="0010E755">
          <wp:simplePos x="0" y="0"/>
          <wp:positionH relativeFrom="page">
            <wp:align>right</wp:align>
          </wp:positionH>
          <wp:positionV relativeFrom="page">
            <wp:align>bottom</wp:align>
          </wp:positionV>
          <wp:extent cx="2525576" cy="1057275"/>
          <wp:effectExtent l="0" t="0" r="0" b="0"/>
          <wp:wrapNone/>
          <wp:docPr id="25" name="LogoMono" hidden="1"/>
          <wp:cNvGraphicFramePr/>
          <a:graphic xmlns:a="http://schemas.openxmlformats.org/drawingml/2006/main">
            <a:graphicData uri="http://schemas.openxmlformats.org/drawingml/2006/picture">
              <pic:pic xmlns:pic="http://schemas.openxmlformats.org/drawingml/2006/picture">
                <pic:nvPicPr>
                  <pic:cNvPr id="15" name="LogoMono"/>
                  <pic:cNvPicPr/>
                </pic:nvPicPr>
                <pic:blipFill>
                  <a:blip r:embed="rId1">
                    <a:extLst>
                      <a:ext uri="{28A0092B-C50C-407E-A947-70E740481C1C}">
                        <a14:useLocalDpi xmlns:a14="http://schemas.microsoft.com/office/drawing/2010/main" val="0"/>
                      </a:ext>
                    </a:extLst>
                  </a:blip>
                  <a:srcRect r="-15043" b="-16667"/>
                  <a:stretch>
                    <a:fillRect/>
                  </a:stretch>
                </pic:blipFill>
                <pic:spPr bwMode="auto">
                  <a:xfrm>
                    <a:off x="0" y="0"/>
                    <a:ext cx="2525576" cy="1057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55628">
      <w:rPr>
        <w:noProof/>
      </w:rPr>
      <w:drawing>
        <wp:anchor distT="0" distB="0" distL="114300" distR="114300" simplePos="0" relativeHeight="251653632" behindDoc="1" locked="1" layoutInCell="1" allowOverlap="1" wp14:anchorId="04438468" wp14:editId="2387487A">
          <wp:simplePos x="0" y="0"/>
          <wp:positionH relativeFrom="page">
            <wp:align>right</wp:align>
          </wp:positionH>
          <wp:positionV relativeFrom="page">
            <wp:align>bottom</wp:align>
          </wp:positionV>
          <wp:extent cx="2520000" cy="1062000"/>
          <wp:effectExtent l="0" t="0" r="0" b="0"/>
          <wp:wrapNone/>
          <wp:docPr id="47"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I_541_RGB_right (w 1cm margin).emf"/>
                  <pic:cNvPicPr/>
                </pic:nvPicPr>
                <pic:blipFill>
                  <a:blip r:embed="rId2">
                    <a:extLst>
                      <a:ext uri="{28A0092B-C50C-407E-A947-70E740481C1C}">
                        <a14:useLocalDpi xmlns:a14="http://schemas.microsoft.com/office/drawing/2010/main" val="0"/>
                      </a:ext>
                    </a:extLst>
                  </a:blip>
                  <a:srcRect r="-37744" b="-93793"/>
                  <a:stretch>
                    <a:fillRect/>
                  </a:stretch>
                </pic:blipFill>
                <pic:spPr bwMode="auto">
                  <a:xfrm>
                    <a:off x="0" y="0"/>
                    <a:ext cx="2520000" cy="1062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4337" w14:textId="77777777" w:rsidR="001D09A1" w:rsidRPr="00124E8F" w:rsidRDefault="001D09A1" w:rsidP="00686B7C">
    <w:pPr>
      <w:pStyle w:val="Footer"/>
    </w:pPr>
    <w:r w:rsidRPr="00D55628">
      <w:rPr>
        <w:noProof/>
      </w:rPr>
      <mc:AlternateContent>
        <mc:Choice Requires="wps">
          <w:drawing>
            <wp:anchor distT="0" distB="0" distL="114300" distR="114300" simplePos="0" relativeHeight="251657728" behindDoc="1" locked="1" layoutInCell="1" allowOverlap="1" wp14:anchorId="51F7FDB0" wp14:editId="17F42453">
              <wp:simplePos x="0" y="0"/>
              <wp:positionH relativeFrom="page">
                <wp:align>center</wp:align>
              </wp:positionH>
              <wp:positionV relativeFrom="page">
                <wp:align>center</wp:align>
              </wp:positionV>
              <wp:extent cx="7560000" cy="1796400"/>
              <wp:effectExtent l="0" t="0" r="0" b="0"/>
              <wp:wrapNone/>
              <wp:docPr id="27"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51639" w14:textId="0406E0C8" w:rsidR="001D09A1" w:rsidRPr="0001226A" w:rsidRDefault="001D09A1" w:rsidP="00686B7C">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F7FDB0" id="_x0000_t202" coordsize="21600,21600" o:spt="202" path="m,l,21600r21600,l21600,xe">
              <v:stroke joinstyle="miter"/>
              <v:path gradientshapeok="t" o:connecttype="rect"/>
            </v:shapetype>
            <v:shape id="Text Box 225" o:spid="_x0000_s1038" type="#_x0000_t202" style="position:absolute;margin-left:0;margin-top:0;width:595.3pt;height:141.45pt;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" filled="f" stroked="f">
              <v:textbox>
                <w:txbxContent>
                  <w:p w14:paraId="3A151639" w14:textId="0406E0C8" w:rsidR="001D09A1" w:rsidRPr="0001226A" w:rsidRDefault="001D09A1" w:rsidP="00686B7C">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v:textbox>
              <w10:wrap anchorx="page"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7ACC7" w14:textId="77777777" w:rsidR="001D09A1" w:rsidRDefault="001D09A1" w:rsidP="00686B7C">
    <w:pPr>
      <w:pStyle w:val="Footer"/>
    </w:pPr>
    <w:r w:rsidRPr="00D55628">
      <w:rPr>
        <w:noProof/>
      </w:rPr>
      <mc:AlternateContent>
        <mc:Choice Requires="wps">
          <w:drawing>
            <wp:anchor distT="0" distB="0" distL="114300" distR="114300" simplePos="0" relativeHeight="251655680" behindDoc="1" locked="1" layoutInCell="1" allowOverlap="1" wp14:anchorId="7E0BCD39" wp14:editId="0C224784">
              <wp:simplePos x="0" y="0"/>
              <wp:positionH relativeFrom="page">
                <wp:align>center</wp:align>
              </wp:positionH>
              <wp:positionV relativeFrom="page">
                <wp:align>center</wp:align>
              </wp:positionV>
              <wp:extent cx="7560000" cy="1796400"/>
              <wp:effectExtent l="0" t="0" r="0" b="0"/>
              <wp:wrapNone/>
              <wp:docPr id="14" name="Text Box 225"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F14A3" w14:textId="2E52E9D5" w:rsidR="001D09A1" w:rsidRPr="0001226A" w:rsidRDefault="001D09A1" w:rsidP="00686B7C">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BCD39" id="_x0000_t202" coordsize="21600,21600" o:spt="202" path="m,l,21600r21600,l21600,xe">
              <v:stroke joinstyle="miter"/>
              <v:path gradientshapeok="t" o:connecttype="rect"/>
            </v:shapetype>
            <v:shape id="_x0000_s1039" type="#_x0000_t202" alt="Title: Background Watermark Image" style="position:absolute;margin-left:0;margin-top:0;width:595.3pt;height:141.45pt;z-index:-2516608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gSvEUdQCAADnBQAADgAAAAAAAAAAAAAAAAAuAgAAZHJzL2Uyb0Rv&#10;Yy54bWxQSwECLQAUAAYACAAAACEANMVEztsAAAAGAQAADwAAAAAAAAAAAAAAAAAuBQAAZHJzL2Rv&#10;d25yZXYueG1sUEsFBgAAAAAEAAQA8wAAADYGAAAAAA==&#10;" filled="f" stroked="f">
              <v:textbox>
                <w:txbxContent>
                  <w:p w14:paraId="31EF14A3" w14:textId="2E52E9D5" w:rsidR="001D09A1" w:rsidRPr="0001226A" w:rsidRDefault="001D09A1" w:rsidP="00686B7C">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v:textbox>
              <w10:wrap anchorx="page" anchory="page"/>
              <w10:anchorlock/>
            </v:shape>
          </w:pict>
        </mc:Fallback>
      </mc:AlternateContent>
    </w:r>
  </w:p>
  <w:p w14:paraId="12CC41E9" w14:textId="77777777" w:rsidR="001D09A1" w:rsidRDefault="001D09A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YSpec="bottom"/>
      <w:tblW w:w="9411" w:type="dxa"/>
      <w:tblLayout w:type="fixed"/>
      <w:tblCellMar>
        <w:bottom w:w="284" w:type="dxa"/>
      </w:tblCellMar>
      <w:tblLook w:val="04A0" w:firstRow="1" w:lastRow="0" w:firstColumn="1" w:lastColumn="0" w:noHBand="0" w:noVBand="1"/>
    </w:tblPr>
    <w:tblGrid>
      <w:gridCol w:w="340"/>
      <w:gridCol w:w="9071"/>
    </w:tblGrid>
    <w:tr w:rsidR="001D09A1" w14:paraId="693D6E42" w14:textId="77777777" w:rsidTr="005C6C75">
      <w:trPr>
        <w:trHeight w:val="397"/>
      </w:trPr>
      <w:tc>
        <w:tcPr>
          <w:tcW w:w="340" w:type="dxa"/>
        </w:tcPr>
        <w:p w14:paraId="6D4DD2A6" w14:textId="11CA2739" w:rsidR="001D09A1" w:rsidRPr="00D55628" w:rsidRDefault="001D09A1" w:rsidP="003445BF">
          <w:pPr>
            <w:pStyle w:val="FooterEvenPageNumber"/>
            <w:framePr w:wrap="auto" w:vAnchor="margin" w:hAnchor="text" w:yAlign="inline"/>
          </w:pPr>
          <w:r w:rsidRPr="00D55628">
            <w:fldChar w:fldCharType="begin"/>
          </w:r>
          <w:r w:rsidRPr="00D55628">
            <w:instrText xml:space="preserve"> PAGE   \* MERGEFORMAT </w:instrText>
          </w:r>
          <w:r w:rsidRPr="00D55628">
            <w:fldChar w:fldCharType="separate"/>
          </w:r>
          <w:r w:rsidR="00686B7C">
            <w:rPr>
              <w:noProof/>
            </w:rPr>
            <w:t>2</w:t>
          </w:r>
          <w:r w:rsidRPr="00D55628">
            <w:fldChar w:fldCharType="end"/>
          </w:r>
        </w:p>
      </w:tc>
      <w:tc>
        <w:tcPr>
          <w:tcW w:w="9071" w:type="dxa"/>
        </w:tcPr>
        <w:p w14:paraId="2F81CE68" w14:textId="77777777" w:rsidR="00E865AC" w:rsidRDefault="001D09A1" w:rsidP="003445BF">
          <w:pPr>
            <w:pStyle w:val="FooterEven"/>
            <w:rPr>
              <w:rStyle w:val="Bold"/>
            </w:rPr>
          </w:pPr>
          <w:r>
            <w:rPr>
              <w:rStyle w:val="Bold"/>
            </w:rPr>
            <w:fldChar w:fldCharType="begin"/>
          </w:r>
          <w:r>
            <w:rPr>
              <w:rStyle w:val="Bold"/>
            </w:rPr>
            <w:instrText xml:space="preserve"> DOCPROPERTY  xFooterTitle  \* MERGEFORMAT </w:instrText>
          </w:r>
          <w:r>
            <w:rPr>
              <w:rStyle w:val="Bold"/>
            </w:rPr>
            <w:fldChar w:fldCharType="separate"/>
          </w:r>
          <w:r w:rsidR="00E865AC">
            <w:rPr>
              <w:rStyle w:val="Bold"/>
            </w:rPr>
            <w:t>Local Government</w:t>
          </w:r>
        </w:p>
        <w:p w14:paraId="0BD92875" w14:textId="7CD4C5E5" w:rsidR="001D09A1" w:rsidRDefault="00E865AC" w:rsidP="003445BF">
          <w:pPr>
            <w:pStyle w:val="FooterEven"/>
            <w:rPr>
              <w:rStyle w:val="Bold"/>
            </w:rPr>
          </w:pPr>
          <w:r>
            <w:rPr>
              <w:rStyle w:val="Bold"/>
            </w:rPr>
            <w:t>Better Practice Guide</w:t>
          </w:r>
          <w:r w:rsidR="001D09A1">
            <w:rPr>
              <w:rStyle w:val="Bold"/>
            </w:rPr>
            <w:fldChar w:fldCharType="end"/>
          </w:r>
        </w:p>
        <w:p w14:paraId="24F1BF1C" w14:textId="1170D571" w:rsidR="001D09A1" w:rsidRPr="00810C40" w:rsidRDefault="00986D30" w:rsidP="003445BF">
          <w:pPr>
            <w:pStyle w:val="FooterEven"/>
          </w:pPr>
          <w:r>
            <w:fldChar w:fldCharType="begin"/>
          </w:r>
          <w:r>
            <w:instrText xml:space="preserve"> DOCPROPERTY  xFooterSubtitle  \* MERGEFORMAT </w:instrText>
          </w:r>
          <w:r>
            <w:fldChar w:fldCharType="separate"/>
          </w:r>
          <w:r w:rsidR="00E865AC">
            <w:t>Planning and Reporting 2017-18</w:t>
          </w:r>
          <w:r>
            <w:fldChar w:fldCharType="end"/>
          </w:r>
        </w:p>
      </w:tc>
    </w:tr>
  </w:tbl>
  <w:p w14:paraId="74BBD90D" w14:textId="77777777" w:rsidR="001D09A1" w:rsidRDefault="001D09A1" w:rsidP="003445BF">
    <w:pPr>
      <w:pStyle w:val="FooterEven"/>
    </w:pPr>
    <w:r w:rsidRPr="00D55628">
      <w:rPr>
        <w:noProof/>
      </w:rPr>
      <mc:AlternateContent>
        <mc:Choice Requires="wps">
          <w:drawing>
            <wp:anchor distT="0" distB="0" distL="114300" distR="114300" simplePos="0" relativeHeight="251656704" behindDoc="1" locked="1" layoutInCell="1" allowOverlap="1" wp14:anchorId="432D69A3" wp14:editId="1A1E51BF">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8B7C3" w14:textId="093C5479" w:rsidR="001D09A1" w:rsidRPr="0001226A" w:rsidRDefault="001D09A1" w:rsidP="00686B7C">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2D69A3" id="_x0000_t202" coordsize="21600,21600" o:spt="202" path="m,l,21600r21600,l21600,xe">
              <v:stroke joinstyle="miter"/>
              <v:path gradientshapeok="t" o:connecttype="rect"/>
            </v:shapetype>
            <v:shape id="_x0000_s1040" type="#_x0000_t202" alt="Title: Background Watermark Image" style="position:absolute;margin-left:0;margin-top:0;width:595.3pt;height:141.45pt;z-index:-2516597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nNKNG9QCAADmBQAADgAAAAAAAAAAAAAAAAAuAgAAZHJzL2Uyb0Rv&#10;Yy54bWxQSwECLQAUAAYACAAAACEANMVEztsAAAAGAQAADwAAAAAAAAAAAAAAAAAuBQAAZHJzL2Rv&#10;d25yZXYueG1sUEsFBgAAAAAEAAQA8wAAADYGAAAAAA==&#10;" filled="f" stroked="f">
              <v:textbox>
                <w:txbxContent>
                  <w:p w14:paraId="1198B7C3" w14:textId="093C5479" w:rsidR="001D09A1" w:rsidRPr="0001226A" w:rsidRDefault="001D09A1" w:rsidP="00686B7C">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p w14:paraId="6582CA52" w14:textId="77777777" w:rsidR="001D09A1" w:rsidRPr="003445BF" w:rsidRDefault="001D09A1" w:rsidP="00686B7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XSpec="right" w:tblpYSpec="bottom"/>
      <w:tblW w:w="9411" w:type="dxa"/>
      <w:tblLayout w:type="fixed"/>
      <w:tblCellMar>
        <w:bottom w:w="284" w:type="dxa"/>
      </w:tblCellMar>
      <w:tblLook w:val="04A0" w:firstRow="1" w:lastRow="0" w:firstColumn="1" w:lastColumn="0" w:noHBand="0" w:noVBand="1"/>
    </w:tblPr>
    <w:tblGrid>
      <w:gridCol w:w="9071"/>
      <w:gridCol w:w="340"/>
    </w:tblGrid>
    <w:tr w:rsidR="001D09A1" w14:paraId="3D28663D" w14:textId="77777777" w:rsidTr="005C6C75">
      <w:trPr>
        <w:trHeight w:val="397"/>
      </w:trPr>
      <w:tc>
        <w:tcPr>
          <w:tcW w:w="9071" w:type="dxa"/>
        </w:tcPr>
        <w:p w14:paraId="48BA1652" w14:textId="77777777" w:rsidR="00E865AC" w:rsidRDefault="001D09A1" w:rsidP="003445BF">
          <w:pPr>
            <w:pStyle w:val="FooterOdd"/>
            <w:rPr>
              <w:rStyle w:val="Bold"/>
            </w:rPr>
          </w:pPr>
          <w:r>
            <w:rPr>
              <w:rStyle w:val="Bold"/>
            </w:rPr>
            <w:fldChar w:fldCharType="begin"/>
          </w:r>
          <w:r>
            <w:rPr>
              <w:rStyle w:val="Bold"/>
            </w:rPr>
            <w:instrText xml:space="preserve"> DOCPROPERTY  xFooterTitle  \* MERGEFORMAT </w:instrText>
          </w:r>
          <w:r>
            <w:rPr>
              <w:rStyle w:val="Bold"/>
            </w:rPr>
            <w:fldChar w:fldCharType="separate"/>
          </w:r>
          <w:r w:rsidR="00E865AC">
            <w:rPr>
              <w:rStyle w:val="Bold"/>
            </w:rPr>
            <w:t>Local Government</w:t>
          </w:r>
        </w:p>
        <w:p w14:paraId="3A13BB9C" w14:textId="1672BC69" w:rsidR="001D09A1" w:rsidRDefault="00E865AC" w:rsidP="003445BF">
          <w:pPr>
            <w:pStyle w:val="FooterOdd"/>
            <w:rPr>
              <w:rStyle w:val="Bold"/>
            </w:rPr>
          </w:pPr>
          <w:r>
            <w:rPr>
              <w:rStyle w:val="Bold"/>
            </w:rPr>
            <w:t>Better Practice Guide</w:t>
          </w:r>
          <w:r w:rsidR="001D09A1">
            <w:rPr>
              <w:rStyle w:val="Bold"/>
            </w:rPr>
            <w:fldChar w:fldCharType="end"/>
          </w:r>
        </w:p>
        <w:p w14:paraId="22111E33" w14:textId="48331925" w:rsidR="001D09A1" w:rsidRPr="00CB1FB7" w:rsidRDefault="00986D30" w:rsidP="003445BF">
          <w:pPr>
            <w:pStyle w:val="FooterOdd"/>
            <w:rPr>
              <w:b/>
            </w:rPr>
          </w:pPr>
          <w:r>
            <w:fldChar w:fldCharType="begin"/>
          </w:r>
          <w:r>
            <w:instrText xml:space="preserve"> DOCPROPERTY  xFooterSubtitle  \* MERGEFORMAT </w:instrText>
          </w:r>
          <w:r>
            <w:fldChar w:fldCharType="separate"/>
          </w:r>
          <w:r w:rsidR="00E865AC">
            <w:t>Planning and Reporting 2017-18</w:t>
          </w:r>
          <w:r>
            <w:fldChar w:fldCharType="end"/>
          </w:r>
        </w:p>
      </w:tc>
      <w:tc>
        <w:tcPr>
          <w:tcW w:w="340" w:type="dxa"/>
        </w:tcPr>
        <w:p w14:paraId="05C04BCB" w14:textId="439B4ADB" w:rsidR="001D09A1" w:rsidRPr="00D55628" w:rsidRDefault="001D09A1" w:rsidP="003445BF">
          <w:pPr>
            <w:pStyle w:val="FooterOddPageNumber"/>
          </w:pPr>
          <w:r w:rsidRPr="00D55628">
            <w:fldChar w:fldCharType="begin"/>
          </w:r>
          <w:r w:rsidRPr="00D55628">
            <w:instrText xml:space="preserve"> PAGE   \* MERGEFORMAT </w:instrText>
          </w:r>
          <w:r w:rsidRPr="00D55628">
            <w:fldChar w:fldCharType="separate"/>
          </w:r>
          <w:r w:rsidR="00E865AC">
            <w:rPr>
              <w:noProof/>
            </w:rPr>
            <w:t>1</w:t>
          </w:r>
          <w:r w:rsidRPr="00D55628">
            <w:fldChar w:fldCharType="end"/>
          </w:r>
        </w:p>
      </w:tc>
    </w:tr>
  </w:tbl>
  <w:p w14:paraId="51E7148A" w14:textId="77777777" w:rsidR="001D09A1" w:rsidRDefault="001D09A1" w:rsidP="00686B7C">
    <w:pPr>
      <w:pStyle w:val="Footer"/>
    </w:pPr>
    <w:r w:rsidRPr="00D55628">
      <w:rPr>
        <w:noProof/>
      </w:rPr>
      <mc:AlternateContent>
        <mc:Choice Requires="wps">
          <w:drawing>
            <wp:anchor distT="0" distB="0" distL="114300" distR="114300" simplePos="0" relativeHeight="251658752" behindDoc="1" locked="1" layoutInCell="1" allowOverlap="1" wp14:anchorId="1A47DE2B" wp14:editId="1832C81B">
              <wp:simplePos x="0" y="0"/>
              <wp:positionH relativeFrom="page">
                <wp:align>center</wp:align>
              </wp:positionH>
              <wp:positionV relativeFrom="page">
                <wp:align>center</wp:align>
              </wp:positionV>
              <wp:extent cx="7560000" cy="1796400"/>
              <wp:effectExtent l="0" t="0" r="0" b="0"/>
              <wp:wrapNone/>
              <wp:docPr id="7"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84F7D" w14:textId="7D232215" w:rsidR="001D09A1" w:rsidRPr="0001226A" w:rsidRDefault="001D09A1" w:rsidP="00686B7C">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7DE2B" id="_x0000_t202" coordsize="21600,21600" o:spt="202" path="m,l,21600r21600,l21600,xe">
              <v:stroke joinstyle="miter"/>
              <v:path gradientshapeok="t" o:connecttype="rect"/>
            </v:shapetype>
            <v:shape id="_x0000_s1041" type="#_x0000_t202" alt="Title: Background Watermark Image" style="position:absolute;margin-left:0;margin-top:0;width:595.3pt;height:141.45pt;z-index:-2516577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A4ovwtQCAADmBQAADgAAAAAAAAAAAAAAAAAuAgAAZHJzL2Uyb0Rv&#10;Yy54bWxQSwECLQAUAAYACAAAACEANMVEztsAAAAGAQAADwAAAAAAAAAAAAAAAAAuBQAAZHJzL2Rv&#10;d25yZXYueG1sUEsFBgAAAAAEAAQA8wAAADYGAAAAAA==&#10;" filled="f" stroked="f">
              <v:textbox>
                <w:txbxContent>
                  <w:p w14:paraId="4A084F7D" w14:textId="7D232215" w:rsidR="001D09A1" w:rsidRPr="0001226A" w:rsidRDefault="001D09A1" w:rsidP="00686B7C">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p w14:paraId="290BDEEE" w14:textId="77777777" w:rsidR="001D09A1" w:rsidRPr="003445BF" w:rsidRDefault="001D09A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BDC57" w14:textId="77777777" w:rsidR="001D09A1" w:rsidRDefault="001D09A1" w:rsidP="00686B7C">
    <w:pPr>
      <w:pStyle w:val="Footer"/>
    </w:pPr>
    <w:r w:rsidRPr="00D55628">
      <w:rPr>
        <w:noProof/>
      </w:rPr>
      <mc:AlternateContent>
        <mc:Choice Requires="wps">
          <w:drawing>
            <wp:anchor distT="0" distB="0" distL="114300" distR="114300" simplePos="0" relativeHeight="251652608" behindDoc="1" locked="1" layoutInCell="1" allowOverlap="1" wp14:anchorId="1E51932D" wp14:editId="6F3384BB">
              <wp:simplePos x="0" y="0"/>
              <wp:positionH relativeFrom="page">
                <wp:align>center</wp:align>
              </wp:positionH>
              <wp:positionV relativeFrom="page">
                <wp:align>center</wp:align>
              </wp:positionV>
              <wp:extent cx="7560000" cy="1796400"/>
              <wp:effectExtent l="0" t="0" r="0" b="0"/>
              <wp:wrapNone/>
              <wp:docPr id="13" name="Text Box 225"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6400D" w14:textId="633AEB81" w:rsidR="001D09A1" w:rsidRPr="0001226A" w:rsidRDefault="001D09A1" w:rsidP="00686B7C">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51932D" id="_x0000_t202" coordsize="21600,21600" o:spt="202" path="m,l,21600r21600,l21600,xe">
              <v:stroke joinstyle="miter"/>
              <v:path gradientshapeok="t" o:connecttype="rect"/>
            </v:shapetype>
            <v:shape id="_x0000_s1042" type="#_x0000_t202" alt="Title: Background Watermark Image" style="position:absolute;margin-left:0;margin-top:0;width:595.3pt;height:141.45pt;z-index:-2516638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" filled="f" stroked="f">
              <v:textbox>
                <w:txbxContent>
                  <w:p w14:paraId="5836400D" w14:textId="633AEB81" w:rsidR="001D09A1" w:rsidRPr="0001226A" w:rsidRDefault="001D09A1" w:rsidP="00686B7C">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v:textbox>
              <w10:wrap anchorx="page" anchory="page"/>
              <w10:anchorlock/>
            </v:shape>
          </w:pict>
        </mc:Fallback>
      </mc:AlternateContent>
    </w:r>
  </w:p>
  <w:p w14:paraId="7060C5DA" w14:textId="77777777" w:rsidR="001D09A1" w:rsidRDefault="001D09A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YSpec="bottom"/>
      <w:tblW w:w="9411" w:type="dxa"/>
      <w:tblLayout w:type="fixed"/>
      <w:tblCellMar>
        <w:bottom w:w="284" w:type="dxa"/>
      </w:tblCellMar>
      <w:tblLook w:val="04A0" w:firstRow="1" w:lastRow="0" w:firstColumn="1" w:lastColumn="0" w:noHBand="0" w:noVBand="1"/>
    </w:tblPr>
    <w:tblGrid>
      <w:gridCol w:w="340"/>
      <w:gridCol w:w="9071"/>
    </w:tblGrid>
    <w:tr w:rsidR="001D09A1" w14:paraId="172FD334" w14:textId="77777777" w:rsidTr="00DD7238">
      <w:trPr>
        <w:trHeight w:val="397"/>
      </w:trPr>
      <w:tc>
        <w:tcPr>
          <w:tcW w:w="340" w:type="dxa"/>
        </w:tcPr>
        <w:p w14:paraId="4C2427A3" w14:textId="559F4E4E" w:rsidR="001D09A1" w:rsidRPr="00D55628" w:rsidRDefault="001D09A1" w:rsidP="006C52DE">
          <w:pPr>
            <w:pStyle w:val="FooterEvenPageNumber"/>
            <w:framePr w:wrap="auto" w:vAnchor="margin" w:hAnchor="text" w:yAlign="inline"/>
          </w:pPr>
          <w:r w:rsidRPr="00D55628">
            <w:fldChar w:fldCharType="begin"/>
          </w:r>
          <w:r w:rsidRPr="00D55628">
            <w:instrText xml:space="preserve"> PAGE   \* MERGEFORMAT </w:instrText>
          </w:r>
          <w:r w:rsidRPr="00D55628">
            <w:fldChar w:fldCharType="separate"/>
          </w:r>
          <w:r w:rsidR="00E865AC">
            <w:rPr>
              <w:noProof/>
            </w:rPr>
            <w:t>24</w:t>
          </w:r>
          <w:r w:rsidRPr="00D55628">
            <w:fldChar w:fldCharType="end"/>
          </w:r>
        </w:p>
      </w:tc>
      <w:tc>
        <w:tcPr>
          <w:tcW w:w="9071" w:type="dxa"/>
        </w:tcPr>
        <w:p w14:paraId="3E32387D" w14:textId="77777777" w:rsidR="00E865AC" w:rsidRDefault="001D09A1" w:rsidP="00810C40">
          <w:pPr>
            <w:pStyle w:val="FooterEven"/>
            <w:rPr>
              <w:rStyle w:val="Bold"/>
            </w:rPr>
          </w:pPr>
          <w:r>
            <w:rPr>
              <w:rStyle w:val="Bold"/>
            </w:rPr>
            <w:fldChar w:fldCharType="begin"/>
          </w:r>
          <w:r>
            <w:rPr>
              <w:rStyle w:val="Bold"/>
            </w:rPr>
            <w:instrText xml:space="preserve"> DOCPROPERTY  xFooterTitle  \* MERGEFORMAT </w:instrText>
          </w:r>
          <w:r>
            <w:rPr>
              <w:rStyle w:val="Bold"/>
            </w:rPr>
            <w:fldChar w:fldCharType="separate"/>
          </w:r>
          <w:r w:rsidR="00E865AC">
            <w:rPr>
              <w:rStyle w:val="Bold"/>
            </w:rPr>
            <w:t>Local Government</w:t>
          </w:r>
        </w:p>
        <w:p w14:paraId="1065CAE0" w14:textId="57FA7055" w:rsidR="001D09A1" w:rsidRDefault="00E865AC" w:rsidP="00810C40">
          <w:pPr>
            <w:pStyle w:val="FooterEven"/>
            <w:rPr>
              <w:rStyle w:val="Bold"/>
            </w:rPr>
          </w:pPr>
          <w:r>
            <w:rPr>
              <w:rStyle w:val="Bold"/>
            </w:rPr>
            <w:t>Better Practice Guide</w:t>
          </w:r>
          <w:r w:rsidR="001D09A1">
            <w:rPr>
              <w:rStyle w:val="Bold"/>
            </w:rPr>
            <w:fldChar w:fldCharType="end"/>
          </w:r>
        </w:p>
        <w:p w14:paraId="2C24B490" w14:textId="4A37796D" w:rsidR="001D09A1" w:rsidRPr="00810C40" w:rsidRDefault="00986D30" w:rsidP="00810C40">
          <w:pPr>
            <w:pStyle w:val="FooterEven"/>
          </w:pPr>
          <w:r>
            <w:fldChar w:fldCharType="begin"/>
          </w:r>
          <w:r>
            <w:instrText xml:space="preserve"> DOCPROPERTY  xFooterSubtitle  \* MERGEFORMAT </w:instrText>
          </w:r>
          <w:r>
            <w:fldChar w:fldCharType="separate"/>
          </w:r>
          <w:r w:rsidR="00E865AC">
            <w:t>Planning and Reporting 2017-18</w:t>
          </w:r>
          <w:r>
            <w:fldChar w:fldCharType="end"/>
          </w:r>
        </w:p>
      </w:tc>
    </w:tr>
  </w:tbl>
  <w:p w14:paraId="20C63208" w14:textId="77777777" w:rsidR="001D09A1" w:rsidRDefault="001D09A1" w:rsidP="005949B0">
    <w:pPr>
      <w:pStyle w:val="FooterEven"/>
    </w:pPr>
    <w:r w:rsidRPr="00D55628">
      <w:rPr>
        <w:noProof/>
      </w:rPr>
      <mc:AlternateContent>
        <mc:Choice Requires="wps">
          <w:drawing>
            <wp:anchor distT="0" distB="0" distL="114300" distR="114300" simplePos="0" relativeHeight="251659776" behindDoc="1" locked="1" layoutInCell="1" allowOverlap="1" wp14:anchorId="0A02F7E7" wp14:editId="2677DA5E">
              <wp:simplePos x="0" y="0"/>
              <wp:positionH relativeFrom="page">
                <wp:align>center</wp:align>
              </wp:positionH>
              <wp:positionV relativeFrom="page">
                <wp:align>center</wp:align>
              </wp:positionV>
              <wp:extent cx="7560000" cy="1796400"/>
              <wp:effectExtent l="0" t="0" r="0" b="0"/>
              <wp:wrapNone/>
              <wp:docPr id="32"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AFB41" w14:textId="7E02FACE" w:rsidR="001D09A1" w:rsidRPr="0001226A" w:rsidRDefault="001D09A1" w:rsidP="00686B7C">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02F7E7" id="_x0000_t202" coordsize="21600,21600" o:spt="202" path="m,l,21600r21600,l21600,xe">
              <v:stroke joinstyle="miter"/>
              <v:path gradientshapeok="t" o:connecttype="rect"/>
            </v:shapetype>
            <v:shape id="_x0000_s1043" type="#_x0000_t202" alt="Title: Background Watermark Image" style="position:absolute;margin-left:0;margin-top:0;width:595.3pt;height:141.45pt;z-index:-2516567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" filled="f" stroked="f">
              <v:textbox>
                <w:txbxContent>
                  <w:p w14:paraId="7CDAFB41" w14:textId="7E02FACE" w:rsidR="001D09A1" w:rsidRPr="0001226A" w:rsidRDefault="001D09A1" w:rsidP="00686B7C">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p w14:paraId="6E7A22F6" w14:textId="77777777" w:rsidR="001D09A1" w:rsidRPr="00B5221E" w:rsidRDefault="001D09A1" w:rsidP="00686B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7CC32" w14:textId="77777777" w:rsidR="00986D30" w:rsidRPr="008F5280" w:rsidRDefault="00986D30" w:rsidP="00CF22EE">
      <w:pPr>
        <w:pStyle w:val="FootnoteSeparator"/>
      </w:pPr>
    </w:p>
  </w:footnote>
  <w:footnote w:type="continuationSeparator" w:id="0">
    <w:p w14:paraId="75B750CC" w14:textId="77777777" w:rsidR="00986D30" w:rsidRDefault="00986D30" w:rsidP="00686B7C">
      <w:pPr>
        <w:pStyle w:val="FootnoteSeparator"/>
      </w:pPr>
    </w:p>
    <w:p w14:paraId="14A39B45" w14:textId="77777777" w:rsidR="00986D30" w:rsidRDefault="00986D30" w:rsidP="00686B7C"/>
  </w:footnote>
  <w:footnote w:type="continuationNotice" w:id="1">
    <w:p w14:paraId="04FC0BD7" w14:textId="77777777" w:rsidR="00986D30" w:rsidRDefault="00986D30"/>
    <w:p w14:paraId="545EDDFE" w14:textId="77777777" w:rsidR="00986D30" w:rsidRDefault="00986D30"/>
  </w:footnote>
  <w:footnote w:id="2">
    <w:p w14:paraId="096B9F9E" w14:textId="093F47AB" w:rsidR="001D09A1" w:rsidRPr="00686B7C" w:rsidRDefault="001D09A1" w:rsidP="00CF22EE">
      <w:pPr>
        <w:pStyle w:val="FootnoteText"/>
        <w:rPr>
          <w:rStyle w:val="FootnoteReference"/>
          <w:rFonts w:ascii="Arial" w:hAnsi="Arial"/>
          <w:color w:val="auto"/>
          <w:szCs w:val="14"/>
          <w:vertAlign w:val="baseline"/>
        </w:rPr>
      </w:pPr>
      <w:r w:rsidRPr="00686B7C">
        <w:rPr>
          <w:rStyle w:val="FootnoteReference"/>
          <w:rFonts w:ascii="Arial" w:hAnsi="Arial"/>
          <w:color w:val="auto"/>
          <w:szCs w:val="14"/>
          <w:vertAlign w:val="baseline"/>
        </w:rPr>
        <w:footnoteRef/>
      </w:r>
      <w:r w:rsidRPr="00686B7C">
        <w:rPr>
          <w:rStyle w:val="FootnoteReference"/>
          <w:rFonts w:ascii="Arial" w:hAnsi="Arial"/>
          <w:color w:val="auto"/>
          <w:szCs w:val="14"/>
          <w:vertAlign w:val="baseline"/>
        </w:rPr>
        <w:t>.</w:t>
      </w:r>
      <w:r>
        <w:rPr>
          <w:rStyle w:val="FootnoteReference"/>
          <w:rFonts w:ascii="Arial" w:hAnsi="Arial"/>
          <w:color w:val="auto"/>
          <w:szCs w:val="14"/>
          <w:vertAlign w:val="baseline"/>
        </w:rPr>
        <w:tab/>
      </w:r>
      <w:r w:rsidRPr="00686B7C">
        <w:rPr>
          <w:rStyle w:val="FootnoteReference"/>
          <w:rFonts w:ascii="Arial" w:hAnsi="Arial"/>
          <w:color w:val="auto"/>
          <w:szCs w:val="14"/>
          <w:vertAlign w:val="baseline"/>
        </w:rPr>
        <w:t>Victorian Auditor-General’s Office (2017), Results of 2016-17 Audits: Local Government</w:t>
      </w:r>
    </w:p>
  </w:footnote>
  <w:footnote w:id="3">
    <w:p w14:paraId="00D71DE2" w14:textId="1D6A0F03" w:rsidR="001D09A1" w:rsidRPr="00686B7C" w:rsidRDefault="001D09A1">
      <w:pPr>
        <w:pStyle w:val="FootnoteText"/>
        <w:rPr>
          <w:rStyle w:val="FootnoteReference"/>
          <w:rFonts w:ascii="Arial" w:hAnsi="Arial"/>
          <w:color w:val="auto"/>
          <w:szCs w:val="14"/>
          <w:vertAlign w:val="baseline"/>
        </w:rPr>
      </w:pPr>
      <w:r w:rsidRPr="00686B7C">
        <w:rPr>
          <w:rStyle w:val="FootnoteReference"/>
          <w:rFonts w:ascii="Arial" w:hAnsi="Arial"/>
          <w:color w:val="auto"/>
          <w:szCs w:val="14"/>
          <w:vertAlign w:val="baseline"/>
        </w:rPr>
        <w:footnoteRef/>
      </w:r>
      <w:r w:rsidRPr="00686B7C">
        <w:rPr>
          <w:rStyle w:val="FootnoteReference"/>
          <w:rFonts w:ascii="Arial" w:hAnsi="Arial"/>
          <w:color w:val="auto"/>
          <w:szCs w:val="14"/>
          <w:vertAlign w:val="baseline"/>
        </w:rPr>
        <w:t>.</w:t>
      </w:r>
      <w:r>
        <w:rPr>
          <w:rStyle w:val="FootnoteReference"/>
          <w:rFonts w:ascii="Arial" w:hAnsi="Arial"/>
          <w:color w:val="auto"/>
          <w:szCs w:val="14"/>
          <w:vertAlign w:val="baseline"/>
        </w:rPr>
        <w:tab/>
      </w:r>
      <w:r w:rsidRPr="00686B7C">
        <w:rPr>
          <w:rStyle w:val="FootnoteReference"/>
          <w:rFonts w:ascii="Arial" w:hAnsi="Arial"/>
          <w:color w:val="auto"/>
          <w:szCs w:val="14"/>
          <w:vertAlign w:val="baseline"/>
        </w:rPr>
        <w:t>Victorian Auditor-General’s Office (2017), Results of 2016-17 Audits: Local Government</w:t>
      </w:r>
    </w:p>
  </w:footnote>
  <w:footnote w:id="4">
    <w:p w14:paraId="740C7901" w14:textId="3F7ED2C6" w:rsidR="001D09A1" w:rsidRPr="00686B7C" w:rsidRDefault="001D09A1">
      <w:pPr>
        <w:pStyle w:val="FootnoteText"/>
      </w:pPr>
      <w:r w:rsidRPr="00686B7C">
        <w:rPr>
          <w:rStyle w:val="FootnoteReference"/>
          <w:rFonts w:ascii="Arial" w:hAnsi="Arial"/>
          <w:color w:val="auto"/>
          <w:szCs w:val="14"/>
          <w:vertAlign w:val="baseline"/>
        </w:rPr>
        <w:footnoteRef/>
      </w:r>
      <w:r w:rsidRPr="00686B7C">
        <w:t>.</w:t>
      </w:r>
      <w:r>
        <w:tab/>
      </w:r>
      <w:r w:rsidRPr="00686B7C">
        <w:t xml:space="preserve">Section 3C(1) of the Local Government Act 1989  </w:t>
      </w:r>
    </w:p>
  </w:footnote>
  <w:footnote w:id="5">
    <w:p w14:paraId="1D8B0F21" w14:textId="52856034" w:rsidR="001D09A1" w:rsidRPr="00686B7C" w:rsidRDefault="001D09A1">
      <w:pPr>
        <w:pStyle w:val="FootnoteText"/>
      </w:pPr>
      <w:r w:rsidRPr="00686B7C">
        <w:rPr>
          <w:rStyle w:val="FootnoteReference"/>
          <w:rFonts w:ascii="Arial" w:hAnsi="Arial"/>
          <w:color w:val="auto"/>
          <w:szCs w:val="14"/>
          <w:vertAlign w:val="baseline"/>
        </w:rPr>
        <w:footnoteRef/>
      </w:r>
      <w:r w:rsidRPr="00686B7C">
        <w:t>.</w:t>
      </w:r>
      <w:r>
        <w:tab/>
      </w:r>
      <w:r w:rsidRPr="00686B7C">
        <w:t xml:space="preserve">Section 1(1) of the Local Government Act 1989  </w:t>
      </w:r>
    </w:p>
  </w:footnote>
  <w:footnote w:id="6">
    <w:p w14:paraId="7AD030E3" w14:textId="4B86EB0E" w:rsidR="001D09A1" w:rsidRPr="00686B7C" w:rsidRDefault="001D09A1">
      <w:pPr>
        <w:pStyle w:val="FootnoteText"/>
      </w:pPr>
      <w:r w:rsidRPr="00686B7C">
        <w:rPr>
          <w:rStyle w:val="FootnoteReference"/>
          <w:rFonts w:ascii="Arial" w:hAnsi="Arial"/>
          <w:color w:val="auto"/>
          <w:szCs w:val="14"/>
          <w:vertAlign w:val="baseline"/>
        </w:rPr>
        <w:footnoteRef/>
      </w:r>
      <w:r w:rsidRPr="00686B7C">
        <w:t>.</w:t>
      </w:r>
      <w:r>
        <w:tab/>
      </w:r>
      <w:r w:rsidRPr="00686B7C">
        <w:t xml:space="preserve">Section 1(4) of the Local Government Act 1989  </w:t>
      </w:r>
    </w:p>
  </w:footnote>
  <w:footnote w:id="7">
    <w:p w14:paraId="1FF074BF" w14:textId="3093E6F7" w:rsidR="001D09A1" w:rsidRDefault="001D09A1">
      <w:pPr>
        <w:pStyle w:val="FootnoteText"/>
        <w:rPr>
          <w:rFonts w:asciiTheme="majorHAnsi" w:hAnsiTheme="majorHAnsi" w:cstheme="majorHAnsi"/>
          <w:sz w:val="16"/>
          <w:szCs w:val="16"/>
        </w:rPr>
      </w:pPr>
      <w:r w:rsidRPr="00686B7C">
        <w:rPr>
          <w:rStyle w:val="FootnoteReference"/>
          <w:rFonts w:ascii="Arial" w:hAnsi="Arial"/>
          <w:color w:val="auto"/>
          <w:szCs w:val="14"/>
          <w:vertAlign w:val="baseline"/>
        </w:rPr>
        <w:footnoteRef/>
      </w:r>
      <w:r w:rsidRPr="00686B7C">
        <w:t>.</w:t>
      </w:r>
      <w:r>
        <w:tab/>
      </w:r>
      <w:r w:rsidRPr="00686B7C">
        <w:t>Section 1(5) of the Local Government Act 1989</w:t>
      </w:r>
    </w:p>
  </w:footnote>
  <w:footnote w:id="8">
    <w:p w14:paraId="6C7B2F03" w14:textId="72169611"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rPr>
          <w:rStyle w:val="FootnoteReference"/>
          <w:rFonts w:ascii="Arial" w:hAnsi="Arial"/>
          <w:color w:val="auto"/>
          <w:szCs w:val="16"/>
          <w:vertAlign w:val="baseline"/>
        </w:rPr>
        <w:tab/>
        <w:t>Section 125 of the Local Government Act 1989</w:t>
      </w:r>
    </w:p>
  </w:footnote>
  <w:footnote w:id="9">
    <w:p w14:paraId="785F83C9" w14:textId="313033FD"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rPr>
          <w:rStyle w:val="FootnoteReference"/>
          <w:rFonts w:ascii="Arial" w:hAnsi="Arial"/>
          <w:color w:val="auto"/>
          <w:szCs w:val="16"/>
          <w:vertAlign w:val="baseline"/>
        </w:rPr>
        <w:tab/>
        <w:t xml:space="preserve">Section 126 of the Local Government Act 1989  </w:t>
      </w:r>
    </w:p>
  </w:footnote>
  <w:footnote w:id="10">
    <w:p w14:paraId="5DDD9153" w14:textId="0E4BDC8E"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rPr>
          <w:rStyle w:val="FootnoteReference"/>
          <w:rFonts w:ascii="Arial" w:hAnsi="Arial"/>
          <w:color w:val="auto"/>
          <w:szCs w:val="16"/>
          <w:vertAlign w:val="baseline"/>
        </w:rPr>
        <w:tab/>
        <w:t xml:space="preserve">Section 127 of the Local Government Act 1989  </w:t>
      </w:r>
    </w:p>
  </w:footnote>
  <w:footnote w:id="11">
    <w:p w14:paraId="12ADA2F3" w14:textId="3BBD235B"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rPr>
          <w:rStyle w:val="FootnoteReference"/>
          <w:rFonts w:ascii="Arial" w:hAnsi="Arial"/>
          <w:color w:val="auto"/>
          <w:szCs w:val="16"/>
          <w:vertAlign w:val="baseline"/>
        </w:rPr>
        <w:tab/>
        <w:t xml:space="preserve">Section 131 of the Local Government Act 1989  </w:t>
      </w:r>
    </w:p>
  </w:footnote>
  <w:footnote w:id="12">
    <w:p w14:paraId="6C1C5CEA" w14:textId="08CEAD33"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125(1) and (5) of the Local Government Act 1989</w:t>
      </w:r>
    </w:p>
  </w:footnote>
  <w:footnote w:id="13">
    <w:p w14:paraId="7A63C4A3" w14:textId="7BD73F76"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125(2)(a)(b)(c)(d) and (e) of the Local Government Act 1989</w:t>
      </w:r>
    </w:p>
  </w:footnote>
  <w:footnote w:id="14">
    <w:p w14:paraId="50DD61E1" w14:textId="0BAA8C14"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125(3) and 223(1)(a)(iii) of the Local Government Act 1989</w:t>
      </w:r>
    </w:p>
  </w:footnote>
  <w:footnote w:id="15">
    <w:p w14:paraId="43217D05" w14:textId="28CC98A2"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125(3A) of the Local Government Act</w:t>
      </w:r>
    </w:p>
  </w:footnote>
  <w:footnote w:id="16">
    <w:p w14:paraId="2BD9FD4E" w14:textId="4C084FA0"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223(1)(a)(iv) of the Local Government Act 1989</w:t>
      </w:r>
    </w:p>
  </w:footnote>
  <w:footnote w:id="17">
    <w:p w14:paraId="14A635DA" w14:textId="75E37F9E"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125(7)(8)(9) and (10) of the Local Government Act 1989</w:t>
      </w:r>
    </w:p>
  </w:footnote>
  <w:footnote w:id="18">
    <w:p w14:paraId="53A22198" w14:textId="33A3D014"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125(11) and 82A(2)(ab)(i) of the Local Government Act 1989</w:t>
      </w:r>
    </w:p>
  </w:footnote>
  <w:footnote w:id="19">
    <w:p w14:paraId="4150E541" w14:textId="2E725686"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At the time of writing, there were no other matters prescribed in the regulations</w:t>
      </w:r>
    </w:p>
  </w:footnote>
  <w:footnote w:id="20">
    <w:p w14:paraId="0C41AA39" w14:textId="736E228D"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126(1) of the Local Government Act 1989</w:t>
      </w:r>
    </w:p>
  </w:footnote>
  <w:footnote w:id="21">
    <w:p w14:paraId="26BBFD4E" w14:textId="63306D30"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126(2A) and (2B) of the Local Government Act 1989</w:t>
      </w:r>
    </w:p>
  </w:footnote>
  <w:footnote w:id="22">
    <w:p w14:paraId="24DBB303" w14:textId="53D9AEEA"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126(2)(a) of the Local Government Act 1989</w:t>
      </w:r>
    </w:p>
  </w:footnote>
  <w:footnote w:id="23">
    <w:p w14:paraId="58B4097F" w14:textId="61183719"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126(2)(b) of the Local Government Act 1989</w:t>
      </w:r>
    </w:p>
  </w:footnote>
  <w:footnote w:id="24">
    <w:p w14:paraId="1526FE21" w14:textId="7906B017"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126(3)(a) of the Local Government Act 1989</w:t>
      </w:r>
    </w:p>
  </w:footnote>
  <w:footnote w:id="25">
    <w:p w14:paraId="0F15EEA4" w14:textId="109E65C8"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126(3)(b), 126(4)(a) and 82A (2)(ab)(ii) of the Local Government Act 1989</w:t>
      </w:r>
    </w:p>
  </w:footnote>
  <w:footnote w:id="26">
    <w:p w14:paraId="1514F365" w14:textId="27B37436"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136 of the Local Government Act 1989</w:t>
      </w:r>
    </w:p>
  </w:footnote>
  <w:footnote w:id="27">
    <w:p w14:paraId="75AF96DE" w14:textId="2A7E0B31"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Regulation 3(2) of the Local Government (Planning and Reporting) Regulations 2014</w:t>
      </w:r>
    </w:p>
  </w:footnote>
  <w:footnote w:id="28">
    <w:p w14:paraId="39155F88" w14:textId="40802CE5"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Regulation 6, 7 and 8 of the Local Government (Planning and Reporting) Regulations 2014</w:t>
      </w:r>
    </w:p>
  </w:footnote>
  <w:footnote w:id="29">
    <w:p w14:paraId="64D8A8DE" w14:textId="10471BB8"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127(1) and 127(2)(a) of the Local Government Act 1989</w:t>
      </w:r>
    </w:p>
  </w:footnote>
  <w:footnote w:id="30">
    <w:p w14:paraId="7DCD130B" w14:textId="12FF231C"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127(2)(b) and (c) of the Local Government Act 1989</w:t>
      </w:r>
    </w:p>
  </w:footnote>
  <w:footnote w:id="31">
    <w:p w14:paraId="22330A49" w14:textId="60F2A4AA"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127(2)(da) and (db)of the Local Government Act 1989</w:t>
      </w:r>
    </w:p>
  </w:footnote>
  <w:footnote w:id="32">
    <w:p w14:paraId="339BE962" w14:textId="57A3F023"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127(2)(d)(da) and (db) of the Local Government Act 1989</w:t>
      </w:r>
    </w:p>
  </w:footnote>
  <w:footnote w:id="33">
    <w:p w14:paraId="4063FD5F" w14:textId="47405B83"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127(3)(a) and 158(1)(a) and (b) of the Local Government Act 1989</w:t>
      </w:r>
    </w:p>
  </w:footnote>
  <w:footnote w:id="34">
    <w:p w14:paraId="124D1F34" w14:textId="0B03808B"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Sections 127(3)(b)(c) and 161(2) of the Local Government Act 1989</w:t>
      </w:r>
    </w:p>
  </w:footnote>
  <w:footnote w:id="35">
    <w:p w14:paraId="67395F92" w14:textId="206700B5"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127(4)(a)(b) and (c) of the Local Government Act 1989</w:t>
      </w:r>
    </w:p>
  </w:footnote>
  <w:footnote w:id="36">
    <w:p w14:paraId="624BE3EA" w14:textId="2A92D9AD"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 xml:space="preserve">Section 129(1)(2)(3) and 223(1)(a)(iii) of the Local Government Act 1989  </w:t>
      </w:r>
    </w:p>
  </w:footnote>
  <w:footnote w:id="37">
    <w:p w14:paraId="7B91FCD3" w14:textId="5EB584FB"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 xml:space="preserve">Section 129(4) of the Local Government Act 1989  </w:t>
      </w:r>
    </w:p>
  </w:footnote>
  <w:footnote w:id="38">
    <w:p w14:paraId="50D1844D" w14:textId="74BB87CB"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129(5) of the Local Government Act 1989</w:t>
      </w:r>
    </w:p>
  </w:footnote>
  <w:footnote w:id="39">
    <w:p w14:paraId="75FF39A3" w14:textId="59556530"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223(1)(a)(iv) of the Local Government Act 1989</w:t>
      </w:r>
    </w:p>
  </w:footnote>
  <w:footnote w:id="40">
    <w:p w14:paraId="1C8E59E2" w14:textId="3C17D8C0"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130 and 82A(2)(ab)(iii) of the Local Government Act 1989</w:t>
      </w:r>
    </w:p>
  </w:footnote>
  <w:footnote w:id="41">
    <w:p w14:paraId="05F91B14" w14:textId="79E31051"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For information on revised budgets see Section 128 of the Local Government Act 1989</w:t>
      </w:r>
    </w:p>
  </w:footnote>
  <w:footnote w:id="42">
    <w:p w14:paraId="71564043" w14:textId="16F5FA13"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Regulation 9 and 10 of the Local Government (Planning and Reporting) Regulations 2014</w:t>
      </w:r>
    </w:p>
  </w:footnote>
  <w:footnote w:id="43">
    <w:p w14:paraId="5EE51EC5" w14:textId="75876E1C"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185E(3)(c) of the Local Government Act 1989</w:t>
      </w:r>
    </w:p>
  </w:footnote>
  <w:footnote w:id="44">
    <w:p w14:paraId="683EFD2B" w14:textId="679825C0"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Further guidance on preparing rating strategies can be found in Department of Transport, Planning and Local Infrastructure (2014), Good Practice Guide to Revenue and Rating for Local Government State of Victoria</w:t>
      </w:r>
    </w:p>
  </w:footnote>
  <w:footnote w:id="45">
    <w:p w14:paraId="29AF61D7" w14:textId="52ED2113"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130(3) of the Local Government Act 1989 and Section 2(2) of the Local Government (Performance Reporting and Accountability) Act 2014</w:t>
      </w:r>
    </w:p>
  </w:footnote>
  <w:footnote w:id="46">
    <w:p w14:paraId="67233FA3" w14:textId="6E1AA613"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131(1) and (2) of the Local Government Act 1989</w:t>
      </w:r>
    </w:p>
  </w:footnote>
  <w:footnote w:id="47">
    <w:p w14:paraId="0743ECFC" w14:textId="0F620E62"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131(3) of the Local Government Act 1989</w:t>
      </w:r>
    </w:p>
  </w:footnote>
  <w:footnote w:id="48">
    <w:p w14:paraId="39CC3666" w14:textId="3FCE733C"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131(4) of the Local Government Act 1989</w:t>
      </w:r>
    </w:p>
  </w:footnote>
  <w:footnote w:id="49">
    <w:p w14:paraId="29667EF3" w14:textId="6E279006"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3 and 131(5) of the Local Government Act 1989</w:t>
      </w:r>
    </w:p>
  </w:footnote>
  <w:footnote w:id="50">
    <w:p w14:paraId="7570E5E5" w14:textId="7ECD1E1A"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132(1)(2) and (5) of the Local Government Act 1989</w:t>
      </w:r>
    </w:p>
  </w:footnote>
  <w:footnote w:id="51">
    <w:p w14:paraId="427149EC" w14:textId="1E08C941"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132(3) and (4) of the Local Government Act 1989</w:t>
      </w:r>
    </w:p>
  </w:footnote>
  <w:footnote w:id="52">
    <w:p w14:paraId="514E28F0" w14:textId="521D7530"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133(1) of the Local Government Act 1989</w:t>
      </w:r>
    </w:p>
  </w:footnote>
  <w:footnote w:id="53">
    <w:p w14:paraId="33EE0C7D" w14:textId="4F25A394"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133(2) of the Local Government Act 1989</w:t>
      </w:r>
    </w:p>
  </w:footnote>
  <w:footnote w:id="54">
    <w:p w14:paraId="52C0674C" w14:textId="7201493E"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134 of the Local Government Act 1989</w:t>
      </w:r>
    </w:p>
  </w:footnote>
  <w:footnote w:id="55">
    <w:p w14:paraId="7406ACEF" w14:textId="3663BF9E" w:rsidR="001D09A1" w:rsidRPr="00686B7C" w:rsidRDefault="001D09A1">
      <w:pPr>
        <w:pStyle w:val="FootnoteText"/>
        <w:rPr>
          <w:rStyle w:val="FootnoteReference"/>
          <w:rFonts w:ascii="Arial" w:hAnsi="Arial"/>
          <w:color w:val="auto"/>
          <w:szCs w:val="16"/>
          <w:vertAlign w:val="baseline"/>
        </w:rPr>
      </w:pPr>
      <w:r w:rsidRPr="00686B7C">
        <w:rPr>
          <w:rStyle w:val="FootnoteReference"/>
          <w:rFonts w:ascii="Arial" w:hAnsi="Arial"/>
          <w:color w:val="auto"/>
          <w:szCs w:val="16"/>
          <w:vertAlign w:val="baseline"/>
        </w:rPr>
        <w:footnoteRef/>
      </w:r>
      <w:r w:rsidRPr="00686B7C">
        <w:rPr>
          <w:rStyle w:val="FootnoteReference"/>
          <w:rFonts w:ascii="Arial" w:hAnsi="Arial"/>
          <w:color w:val="auto"/>
          <w:szCs w:val="16"/>
          <w:vertAlign w:val="baseline"/>
        </w:rPr>
        <w:t>.</w:t>
      </w:r>
      <w:r w:rsidRPr="00686B7C">
        <w:tab/>
      </w:r>
      <w:r w:rsidRPr="00686B7C">
        <w:rPr>
          <w:rStyle w:val="FootnoteReference"/>
          <w:rFonts w:ascii="Arial" w:hAnsi="Arial"/>
          <w:color w:val="auto"/>
          <w:szCs w:val="16"/>
          <w:vertAlign w:val="baseline"/>
        </w:rPr>
        <w:t>Section 133(3) and 82(A)(2)(ab)(iv)of the Local Government Act 1989</w:t>
      </w:r>
    </w:p>
  </w:footnote>
  <w:footnote w:id="56">
    <w:p w14:paraId="428788C6" w14:textId="2BBAE00C" w:rsidR="001D09A1" w:rsidRPr="0029694D" w:rsidRDefault="001D09A1">
      <w:pPr>
        <w:pStyle w:val="FootnoteText"/>
      </w:pPr>
      <w:r w:rsidRPr="0029694D">
        <w:footnoteRef/>
      </w:r>
      <w:r>
        <w:t>.</w:t>
      </w:r>
      <w:r>
        <w:tab/>
      </w:r>
      <w:r w:rsidRPr="007267C4">
        <w:t>Victorian Auditor-General's Office (2012), Performance Reporting by Local Government</w:t>
      </w:r>
    </w:p>
  </w:footnote>
  <w:footnote w:id="57">
    <w:p w14:paraId="096B8C30" w14:textId="3B32096C" w:rsidR="001D09A1" w:rsidRPr="007267C4" w:rsidRDefault="001D09A1">
      <w:pPr>
        <w:pStyle w:val="FootnoteText"/>
      </w:pPr>
      <w:r w:rsidRPr="007267C4">
        <w:footnoteRef/>
      </w:r>
      <w:r>
        <w:t>.</w:t>
      </w:r>
      <w:r>
        <w:tab/>
      </w:r>
      <w:r w:rsidRPr="007267C4">
        <w:t>Regulation 13 of the Local Government (Planning and Reporting) Regulations 2014</w:t>
      </w:r>
    </w:p>
  </w:footnote>
  <w:footnote w:id="58">
    <w:p w14:paraId="2233AAAE" w14:textId="2BDCDEE9" w:rsidR="001D09A1" w:rsidRPr="007267C4" w:rsidRDefault="001D09A1">
      <w:pPr>
        <w:pStyle w:val="FootnoteText"/>
      </w:pPr>
      <w:r w:rsidRPr="007267C4">
        <w:footnoteRef/>
      </w:r>
      <w:r>
        <w:t>.</w:t>
      </w:r>
      <w:r>
        <w:tab/>
      </w:r>
      <w:r w:rsidRPr="00B835DD">
        <w:t>Regulation 14 of the Local Government (Planning and Reporting) Regulations 2014</w:t>
      </w:r>
    </w:p>
  </w:footnote>
  <w:footnote w:id="59">
    <w:p w14:paraId="3E1D3754" w14:textId="60F4357C" w:rsidR="001D09A1" w:rsidRPr="007267C4" w:rsidRDefault="001D09A1">
      <w:pPr>
        <w:pStyle w:val="FootnoteText"/>
      </w:pPr>
      <w:r w:rsidRPr="007267C4">
        <w:footnoteRef/>
      </w:r>
      <w:r>
        <w:t>.</w:t>
      </w:r>
      <w:r>
        <w:tab/>
      </w:r>
      <w:r w:rsidRPr="00B835DD">
        <w:t>Regulation 19 of the Local Government (Planning and Reporting) Regulations 2014</w:t>
      </w:r>
    </w:p>
  </w:footnote>
  <w:footnote w:id="60">
    <w:p w14:paraId="59863FBA" w14:textId="68A46263" w:rsidR="001D09A1" w:rsidRPr="00B835DD" w:rsidRDefault="001D09A1">
      <w:pPr>
        <w:pStyle w:val="FootnoteText"/>
      </w:pPr>
      <w:r w:rsidRPr="00B835DD">
        <w:footnoteRef/>
      </w:r>
      <w:r>
        <w:t>.</w:t>
      </w:r>
      <w:r>
        <w:tab/>
      </w:r>
      <w:r w:rsidRPr="00B835DD">
        <w:t>Regulation 20 of the Local Government (Planning and Reporting) Regulations 2014</w:t>
      </w:r>
    </w:p>
  </w:footnote>
  <w:footnote w:id="61">
    <w:p w14:paraId="1C12079D" w14:textId="75D49B14" w:rsidR="001D09A1" w:rsidRPr="00B835DD" w:rsidRDefault="001D09A1">
      <w:pPr>
        <w:pStyle w:val="FootnoteText"/>
      </w:pPr>
      <w:r w:rsidRPr="00B835DD">
        <w:footnoteRef/>
      </w:r>
      <w:r>
        <w:t>.</w:t>
      </w:r>
      <w:r>
        <w:tab/>
      </w:r>
      <w:r w:rsidRPr="00B835DD">
        <w:t>The provisions relating to results achieved in relation to the performance indicators and measures and explanation of variances for the three preceding years come into effect in a staged approach: 2014/15 - results for that year only; 2015/16 - results for that year and the preceding year; 2016/17 - results for that year and the two preceding years; 2017/18 - results for that year and the three preceding years.</w:t>
      </w:r>
    </w:p>
  </w:footnote>
  <w:footnote w:id="62">
    <w:p w14:paraId="46A5A270" w14:textId="22600341" w:rsidR="001D09A1" w:rsidRPr="00B835DD" w:rsidRDefault="001D09A1">
      <w:pPr>
        <w:pStyle w:val="FootnoteText"/>
      </w:pPr>
      <w:r w:rsidRPr="00B835DD">
        <w:footnoteRef/>
      </w:r>
      <w:r>
        <w:t>.</w:t>
      </w:r>
      <w:r>
        <w:tab/>
      </w:r>
      <w:r w:rsidRPr="00B835DD">
        <w:t>Regulation 16 of the Local Government (Planning and Reporting) Regulations 2014</w:t>
      </w:r>
    </w:p>
  </w:footnote>
  <w:footnote w:id="63">
    <w:p w14:paraId="2BAC9B24" w14:textId="6874C3EA" w:rsidR="001D09A1" w:rsidRPr="00B835DD" w:rsidRDefault="001D09A1">
      <w:pPr>
        <w:pStyle w:val="FootnoteText"/>
      </w:pPr>
      <w:r w:rsidRPr="00B835DD">
        <w:footnoteRef/>
      </w:r>
      <w:r>
        <w:t>.</w:t>
      </w:r>
      <w:r>
        <w:tab/>
      </w:r>
      <w:r w:rsidRPr="00B835DD">
        <w:t>Regulation 17 of the Local Government (Planning and Reporting) Regulations 2014. Note that the requirement to explain material variations between the current year and three preceding year’s results will be phased in over a three year period.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F1BC1" w14:textId="77777777" w:rsidR="001D09A1" w:rsidRDefault="001D09A1" w:rsidP="00686B7C">
    <w:pPr>
      <w:pStyle w:val="Header"/>
    </w:pPr>
  </w:p>
  <w:p w14:paraId="716882AB" w14:textId="77777777" w:rsidR="001D09A1" w:rsidRPr="00393205" w:rsidRDefault="001D09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39E77" w14:textId="77777777" w:rsidR="001D09A1" w:rsidRDefault="001D09A1" w:rsidP="00686B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5C5A7" w14:textId="77777777" w:rsidR="001D09A1" w:rsidRDefault="001D09A1" w:rsidP="00686B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5FD21" w14:textId="77777777" w:rsidR="001D09A1" w:rsidRPr="003445BF" w:rsidRDefault="001D09A1" w:rsidP="00686B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74433" w14:textId="77777777" w:rsidR="001D09A1" w:rsidRPr="003445BF" w:rsidRDefault="001D09A1" w:rsidP="00686B7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C2EB7" w14:textId="77777777" w:rsidR="001D09A1" w:rsidRDefault="001D09A1" w:rsidP="00686B7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94BF4" w14:textId="77777777" w:rsidR="001D09A1" w:rsidRDefault="001D09A1" w:rsidP="00686B7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B163F" w14:textId="77777777" w:rsidR="001D09A1" w:rsidRDefault="001D09A1" w:rsidP="00686B7C">
    <w:pPr>
      <w:pStyle w:val="Header"/>
    </w:pPr>
  </w:p>
  <w:p w14:paraId="14E112C8" w14:textId="77777777" w:rsidR="001D09A1" w:rsidRPr="00393205" w:rsidRDefault="001D09A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55E5C" w14:textId="77777777" w:rsidR="001D09A1" w:rsidRDefault="001D09A1" w:rsidP="00686B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259B4"/>
    <w:multiLevelType w:val="hybridMultilevel"/>
    <w:tmpl w:val="41C6B862"/>
    <w:lvl w:ilvl="0" w:tplc="76C2569C">
      <w:start w:val="1"/>
      <w:numFmt w:val="bullet"/>
      <w:pStyle w:val="ListBullet2"/>
      <w:lvlText w:val=""/>
      <w:lvlJc w:val="left"/>
      <w:pPr>
        <w:ind w:left="1434" w:hanging="360"/>
      </w:pPr>
      <w:rPr>
        <w:rFonts w:ascii="Wingdings" w:hAnsi="Wingdings"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abstractNum w:abstractNumId="1" w15:restartNumberingAfterBreak="0">
    <w:nsid w:val="068B37FE"/>
    <w:multiLevelType w:val="multilevel"/>
    <w:tmpl w:val="2AA688C4"/>
    <w:name w:val="DEPIListBullets"/>
    <w:lvl w:ilvl="0">
      <w:start w:val="1"/>
      <w:numFmt w:val="bullet"/>
      <w:pStyle w:val="ListBullet"/>
      <w:lvlText w:val=""/>
      <w:lvlJc w:val="left"/>
      <w:pPr>
        <w:ind w:left="927" w:hanging="360"/>
      </w:pPr>
      <w:rPr>
        <w:rFonts w:ascii="Symbol" w:hAnsi="Symbol" w:hint="default"/>
        <w:b w:val="0"/>
        <w:i w:val="0"/>
        <w:color w:val="FFFFFF"/>
        <w:position w:val="0"/>
        <w:sz w:val="22"/>
        <w:szCs w:val="18"/>
      </w:rPr>
    </w:lvl>
    <w:lvl w:ilvl="1">
      <w:start w:val="1"/>
      <w:numFmt w:val="bullet"/>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 w15:restartNumberingAfterBreak="0">
    <w:nsid w:val="0C351215"/>
    <w:multiLevelType w:val="multilevel"/>
    <w:tmpl w:val="3FDEBA7A"/>
    <w:name w:val="DELWPHeadings"/>
    <w:lvl w:ilvl="0">
      <w:start w:val="1"/>
      <w:numFmt w:val="none"/>
      <w:lvlRestart w:val="0"/>
      <w:suff w:val="nothing"/>
      <w:lvlText w:val=""/>
      <w:lvlJc w:val="left"/>
      <w:pPr>
        <w:ind w:left="0" w:firstLine="0"/>
      </w:pPr>
      <w:rPr>
        <w:rFonts w:hint="default"/>
        <w:color w:val="B3272F" w:themeColor="text2"/>
        <w:sz w:val="4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3" w15:restartNumberingAfterBreak="0">
    <w:nsid w:val="0CAA19DF"/>
    <w:multiLevelType w:val="hybridMultilevel"/>
    <w:tmpl w:val="5E1CD546"/>
    <w:lvl w:ilvl="0" w:tplc="0C090005">
      <w:start w:val="1"/>
      <w:numFmt w:val="bullet"/>
      <w:lvlText w:val=""/>
      <w:lvlJc w:val="left"/>
      <w:pPr>
        <w:ind w:left="578" w:hanging="360"/>
      </w:pPr>
      <w:rPr>
        <w:rFonts w:ascii="Wingdings" w:hAnsi="Wingdings" w:hint="default"/>
      </w:rPr>
    </w:lvl>
    <w:lvl w:ilvl="1" w:tplc="0C090003" w:tentative="1">
      <w:start w:val="1"/>
      <w:numFmt w:val="bullet"/>
      <w:lvlText w:val="o"/>
      <w:lvlJc w:val="left"/>
      <w:pPr>
        <w:ind w:left="1298" w:hanging="360"/>
      </w:pPr>
      <w:rPr>
        <w:rFonts w:ascii="Courier New" w:hAnsi="Courier New" w:cs="Wingdings" w:hint="default"/>
      </w:rPr>
    </w:lvl>
    <w:lvl w:ilvl="2" w:tplc="0C090005" w:tentative="1">
      <w:start w:val="1"/>
      <w:numFmt w:val="bullet"/>
      <w:lvlText w:val=""/>
      <w:lvlJc w:val="left"/>
      <w:pPr>
        <w:ind w:left="2018" w:hanging="360"/>
      </w:pPr>
      <w:rPr>
        <w:rFonts w:ascii="Wingdings" w:hAnsi="Wingdings" w:hint="default"/>
      </w:rPr>
    </w:lvl>
    <w:lvl w:ilvl="3" w:tplc="0C090001" w:tentative="1">
      <w:start w:val="1"/>
      <w:numFmt w:val="bullet"/>
      <w:lvlText w:val=""/>
      <w:lvlJc w:val="left"/>
      <w:pPr>
        <w:ind w:left="2738" w:hanging="360"/>
      </w:pPr>
      <w:rPr>
        <w:rFonts w:ascii="Symbol" w:hAnsi="Symbol" w:hint="default"/>
      </w:rPr>
    </w:lvl>
    <w:lvl w:ilvl="4" w:tplc="0C090003" w:tentative="1">
      <w:start w:val="1"/>
      <w:numFmt w:val="bullet"/>
      <w:lvlText w:val="o"/>
      <w:lvlJc w:val="left"/>
      <w:pPr>
        <w:ind w:left="3458" w:hanging="360"/>
      </w:pPr>
      <w:rPr>
        <w:rFonts w:ascii="Courier New" w:hAnsi="Courier New" w:cs="Wingdings" w:hint="default"/>
      </w:rPr>
    </w:lvl>
    <w:lvl w:ilvl="5" w:tplc="0C090005" w:tentative="1">
      <w:start w:val="1"/>
      <w:numFmt w:val="bullet"/>
      <w:lvlText w:val=""/>
      <w:lvlJc w:val="left"/>
      <w:pPr>
        <w:ind w:left="4178" w:hanging="360"/>
      </w:pPr>
      <w:rPr>
        <w:rFonts w:ascii="Wingdings" w:hAnsi="Wingdings" w:hint="default"/>
      </w:rPr>
    </w:lvl>
    <w:lvl w:ilvl="6" w:tplc="0C090001" w:tentative="1">
      <w:start w:val="1"/>
      <w:numFmt w:val="bullet"/>
      <w:lvlText w:val=""/>
      <w:lvlJc w:val="left"/>
      <w:pPr>
        <w:ind w:left="4898" w:hanging="360"/>
      </w:pPr>
      <w:rPr>
        <w:rFonts w:ascii="Symbol" w:hAnsi="Symbol" w:hint="default"/>
      </w:rPr>
    </w:lvl>
    <w:lvl w:ilvl="7" w:tplc="0C090003" w:tentative="1">
      <w:start w:val="1"/>
      <w:numFmt w:val="bullet"/>
      <w:lvlText w:val="o"/>
      <w:lvlJc w:val="left"/>
      <w:pPr>
        <w:ind w:left="5618" w:hanging="360"/>
      </w:pPr>
      <w:rPr>
        <w:rFonts w:ascii="Courier New" w:hAnsi="Courier New" w:cs="Wingdings" w:hint="default"/>
      </w:rPr>
    </w:lvl>
    <w:lvl w:ilvl="8" w:tplc="0C090005" w:tentative="1">
      <w:start w:val="1"/>
      <w:numFmt w:val="bullet"/>
      <w:lvlText w:val=""/>
      <w:lvlJc w:val="left"/>
      <w:pPr>
        <w:ind w:left="6338" w:hanging="360"/>
      </w:pPr>
      <w:rPr>
        <w:rFonts w:ascii="Wingdings" w:hAnsi="Wingdings" w:hint="default"/>
      </w:rPr>
    </w:lvl>
  </w:abstractNum>
  <w:abstractNum w:abstractNumId="4" w15:restartNumberingAfterBreak="0">
    <w:nsid w:val="0CB414DA"/>
    <w:multiLevelType w:val="hybridMultilevel"/>
    <w:tmpl w:val="315266B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A90C72"/>
    <w:multiLevelType w:val="hybridMultilevel"/>
    <w:tmpl w:val="51FED904"/>
    <w:lvl w:ilvl="0" w:tplc="620CF712">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6E61ABE"/>
    <w:multiLevelType w:val="hybridMultilevel"/>
    <w:tmpl w:val="34B2F628"/>
    <w:lvl w:ilvl="0" w:tplc="0C090005">
      <w:start w:val="1"/>
      <w:numFmt w:val="bullet"/>
      <w:lvlText w:val=""/>
      <w:lvlJc w:val="left"/>
      <w:pPr>
        <w:ind w:left="947" w:hanging="360"/>
      </w:pPr>
      <w:rPr>
        <w:rFonts w:ascii="Wingdings" w:hAnsi="Wingdings"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8"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9" w15:restartNumberingAfterBreak="0">
    <w:nsid w:val="19B025AE"/>
    <w:multiLevelType w:val="hybridMultilevel"/>
    <w:tmpl w:val="988C99BA"/>
    <w:lvl w:ilvl="0" w:tplc="620CF712">
      <w:start w:val="1"/>
      <w:numFmt w:val="bullet"/>
      <w:lvlText w:val=""/>
      <w:lvlJc w:val="left"/>
      <w:pPr>
        <w:ind w:left="947" w:hanging="360"/>
      </w:pPr>
      <w:rPr>
        <w:rFonts w:ascii="Wingdings" w:hAnsi="Wingdings" w:hint="default"/>
        <w:sz w:val="22"/>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10" w15:restartNumberingAfterBreak="0">
    <w:nsid w:val="1F1F123E"/>
    <w:multiLevelType w:val="hybridMultilevel"/>
    <w:tmpl w:val="1F60FBB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2" w15:restartNumberingAfterBreak="0">
    <w:nsid w:val="29612DF6"/>
    <w:multiLevelType w:val="hybridMultilevel"/>
    <w:tmpl w:val="F34C3FAE"/>
    <w:lvl w:ilvl="0" w:tplc="5CFED474">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A79126C"/>
    <w:multiLevelType w:val="hybridMultilevel"/>
    <w:tmpl w:val="829061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15:restartNumberingAfterBreak="0">
    <w:nsid w:val="2F784668"/>
    <w:multiLevelType w:val="hybridMultilevel"/>
    <w:tmpl w:val="9B0A5220"/>
    <w:lvl w:ilvl="0" w:tplc="0C090005">
      <w:start w:val="1"/>
      <w:numFmt w:val="bullet"/>
      <w:lvlText w:val=""/>
      <w:lvlJc w:val="left"/>
      <w:pPr>
        <w:ind w:left="578" w:hanging="360"/>
      </w:pPr>
      <w:rPr>
        <w:rFonts w:ascii="Wingdings" w:hAnsi="Wingdings" w:hint="default"/>
      </w:rPr>
    </w:lvl>
    <w:lvl w:ilvl="1" w:tplc="0C090003" w:tentative="1">
      <w:start w:val="1"/>
      <w:numFmt w:val="bullet"/>
      <w:lvlText w:val="o"/>
      <w:lvlJc w:val="left"/>
      <w:pPr>
        <w:ind w:left="1298" w:hanging="360"/>
      </w:pPr>
      <w:rPr>
        <w:rFonts w:ascii="Courier New" w:hAnsi="Courier New" w:cs="Wingdings" w:hint="default"/>
      </w:rPr>
    </w:lvl>
    <w:lvl w:ilvl="2" w:tplc="0C090005" w:tentative="1">
      <w:start w:val="1"/>
      <w:numFmt w:val="bullet"/>
      <w:lvlText w:val=""/>
      <w:lvlJc w:val="left"/>
      <w:pPr>
        <w:ind w:left="2018" w:hanging="360"/>
      </w:pPr>
      <w:rPr>
        <w:rFonts w:ascii="Wingdings" w:hAnsi="Wingdings" w:hint="default"/>
      </w:rPr>
    </w:lvl>
    <w:lvl w:ilvl="3" w:tplc="0C090001" w:tentative="1">
      <w:start w:val="1"/>
      <w:numFmt w:val="bullet"/>
      <w:lvlText w:val=""/>
      <w:lvlJc w:val="left"/>
      <w:pPr>
        <w:ind w:left="2738" w:hanging="360"/>
      </w:pPr>
      <w:rPr>
        <w:rFonts w:ascii="Symbol" w:hAnsi="Symbol" w:hint="default"/>
      </w:rPr>
    </w:lvl>
    <w:lvl w:ilvl="4" w:tplc="0C090003" w:tentative="1">
      <w:start w:val="1"/>
      <w:numFmt w:val="bullet"/>
      <w:lvlText w:val="o"/>
      <w:lvlJc w:val="left"/>
      <w:pPr>
        <w:ind w:left="3458" w:hanging="360"/>
      </w:pPr>
      <w:rPr>
        <w:rFonts w:ascii="Courier New" w:hAnsi="Courier New" w:cs="Wingdings" w:hint="default"/>
      </w:rPr>
    </w:lvl>
    <w:lvl w:ilvl="5" w:tplc="0C090005" w:tentative="1">
      <w:start w:val="1"/>
      <w:numFmt w:val="bullet"/>
      <w:lvlText w:val=""/>
      <w:lvlJc w:val="left"/>
      <w:pPr>
        <w:ind w:left="4178" w:hanging="360"/>
      </w:pPr>
      <w:rPr>
        <w:rFonts w:ascii="Wingdings" w:hAnsi="Wingdings" w:hint="default"/>
      </w:rPr>
    </w:lvl>
    <w:lvl w:ilvl="6" w:tplc="0C090001" w:tentative="1">
      <w:start w:val="1"/>
      <w:numFmt w:val="bullet"/>
      <w:lvlText w:val=""/>
      <w:lvlJc w:val="left"/>
      <w:pPr>
        <w:ind w:left="4898" w:hanging="360"/>
      </w:pPr>
      <w:rPr>
        <w:rFonts w:ascii="Symbol" w:hAnsi="Symbol" w:hint="default"/>
      </w:rPr>
    </w:lvl>
    <w:lvl w:ilvl="7" w:tplc="0C090003" w:tentative="1">
      <w:start w:val="1"/>
      <w:numFmt w:val="bullet"/>
      <w:lvlText w:val="o"/>
      <w:lvlJc w:val="left"/>
      <w:pPr>
        <w:ind w:left="5618" w:hanging="360"/>
      </w:pPr>
      <w:rPr>
        <w:rFonts w:ascii="Courier New" w:hAnsi="Courier New" w:cs="Wingdings" w:hint="default"/>
      </w:rPr>
    </w:lvl>
    <w:lvl w:ilvl="8" w:tplc="0C090005" w:tentative="1">
      <w:start w:val="1"/>
      <w:numFmt w:val="bullet"/>
      <w:lvlText w:val=""/>
      <w:lvlJc w:val="left"/>
      <w:pPr>
        <w:ind w:left="6338" w:hanging="360"/>
      </w:pPr>
      <w:rPr>
        <w:rFonts w:ascii="Wingdings" w:hAnsi="Wingdings" w:hint="default"/>
      </w:rPr>
    </w:lvl>
  </w:abstractNum>
  <w:abstractNum w:abstractNumId="16" w15:restartNumberingAfterBreak="0">
    <w:nsid w:val="32A80E84"/>
    <w:multiLevelType w:val="multilevel"/>
    <w:tmpl w:val="29CE13DA"/>
    <w:lvl w:ilvl="0">
      <w:start w:val="1"/>
      <w:numFmt w:val="bullet"/>
      <w:lvlText w:val=""/>
      <w:lvlJc w:val="left"/>
      <w:pPr>
        <w:tabs>
          <w:tab w:val="num" w:pos="170"/>
        </w:tabs>
        <w:ind w:left="170" w:hanging="170"/>
      </w:pPr>
      <w:rPr>
        <w:rFonts w:ascii="Wingdings" w:hAnsi="Wingdings" w:hint="default"/>
        <w:b w:val="0"/>
        <w:i w:val="0"/>
        <w:color w:val="363534" w:themeColor="text1"/>
        <w:position w:val="0"/>
        <w:sz w:val="20"/>
      </w:rPr>
    </w:lvl>
    <w:lvl w:ilvl="1">
      <w:start w:val="1"/>
      <w:numFmt w:val="bullet"/>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7" w15:restartNumberingAfterBreak="0">
    <w:nsid w:val="34347C7A"/>
    <w:multiLevelType w:val="hybridMultilevel"/>
    <w:tmpl w:val="5AD039AC"/>
    <w:lvl w:ilvl="0" w:tplc="0C090005">
      <w:start w:val="1"/>
      <w:numFmt w:val="bullet"/>
      <w:lvlText w:val=""/>
      <w:lvlJc w:val="left"/>
      <w:pPr>
        <w:ind w:left="578" w:hanging="360"/>
      </w:pPr>
      <w:rPr>
        <w:rFonts w:ascii="Wingdings" w:hAnsi="Wingdings" w:hint="default"/>
      </w:rPr>
    </w:lvl>
    <w:lvl w:ilvl="1" w:tplc="0C090003" w:tentative="1">
      <w:start w:val="1"/>
      <w:numFmt w:val="bullet"/>
      <w:lvlText w:val="o"/>
      <w:lvlJc w:val="left"/>
      <w:pPr>
        <w:ind w:left="1298" w:hanging="360"/>
      </w:pPr>
      <w:rPr>
        <w:rFonts w:ascii="Courier New" w:hAnsi="Courier New" w:cs="Wingdings" w:hint="default"/>
      </w:rPr>
    </w:lvl>
    <w:lvl w:ilvl="2" w:tplc="0C090005" w:tentative="1">
      <w:start w:val="1"/>
      <w:numFmt w:val="bullet"/>
      <w:lvlText w:val=""/>
      <w:lvlJc w:val="left"/>
      <w:pPr>
        <w:ind w:left="2018" w:hanging="360"/>
      </w:pPr>
      <w:rPr>
        <w:rFonts w:ascii="Wingdings" w:hAnsi="Wingdings" w:hint="default"/>
      </w:rPr>
    </w:lvl>
    <w:lvl w:ilvl="3" w:tplc="0C090001" w:tentative="1">
      <w:start w:val="1"/>
      <w:numFmt w:val="bullet"/>
      <w:lvlText w:val=""/>
      <w:lvlJc w:val="left"/>
      <w:pPr>
        <w:ind w:left="2738" w:hanging="360"/>
      </w:pPr>
      <w:rPr>
        <w:rFonts w:ascii="Symbol" w:hAnsi="Symbol" w:hint="default"/>
      </w:rPr>
    </w:lvl>
    <w:lvl w:ilvl="4" w:tplc="0C090003" w:tentative="1">
      <w:start w:val="1"/>
      <w:numFmt w:val="bullet"/>
      <w:lvlText w:val="o"/>
      <w:lvlJc w:val="left"/>
      <w:pPr>
        <w:ind w:left="3458" w:hanging="360"/>
      </w:pPr>
      <w:rPr>
        <w:rFonts w:ascii="Courier New" w:hAnsi="Courier New" w:cs="Wingdings" w:hint="default"/>
      </w:rPr>
    </w:lvl>
    <w:lvl w:ilvl="5" w:tplc="0C090005" w:tentative="1">
      <w:start w:val="1"/>
      <w:numFmt w:val="bullet"/>
      <w:lvlText w:val=""/>
      <w:lvlJc w:val="left"/>
      <w:pPr>
        <w:ind w:left="4178" w:hanging="360"/>
      </w:pPr>
      <w:rPr>
        <w:rFonts w:ascii="Wingdings" w:hAnsi="Wingdings" w:hint="default"/>
      </w:rPr>
    </w:lvl>
    <w:lvl w:ilvl="6" w:tplc="0C090001" w:tentative="1">
      <w:start w:val="1"/>
      <w:numFmt w:val="bullet"/>
      <w:lvlText w:val=""/>
      <w:lvlJc w:val="left"/>
      <w:pPr>
        <w:ind w:left="4898" w:hanging="360"/>
      </w:pPr>
      <w:rPr>
        <w:rFonts w:ascii="Symbol" w:hAnsi="Symbol" w:hint="default"/>
      </w:rPr>
    </w:lvl>
    <w:lvl w:ilvl="7" w:tplc="0C090003" w:tentative="1">
      <w:start w:val="1"/>
      <w:numFmt w:val="bullet"/>
      <w:lvlText w:val="o"/>
      <w:lvlJc w:val="left"/>
      <w:pPr>
        <w:ind w:left="5618" w:hanging="360"/>
      </w:pPr>
      <w:rPr>
        <w:rFonts w:ascii="Courier New" w:hAnsi="Courier New" w:cs="Wingdings" w:hint="default"/>
      </w:rPr>
    </w:lvl>
    <w:lvl w:ilvl="8" w:tplc="0C090005" w:tentative="1">
      <w:start w:val="1"/>
      <w:numFmt w:val="bullet"/>
      <w:lvlText w:val=""/>
      <w:lvlJc w:val="left"/>
      <w:pPr>
        <w:ind w:left="6338" w:hanging="360"/>
      </w:pPr>
      <w:rPr>
        <w:rFonts w:ascii="Wingdings" w:hAnsi="Wingdings" w:hint="default"/>
      </w:rPr>
    </w:lvl>
  </w:abstractNum>
  <w:abstractNum w:abstractNumId="18"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8951E5"/>
    <w:multiLevelType w:val="hybridMultilevel"/>
    <w:tmpl w:val="9AA63700"/>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E9A5C04"/>
    <w:multiLevelType w:val="multilevel"/>
    <w:tmpl w:val="2B8A97B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EB20108"/>
    <w:multiLevelType w:val="hybridMultilevel"/>
    <w:tmpl w:val="6FEC2B00"/>
    <w:lvl w:ilvl="0" w:tplc="141A99F6">
      <w:start w:val="1"/>
      <w:numFmt w:val="decimal"/>
      <w:pStyle w:val="HighlightBoxNumber"/>
      <w:lvlText w:val="%1."/>
      <w:lvlJc w:val="left"/>
      <w:pPr>
        <w:ind w:left="947" w:hanging="360"/>
      </w:pPr>
      <w:rPr>
        <w:b w:val="0"/>
      </w:rPr>
    </w:lvl>
    <w:lvl w:ilvl="1" w:tplc="0C090019" w:tentative="1">
      <w:start w:val="1"/>
      <w:numFmt w:val="lowerLetter"/>
      <w:lvlText w:val="%2."/>
      <w:lvlJc w:val="left"/>
      <w:pPr>
        <w:ind w:left="1667" w:hanging="360"/>
      </w:pPr>
    </w:lvl>
    <w:lvl w:ilvl="2" w:tplc="0C09001B" w:tentative="1">
      <w:start w:val="1"/>
      <w:numFmt w:val="lowerRoman"/>
      <w:lvlText w:val="%3."/>
      <w:lvlJc w:val="right"/>
      <w:pPr>
        <w:ind w:left="2387" w:hanging="180"/>
      </w:pPr>
    </w:lvl>
    <w:lvl w:ilvl="3" w:tplc="0C09000F" w:tentative="1">
      <w:start w:val="1"/>
      <w:numFmt w:val="decimal"/>
      <w:lvlText w:val="%4."/>
      <w:lvlJc w:val="left"/>
      <w:pPr>
        <w:ind w:left="3107" w:hanging="360"/>
      </w:pPr>
    </w:lvl>
    <w:lvl w:ilvl="4" w:tplc="0C090019" w:tentative="1">
      <w:start w:val="1"/>
      <w:numFmt w:val="lowerLetter"/>
      <w:lvlText w:val="%5."/>
      <w:lvlJc w:val="left"/>
      <w:pPr>
        <w:ind w:left="3827" w:hanging="360"/>
      </w:pPr>
    </w:lvl>
    <w:lvl w:ilvl="5" w:tplc="0C09001B" w:tentative="1">
      <w:start w:val="1"/>
      <w:numFmt w:val="lowerRoman"/>
      <w:lvlText w:val="%6."/>
      <w:lvlJc w:val="right"/>
      <w:pPr>
        <w:ind w:left="4547" w:hanging="180"/>
      </w:pPr>
    </w:lvl>
    <w:lvl w:ilvl="6" w:tplc="0C09000F" w:tentative="1">
      <w:start w:val="1"/>
      <w:numFmt w:val="decimal"/>
      <w:lvlText w:val="%7."/>
      <w:lvlJc w:val="left"/>
      <w:pPr>
        <w:ind w:left="5267" w:hanging="360"/>
      </w:pPr>
    </w:lvl>
    <w:lvl w:ilvl="7" w:tplc="0C090019" w:tentative="1">
      <w:start w:val="1"/>
      <w:numFmt w:val="lowerLetter"/>
      <w:lvlText w:val="%8."/>
      <w:lvlJc w:val="left"/>
      <w:pPr>
        <w:ind w:left="5987" w:hanging="360"/>
      </w:pPr>
    </w:lvl>
    <w:lvl w:ilvl="8" w:tplc="0C09001B" w:tentative="1">
      <w:start w:val="1"/>
      <w:numFmt w:val="lowerRoman"/>
      <w:lvlText w:val="%9."/>
      <w:lvlJc w:val="right"/>
      <w:pPr>
        <w:ind w:left="6707" w:hanging="180"/>
      </w:pPr>
    </w:lvl>
  </w:abstractNum>
  <w:abstractNum w:abstractNumId="24" w15:restartNumberingAfterBreak="0">
    <w:nsid w:val="40680614"/>
    <w:multiLevelType w:val="hybridMultilevel"/>
    <w:tmpl w:val="DD2A3036"/>
    <w:lvl w:ilvl="0" w:tplc="0C090005">
      <w:start w:val="1"/>
      <w:numFmt w:val="bullet"/>
      <w:lvlText w:val=""/>
      <w:lvlJc w:val="left"/>
      <w:pPr>
        <w:ind w:left="756" w:hanging="360"/>
      </w:pPr>
      <w:rPr>
        <w:rFonts w:ascii="Wingdings" w:hAnsi="Wingdings" w:hint="default"/>
      </w:rPr>
    </w:lvl>
    <w:lvl w:ilvl="1" w:tplc="0C090003" w:tentative="1">
      <w:start w:val="1"/>
      <w:numFmt w:val="bullet"/>
      <w:lvlText w:val="o"/>
      <w:lvlJc w:val="left"/>
      <w:pPr>
        <w:ind w:left="1476" w:hanging="360"/>
      </w:pPr>
      <w:rPr>
        <w:rFonts w:ascii="Courier New" w:hAnsi="Courier New" w:cs="Wingdings" w:hint="default"/>
      </w:rPr>
    </w:lvl>
    <w:lvl w:ilvl="2" w:tplc="0C090005" w:tentative="1">
      <w:start w:val="1"/>
      <w:numFmt w:val="bullet"/>
      <w:lvlText w:val=""/>
      <w:lvlJc w:val="left"/>
      <w:pPr>
        <w:ind w:left="2196" w:hanging="360"/>
      </w:pPr>
      <w:rPr>
        <w:rFonts w:ascii="Wingdings" w:hAnsi="Wingdings" w:hint="default"/>
      </w:rPr>
    </w:lvl>
    <w:lvl w:ilvl="3" w:tplc="0C090001" w:tentative="1">
      <w:start w:val="1"/>
      <w:numFmt w:val="bullet"/>
      <w:lvlText w:val=""/>
      <w:lvlJc w:val="left"/>
      <w:pPr>
        <w:ind w:left="2916" w:hanging="360"/>
      </w:pPr>
      <w:rPr>
        <w:rFonts w:ascii="Symbol" w:hAnsi="Symbol" w:hint="default"/>
      </w:rPr>
    </w:lvl>
    <w:lvl w:ilvl="4" w:tplc="0C090003" w:tentative="1">
      <w:start w:val="1"/>
      <w:numFmt w:val="bullet"/>
      <w:lvlText w:val="o"/>
      <w:lvlJc w:val="left"/>
      <w:pPr>
        <w:ind w:left="3636" w:hanging="360"/>
      </w:pPr>
      <w:rPr>
        <w:rFonts w:ascii="Courier New" w:hAnsi="Courier New" w:cs="Wingdings" w:hint="default"/>
      </w:rPr>
    </w:lvl>
    <w:lvl w:ilvl="5" w:tplc="0C090005" w:tentative="1">
      <w:start w:val="1"/>
      <w:numFmt w:val="bullet"/>
      <w:lvlText w:val=""/>
      <w:lvlJc w:val="left"/>
      <w:pPr>
        <w:ind w:left="4356" w:hanging="360"/>
      </w:pPr>
      <w:rPr>
        <w:rFonts w:ascii="Wingdings" w:hAnsi="Wingdings" w:hint="default"/>
      </w:rPr>
    </w:lvl>
    <w:lvl w:ilvl="6" w:tplc="0C090001" w:tentative="1">
      <w:start w:val="1"/>
      <w:numFmt w:val="bullet"/>
      <w:lvlText w:val=""/>
      <w:lvlJc w:val="left"/>
      <w:pPr>
        <w:ind w:left="5076" w:hanging="360"/>
      </w:pPr>
      <w:rPr>
        <w:rFonts w:ascii="Symbol" w:hAnsi="Symbol" w:hint="default"/>
      </w:rPr>
    </w:lvl>
    <w:lvl w:ilvl="7" w:tplc="0C090003" w:tentative="1">
      <w:start w:val="1"/>
      <w:numFmt w:val="bullet"/>
      <w:lvlText w:val="o"/>
      <w:lvlJc w:val="left"/>
      <w:pPr>
        <w:ind w:left="5796" w:hanging="360"/>
      </w:pPr>
      <w:rPr>
        <w:rFonts w:ascii="Courier New" w:hAnsi="Courier New" w:cs="Wingdings" w:hint="default"/>
      </w:rPr>
    </w:lvl>
    <w:lvl w:ilvl="8" w:tplc="0C090005" w:tentative="1">
      <w:start w:val="1"/>
      <w:numFmt w:val="bullet"/>
      <w:lvlText w:val=""/>
      <w:lvlJc w:val="left"/>
      <w:pPr>
        <w:ind w:left="6516" w:hanging="360"/>
      </w:pPr>
      <w:rPr>
        <w:rFonts w:ascii="Wingdings" w:hAnsi="Wingdings" w:hint="default"/>
      </w:rPr>
    </w:lvl>
  </w:abstractNum>
  <w:abstractNum w:abstractNumId="25" w15:restartNumberingAfterBreak="0">
    <w:nsid w:val="41AB0FBD"/>
    <w:multiLevelType w:val="hybridMultilevel"/>
    <w:tmpl w:val="13E0C94C"/>
    <w:lvl w:ilvl="0" w:tplc="0C090005">
      <w:start w:val="1"/>
      <w:numFmt w:val="bullet"/>
      <w:lvlText w:val=""/>
      <w:lvlJc w:val="left"/>
      <w:pPr>
        <w:ind w:left="578" w:hanging="360"/>
      </w:pPr>
      <w:rPr>
        <w:rFonts w:ascii="Wingdings" w:hAnsi="Wingdings" w:hint="default"/>
      </w:rPr>
    </w:lvl>
    <w:lvl w:ilvl="1" w:tplc="0C090003" w:tentative="1">
      <w:start w:val="1"/>
      <w:numFmt w:val="bullet"/>
      <w:lvlText w:val="o"/>
      <w:lvlJc w:val="left"/>
      <w:pPr>
        <w:ind w:left="1298" w:hanging="360"/>
      </w:pPr>
      <w:rPr>
        <w:rFonts w:ascii="Courier New" w:hAnsi="Courier New" w:cs="Wingdings" w:hint="default"/>
      </w:rPr>
    </w:lvl>
    <w:lvl w:ilvl="2" w:tplc="0C090005" w:tentative="1">
      <w:start w:val="1"/>
      <w:numFmt w:val="bullet"/>
      <w:lvlText w:val=""/>
      <w:lvlJc w:val="left"/>
      <w:pPr>
        <w:ind w:left="2018" w:hanging="360"/>
      </w:pPr>
      <w:rPr>
        <w:rFonts w:ascii="Wingdings" w:hAnsi="Wingdings" w:hint="default"/>
      </w:rPr>
    </w:lvl>
    <w:lvl w:ilvl="3" w:tplc="0C090001" w:tentative="1">
      <w:start w:val="1"/>
      <w:numFmt w:val="bullet"/>
      <w:lvlText w:val=""/>
      <w:lvlJc w:val="left"/>
      <w:pPr>
        <w:ind w:left="2738" w:hanging="360"/>
      </w:pPr>
      <w:rPr>
        <w:rFonts w:ascii="Symbol" w:hAnsi="Symbol" w:hint="default"/>
      </w:rPr>
    </w:lvl>
    <w:lvl w:ilvl="4" w:tplc="0C090003" w:tentative="1">
      <w:start w:val="1"/>
      <w:numFmt w:val="bullet"/>
      <w:lvlText w:val="o"/>
      <w:lvlJc w:val="left"/>
      <w:pPr>
        <w:ind w:left="3458" w:hanging="360"/>
      </w:pPr>
      <w:rPr>
        <w:rFonts w:ascii="Courier New" w:hAnsi="Courier New" w:cs="Wingdings" w:hint="default"/>
      </w:rPr>
    </w:lvl>
    <w:lvl w:ilvl="5" w:tplc="0C090005" w:tentative="1">
      <w:start w:val="1"/>
      <w:numFmt w:val="bullet"/>
      <w:lvlText w:val=""/>
      <w:lvlJc w:val="left"/>
      <w:pPr>
        <w:ind w:left="4178" w:hanging="360"/>
      </w:pPr>
      <w:rPr>
        <w:rFonts w:ascii="Wingdings" w:hAnsi="Wingdings" w:hint="default"/>
      </w:rPr>
    </w:lvl>
    <w:lvl w:ilvl="6" w:tplc="0C090001" w:tentative="1">
      <w:start w:val="1"/>
      <w:numFmt w:val="bullet"/>
      <w:lvlText w:val=""/>
      <w:lvlJc w:val="left"/>
      <w:pPr>
        <w:ind w:left="4898" w:hanging="360"/>
      </w:pPr>
      <w:rPr>
        <w:rFonts w:ascii="Symbol" w:hAnsi="Symbol" w:hint="default"/>
      </w:rPr>
    </w:lvl>
    <w:lvl w:ilvl="7" w:tplc="0C090003" w:tentative="1">
      <w:start w:val="1"/>
      <w:numFmt w:val="bullet"/>
      <w:lvlText w:val="o"/>
      <w:lvlJc w:val="left"/>
      <w:pPr>
        <w:ind w:left="5618" w:hanging="360"/>
      </w:pPr>
      <w:rPr>
        <w:rFonts w:ascii="Courier New" w:hAnsi="Courier New" w:cs="Wingdings" w:hint="default"/>
      </w:rPr>
    </w:lvl>
    <w:lvl w:ilvl="8" w:tplc="0C090005" w:tentative="1">
      <w:start w:val="1"/>
      <w:numFmt w:val="bullet"/>
      <w:lvlText w:val=""/>
      <w:lvlJc w:val="left"/>
      <w:pPr>
        <w:ind w:left="6338" w:hanging="360"/>
      </w:pPr>
      <w:rPr>
        <w:rFonts w:ascii="Wingdings" w:hAnsi="Wingdings" w:hint="default"/>
      </w:rPr>
    </w:lvl>
  </w:abstractNum>
  <w:abstractNum w:abstractNumId="26"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D545EC4"/>
    <w:multiLevelType w:val="multilevel"/>
    <w:tmpl w:val="D424EC66"/>
    <w:name w:val="HighlightBoxBullet"/>
    <w:lvl w:ilvl="0">
      <w:start w:val="1"/>
      <w:numFmt w:val="bullet"/>
      <w:pStyle w:val="HighlightBoxBullet"/>
      <w:lvlText w:val=""/>
      <w:lvlJc w:val="left"/>
      <w:pPr>
        <w:ind w:left="587" w:hanging="360"/>
      </w:pPr>
      <w:rPr>
        <w:rFonts w:ascii="Wingdings" w:hAnsi="Wingdings" w:hint="default"/>
        <w:color w:val="FFFFFF"/>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8"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9" w15:restartNumberingAfterBreak="0">
    <w:nsid w:val="512967D9"/>
    <w:multiLevelType w:val="multilevel"/>
    <w:tmpl w:val="71ECEE08"/>
    <w:lvl w:ilvl="0">
      <w:start w:val="1"/>
      <w:numFmt w:val="bullet"/>
      <w:lvlText w:val=""/>
      <w:lvlJc w:val="left"/>
      <w:pPr>
        <w:ind w:left="587" w:hanging="360"/>
      </w:pPr>
      <w:rPr>
        <w:rFonts w:ascii="Wingdings" w:hAnsi="Wingdings" w:hint="default"/>
        <w:color w:val="FFFFFF"/>
        <w:sz w:val="22"/>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30"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1" w15:restartNumberingAfterBreak="0">
    <w:nsid w:val="539D68ED"/>
    <w:multiLevelType w:val="multilevel"/>
    <w:tmpl w:val="692AD068"/>
    <w:styleLink w:val="DELWPHeadings"/>
    <w:lvl w:ilvl="0">
      <w:start w:val="1"/>
      <w:numFmt w:val="decimal"/>
      <w:lvlRestart w:val="0"/>
      <w:pStyle w:val="Heading1"/>
      <w:suff w:val="space"/>
      <w:lvlText w:val="%1."/>
      <w:lvlJc w:val="left"/>
      <w:pPr>
        <w:tabs>
          <w:tab w:val="num" w:pos="1135"/>
        </w:tabs>
        <w:ind w:left="1135" w:firstLine="0"/>
      </w:pPr>
    </w:lvl>
    <w:lvl w:ilvl="1">
      <w:start w:val="1"/>
      <w:numFmt w:val="decimal"/>
      <w:pStyle w:val="Heading2"/>
      <w:suff w:val="space"/>
      <w:lvlText w:val="%1.%2"/>
      <w:lvlJc w:val="left"/>
      <w:pPr>
        <w:tabs>
          <w:tab w:val="num" w:pos="1135"/>
        </w:tabs>
        <w:ind w:left="1135" w:firstLine="0"/>
      </w:pPr>
    </w:lvl>
    <w:lvl w:ilvl="2">
      <w:start w:val="1"/>
      <w:numFmt w:val="none"/>
      <w:pStyle w:val="Heading3"/>
      <w:suff w:val="nothing"/>
      <w:lvlText w:val=""/>
      <w:lvlJc w:val="left"/>
      <w:pPr>
        <w:tabs>
          <w:tab w:val="num" w:pos="1135"/>
        </w:tabs>
        <w:ind w:left="1135" w:firstLine="0"/>
      </w:pPr>
    </w:lvl>
    <w:lvl w:ilvl="3">
      <w:start w:val="1"/>
      <w:numFmt w:val="none"/>
      <w:pStyle w:val="Heading4"/>
      <w:suff w:val="nothing"/>
      <w:lvlText w:val=""/>
      <w:lvlJc w:val="left"/>
      <w:pPr>
        <w:tabs>
          <w:tab w:val="num" w:pos="1135"/>
        </w:tabs>
        <w:ind w:left="1135" w:firstLine="0"/>
      </w:pPr>
    </w:lvl>
    <w:lvl w:ilvl="4">
      <w:start w:val="1"/>
      <w:numFmt w:val="lowerLetter"/>
      <w:lvlText w:val="(%5)"/>
      <w:lvlJc w:val="left"/>
      <w:pPr>
        <w:ind w:left="2935" w:hanging="360"/>
      </w:pPr>
    </w:lvl>
    <w:lvl w:ilvl="5">
      <w:start w:val="1"/>
      <w:numFmt w:val="lowerRoman"/>
      <w:lvlText w:val="(%6)"/>
      <w:lvlJc w:val="left"/>
      <w:pPr>
        <w:ind w:left="3295" w:hanging="360"/>
      </w:pPr>
    </w:lvl>
    <w:lvl w:ilvl="6">
      <w:start w:val="1"/>
      <w:numFmt w:val="decimal"/>
      <w:lvlText w:val="%7."/>
      <w:lvlJc w:val="left"/>
      <w:pPr>
        <w:ind w:left="3655" w:hanging="360"/>
      </w:pPr>
    </w:lvl>
    <w:lvl w:ilvl="7">
      <w:start w:val="1"/>
      <w:numFmt w:val="lowerLetter"/>
      <w:lvlText w:val="%8."/>
      <w:lvlJc w:val="left"/>
      <w:pPr>
        <w:ind w:left="4015" w:hanging="360"/>
      </w:pPr>
    </w:lvl>
    <w:lvl w:ilvl="8">
      <w:start w:val="1"/>
      <w:numFmt w:val="lowerRoman"/>
      <w:lvlText w:val="%9."/>
      <w:lvlJc w:val="left"/>
      <w:pPr>
        <w:ind w:left="4375" w:hanging="360"/>
      </w:pPr>
    </w:lvl>
  </w:abstractNum>
  <w:abstractNum w:abstractNumId="32" w15:restartNumberingAfterBreak="0">
    <w:nsid w:val="5B482926"/>
    <w:multiLevelType w:val="multilevel"/>
    <w:tmpl w:val="55CA841E"/>
    <w:styleLink w:val="DELWPAppendices"/>
    <w:lvl w:ilvl="0">
      <w:start w:val="1"/>
      <w:numFmt w:val="upperLetter"/>
      <w:lvlRestart w:val="0"/>
      <w:pStyle w:val="Heading8"/>
      <w:lvlText w:val="Appendix %1"/>
      <w:lvlJc w:val="left"/>
      <w:pPr>
        <w:tabs>
          <w:tab w:val="num" w:pos="3685"/>
        </w:tabs>
        <w:ind w:left="3685" w:hanging="2551"/>
      </w:pPr>
    </w:lvl>
    <w:lvl w:ilvl="1">
      <w:start w:val="1"/>
      <w:numFmt w:val="decimal"/>
      <w:pStyle w:val="Heading9"/>
      <w:suff w:val="space"/>
      <w:lvlText w:val="%1.%2"/>
      <w:lvlJc w:val="left"/>
      <w:pPr>
        <w:tabs>
          <w:tab w:val="num" w:pos="0"/>
        </w:tabs>
        <w:ind w:left="0" w:firstLine="0"/>
      </w:pPr>
    </w:lvl>
    <w:lvl w:ilvl="2">
      <w:start w:val="1"/>
      <w:numFmt w:val="none"/>
      <w:pStyle w:val="AppendixHeading2"/>
      <w:suff w:val="nothing"/>
      <w:lvlText w:val=""/>
      <w:lvlJc w:val="left"/>
      <w:pPr>
        <w:tabs>
          <w:tab w:val="num" w:pos="0"/>
        </w:tabs>
        <w:ind w:left="0" w:firstLine="0"/>
      </w:pPr>
    </w:lvl>
    <w:lvl w:ilvl="3">
      <w:start w:val="1"/>
      <w:numFmt w:val="none"/>
      <w:pStyle w:val="AppendixHeading3"/>
      <w:suff w:val="nothing"/>
      <w:lvlText w:val=""/>
      <w:lvlJc w:val="left"/>
      <w:pPr>
        <w:tabs>
          <w:tab w:val="num" w:pos="0"/>
        </w:tabs>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C167AB2"/>
    <w:multiLevelType w:val="hybridMultilevel"/>
    <w:tmpl w:val="9628F108"/>
    <w:lvl w:ilvl="0" w:tplc="0C090005">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4" w15:restartNumberingAfterBreak="0">
    <w:nsid w:val="5D0540A9"/>
    <w:multiLevelType w:val="multilevel"/>
    <w:tmpl w:val="E940F4EA"/>
    <w:name w:val="DEPIAppendices"/>
    <w:lvl w:ilvl="0">
      <w:start w:val="1"/>
      <w:numFmt w:val="upperLetter"/>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5" w15:restartNumberingAfterBreak="0">
    <w:nsid w:val="601C5C4D"/>
    <w:multiLevelType w:val="multilevel"/>
    <w:tmpl w:val="9DA66D0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6"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7"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8"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B3272F"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39" w15:restartNumberingAfterBreak="0">
    <w:nsid w:val="722D65B5"/>
    <w:multiLevelType w:val="hybridMultilevel"/>
    <w:tmpl w:val="1A020DFC"/>
    <w:lvl w:ilvl="0" w:tplc="0C090005">
      <w:start w:val="1"/>
      <w:numFmt w:val="bullet"/>
      <w:lvlText w:val=""/>
      <w:lvlJc w:val="left"/>
      <w:pPr>
        <w:ind w:left="947" w:hanging="360"/>
      </w:pPr>
      <w:rPr>
        <w:rFonts w:ascii="Wingdings" w:hAnsi="Wingdings"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40" w15:restartNumberingAfterBreak="0">
    <w:nsid w:val="755A4AD6"/>
    <w:multiLevelType w:val="hybridMultilevel"/>
    <w:tmpl w:val="636EEA92"/>
    <w:lvl w:ilvl="0" w:tplc="620CF712">
      <w:start w:val="1"/>
      <w:numFmt w:val="bullet"/>
      <w:lvlText w:val=""/>
      <w:lvlJc w:val="left"/>
      <w:pPr>
        <w:ind w:left="947" w:hanging="360"/>
      </w:pPr>
      <w:rPr>
        <w:rFonts w:ascii="Wingdings" w:hAnsi="Wingdings" w:hint="default"/>
        <w:sz w:val="22"/>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41" w15:restartNumberingAfterBreak="0">
    <w:nsid w:val="76113190"/>
    <w:multiLevelType w:val="hybridMultilevel"/>
    <w:tmpl w:val="834EE99C"/>
    <w:lvl w:ilvl="0" w:tplc="0C090005">
      <w:start w:val="1"/>
      <w:numFmt w:val="bullet"/>
      <w:lvlText w:val=""/>
      <w:lvlJc w:val="left"/>
      <w:pPr>
        <w:ind w:left="578" w:hanging="360"/>
      </w:pPr>
      <w:rPr>
        <w:rFonts w:ascii="Wingdings" w:hAnsi="Wingdings" w:hint="default"/>
      </w:rPr>
    </w:lvl>
    <w:lvl w:ilvl="1" w:tplc="0C090003" w:tentative="1">
      <w:start w:val="1"/>
      <w:numFmt w:val="bullet"/>
      <w:lvlText w:val="o"/>
      <w:lvlJc w:val="left"/>
      <w:pPr>
        <w:ind w:left="1298" w:hanging="360"/>
      </w:pPr>
      <w:rPr>
        <w:rFonts w:ascii="Courier New" w:hAnsi="Courier New" w:cs="Wingdings" w:hint="default"/>
      </w:rPr>
    </w:lvl>
    <w:lvl w:ilvl="2" w:tplc="0C090005" w:tentative="1">
      <w:start w:val="1"/>
      <w:numFmt w:val="bullet"/>
      <w:lvlText w:val=""/>
      <w:lvlJc w:val="left"/>
      <w:pPr>
        <w:ind w:left="2018" w:hanging="360"/>
      </w:pPr>
      <w:rPr>
        <w:rFonts w:ascii="Wingdings" w:hAnsi="Wingdings" w:hint="default"/>
      </w:rPr>
    </w:lvl>
    <w:lvl w:ilvl="3" w:tplc="0C090001" w:tentative="1">
      <w:start w:val="1"/>
      <w:numFmt w:val="bullet"/>
      <w:lvlText w:val=""/>
      <w:lvlJc w:val="left"/>
      <w:pPr>
        <w:ind w:left="2738" w:hanging="360"/>
      </w:pPr>
      <w:rPr>
        <w:rFonts w:ascii="Symbol" w:hAnsi="Symbol" w:hint="default"/>
      </w:rPr>
    </w:lvl>
    <w:lvl w:ilvl="4" w:tplc="0C090003" w:tentative="1">
      <w:start w:val="1"/>
      <w:numFmt w:val="bullet"/>
      <w:lvlText w:val="o"/>
      <w:lvlJc w:val="left"/>
      <w:pPr>
        <w:ind w:left="3458" w:hanging="360"/>
      </w:pPr>
      <w:rPr>
        <w:rFonts w:ascii="Courier New" w:hAnsi="Courier New" w:cs="Wingdings" w:hint="default"/>
      </w:rPr>
    </w:lvl>
    <w:lvl w:ilvl="5" w:tplc="0C090005" w:tentative="1">
      <w:start w:val="1"/>
      <w:numFmt w:val="bullet"/>
      <w:lvlText w:val=""/>
      <w:lvlJc w:val="left"/>
      <w:pPr>
        <w:ind w:left="4178" w:hanging="360"/>
      </w:pPr>
      <w:rPr>
        <w:rFonts w:ascii="Wingdings" w:hAnsi="Wingdings" w:hint="default"/>
      </w:rPr>
    </w:lvl>
    <w:lvl w:ilvl="6" w:tplc="0C090001" w:tentative="1">
      <w:start w:val="1"/>
      <w:numFmt w:val="bullet"/>
      <w:lvlText w:val=""/>
      <w:lvlJc w:val="left"/>
      <w:pPr>
        <w:ind w:left="4898" w:hanging="360"/>
      </w:pPr>
      <w:rPr>
        <w:rFonts w:ascii="Symbol" w:hAnsi="Symbol" w:hint="default"/>
      </w:rPr>
    </w:lvl>
    <w:lvl w:ilvl="7" w:tplc="0C090003" w:tentative="1">
      <w:start w:val="1"/>
      <w:numFmt w:val="bullet"/>
      <w:lvlText w:val="o"/>
      <w:lvlJc w:val="left"/>
      <w:pPr>
        <w:ind w:left="5618" w:hanging="360"/>
      </w:pPr>
      <w:rPr>
        <w:rFonts w:ascii="Courier New" w:hAnsi="Courier New" w:cs="Wingdings" w:hint="default"/>
      </w:rPr>
    </w:lvl>
    <w:lvl w:ilvl="8" w:tplc="0C090005" w:tentative="1">
      <w:start w:val="1"/>
      <w:numFmt w:val="bullet"/>
      <w:lvlText w:val=""/>
      <w:lvlJc w:val="left"/>
      <w:pPr>
        <w:ind w:left="6338" w:hanging="360"/>
      </w:pPr>
      <w:rPr>
        <w:rFonts w:ascii="Wingdings" w:hAnsi="Wingdings" w:hint="default"/>
      </w:rPr>
    </w:lvl>
  </w:abstractNum>
  <w:abstractNum w:abstractNumId="42" w15:restartNumberingAfterBreak="0">
    <w:nsid w:val="7839021E"/>
    <w:multiLevelType w:val="multilevel"/>
    <w:tmpl w:val="E0E09B5E"/>
    <w:name w:val="DEPIListNumbering"/>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3" w15:restartNumberingAfterBreak="0">
    <w:nsid w:val="786464AA"/>
    <w:multiLevelType w:val="hybridMultilevel"/>
    <w:tmpl w:val="43E28738"/>
    <w:lvl w:ilvl="0" w:tplc="620CF712">
      <w:start w:val="1"/>
      <w:numFmt w:val="bullet"/>
      <w:lvlText w:val=""/>
      <w:lvlJc w:val="left"/>
      <w:pPr>
        <w:ind w:left="720" w:hanging="360"/>
      </w:pPr>
      <w:rPr>
        <w:rFonts w:ascii="Wingdings" w:hAnsi="Wingdings" w:hint="default"/>
        <w:sz w:val="22"/>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914503A"/>
    <w:multiLevelType w:val="hybridMultilevel"/>
    <w:tmpl w:val="FE106C3A"/>
    <w:lvl w:ilvl="0" w:tplc="620CF712">
      <w:start w:val="1"/>
      <w:numFmt w:val="bullet"/>
      <w:lvlText w:val=""/>
      <w:lvlJc w:val="left"/>
      <w:pPr>
        <w:ind w:left="720" w:hanging="360"/>
      </w:pPr>
      <w:rPr>
        <w:rFonts w:ascii="Wingdings" w:hAnsi="Wingdings" w:hint="default"/>
        <w:sz w:val="22"/>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FA24678"/>
    <w:multiLevelType w:val="multilevel"/>
    <w:tmpl w:val="43CE8FA4"/>
    <w:lvl w:ilvl="0">
      <w:start w:val="1"/>
      <w:numFmt w:val="bullet"/>
      <w:lvlText w:val=""/>
      <w:lvlJc w:val="left"/>
      <w:pPr>
        <w:ind w:left="814" w:hanging="360"/>
      </w:pPr>
      <w:rPr>
        <w:rFonts w:ascii="Wingdings" w:hAnsi="Wingdings" w:hint="default"/>
        <w:color w:val="FFFFFF"/>
        <w:sz w:val="22"/>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num w:numId="1">
    <w:abstractNumId w:val="21"/>
  </w:num>
  <w:num w:numId="2">
    <w:abstractNumId w:val="37"/>
  </w:num>
  <w:num w:numId="3">
    <w:abstractNumId w:val="42"/>
  </w:num>
  <w:num w:numId="4">
    <w:abstractNumId w:val="14"/>
  </w:num>
  <w:num w:numId="5">
    <w:abstractNumId w:val="6"/>
  </w:num>
  <w:num w:numId="6">
    <w:abstractNumId w:val="1"/>
  </w:num>
  <w:num w:numId="7">
    <w:abstractNumId w:val="38"/>
  </w:num>
  <w:num w:numId="8">
    <w:abstractNumId w:val="8"/>
  </w:num>
  <w:num w:numId="9">
    <w:abstractNumId w:val="18"/>
  </w:num>
  <w:num w:numId="10">
    <w:abstractNumId w:val="11"/>
  </w:num>
  <w:num w:numId="11">
    <w:abstractNumId w:val="26"/>
  </w:num>
  <w:num w:numId="12">
    <w:abstractNumId w:val="27"/>
  </w:num>
  <w:num w:numId="13">
    <w:abstractNumId w:val="31"/>
    <w:lvlOverride w:ilvl="1">
      <w:lvl w:ilvl="1">
        <w:start w:val="1"/>
        <w:numFmt w:val="decimal"/>
        <w:pStyle w:val="Heading2"/>
        <w:suff w:val="space"/>
        <w:lvlText w:val="%1.%2"/>
        <w:lvlJc w:val="left"/>
        <w:pPr>
          <w:tabs>
            <w:tab w:val="num" w:pos="7229"/>
          </w:tabs>
          <w:ind w:left="7229" w:firstLine="0"/>
        </w:pPr>
        <w:rPr>
          <w:i w:val="0"/>
        </w:rPr>
      </w:lvl>
    </w:lvlOverride>
  </w:num>
  <w:num w:numId="14">
    <w:abstractNumId w:val="32"/>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4"/>
  </w:num>
  <w:num w:numId="20">
    <w:abstractNumId w:val="12"/>
  </w:num>
  <w:num w:numId="21">
    <w:abstractNumId w:val="17"/>
  </w:num>
  <w:num w:numId="22">
    <w:abstractNumId w:val="15"/>
  </w:num>
  <w:num w:numId="23">
    <w:abstractNumId w:val="3"/>
  </w:num>
  <w:num w:numId="24">
    <w:abstractNumId w:val="43"/>
  </w:num>
  <w:num w:numId="25">
    <w:abstractNumId w:val="25"/>
  </w:num>
  <w:num w:numId="26">
    <w:abstractNumId w:val="44"/>
  </w:num>
  <w:num w:numId="27">
    <w:abstractNumId w:val="4"/>
  </w:num>
  <w:num w:numId="28">
    <w:abstractNumId w:val="5"/>
  </w:num>
  <w:num w:numId="29">
    <w:abstractNumId w:val="41"/>
  </w:num>
  <w:num w:numId="30">
    <w:abstractNumId w:val="10"/>
  </w:num>
  <w:num w:numId="31">
    <w:abstractNumId w:val="13"/>
  </w:num>
  <w:num w:numId="32">
    <w:abstractNumId w:val="40"/>
  </w:num>
  <w:num w:numId="33">
    <w:abstractNumId w:val="39"/>
  </w:num>
  <w:num w:numId="34">
    <w:abstractNumId w:val="16"/>
  </w:num>
  <w:num w:numId="35">
    <w:abstractNumId w:val="7"/>
  </w:num>
  <w:num w:numId="36">
    <w:abstractNumId w:val="9"/>
  </w:num>
  <w:num w:numId="37">
    <w:abstractNumId w:val="45"/>
  </w:num>
  <w:num w:numId="38">
    <w:abstractNumId w:val="23"/>
  </w:num>
  <w:num w:numId="39">
    <w:abstractNumId w:val="29"/>
  </w:num>
  <w:num w:numId="40">
    <w:abstractNumId w:val="23"/>
  </w:num>
  <w:num w:numId="41">
    <w:abstractNumId w:val="31"/>
  </w:num>
  <w:num w:numId="42">
    <w:abstractNumId w:val="0"/>
  </w:num>
  <w:num w:numId="43">
    <w:abstractNumId w:val="22"/>
  </w:num>
  <w:num w:numId="44">
    <w:abstractNumId w:val="33"/>
  </w:num>
  <w:num w:numId="45">
    <w:abstractNumId w:val="31"/>
    <w:lvlOverride w:ilvl="1">
      <w:lvl w:ilvl="1">
        <w:start w:val="1"/>
        <w:numFmt w:val="decimal"/>
        <w:pStyle w:val="Heading2"/>
        <w:suff w:val="space"/>
        <w:lvlText w:val="%1.%2"/>
        <w:lvlJc w:val="left"/>
        <w:pPr>
          <w:tabs>
            <w:tab w:val="num" w:pos="7229"/>
          </w:tabs>
          <w:ind w:left="7229" w:firstLine="0"/>
        </w:pPr>
        <w:rPr>
          <w:i w:val="0"/>
        </w:rPr>
      </w:lvl>
    </w:lvlOverride>
  </w:num>
  <w:num w:numId="46">
    <w:abstractNumId w:val="31"/>
    <w:lvlOverride w:ilvl="1">
      <w:lvl w:ilvl="1">
        <w:start w:val="1"/>
        <w:numFmt w:val="decimal"/>
        <w:pStyle w:val="Heading2"/>
        <w:suff w:val="space"/>
        <w:lvlText w:val="%1.%2"/>
        <w:lvlJc w:val="left"/>
        <w:pPr>
          <w:tabs>
            <w:tab w:val="num" w:pos="7229"/>
          </w:tabs>
          <w:ind w:left="7229" w:firstLine="0"/>
        </w:pPr>
        <w:rPr>
          <w:i w:val="0"/>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4Landscape" w:val="False"/>
    <w:docVar w:name="A4Portrait" w:val="True"/>
    <w:docVar w:name="AppendixName" w:val="Appendix"/>
    <w:docVar w:name="Audience" w:val="External"/>
    <w:docVar w:name="CoBrandNumber" w:val="0"/>
    <w:docVar w:name="CoverCoBranded" w:val="False"/>
    <w:docVar w:name="CoverLayout" w:val="Single"/>
    <w:docVar w:name="CoverProjectBar" w:val="True"/>
    <w:docVar w:name="CoverWebAddress" w:val="False"/>
    <w:docVar w:name="FooterTextAuto" w:val="True"/>
    <w:docVar w:name="Heading1Numbered" w:val="True"/>
    <w:docVar w:name="Heading2Numbered" w:val="True"/>
    <w:docVar w:name="Heading3Numbered" w:val="False"/>
    <w:docVar w:name="Heading4Numbered" w:val="False"/>
    <w:docVar w:name="PageSetup" w:val="Double"/>
    <w:docVar w:name="Theme Color" w:val="LocalInfrastructure"/>
    <w:docVar w:name="TOC" w:val="True"/>
    <w:docVar w:name="TOCNew" w:val="False"/>
    <w:docVar w:name="Version" w:val="1"/>
  </w:docVars>
  <w:rsids>
    <w:rsidRoot w:val="003445BF"/>
    <w:rsid w:val="0000017F"/>
    <w:rsid w:val="00000279"/>
    <w:rsid w:val="000004BD"/>
    <w:rsid w:val="00000B7A"/>
    <w:rsid w:val="00000C89"/>
    <w:rsid w:val="00000FEB"/>
    <w:rsid w:val="000012BE"/>
    <w:rsid w:val="000015ED"/>
    <w:rsid w:val="00001F76"/>
    <w:rsid w:val="000024EB"/>
    <w:rsid w:val="0000279C"/>
    <w:rsid w:val="000028B4"/>
    <w:rsid w:val="00002DE1"/>
    <w:rsid w:val="0000394F"/>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646"/>
    <w:rsid w:val="00012710"/>
    <w:rsid w:val="00012B94"/>
    <w:rsid w:val="00012E66"/>
    <w:rsid w:val="00012EC2"/>
    <w:rsid w:val="00013360"/>
    <w:rsid w:val="0001362A"/>
    <w:rsid w:val="0001389C"/>
    <w:rsid w:val="0001393A"/>
    <w:rsid w:val="00013BAE"/>
    <w:rsid w:val="00013DC6"/>
    <w:rsid w:val="0001466C"/>
    <w:rsid w:val="00014E03"/>
    <w:rsid w:val="00014E15"/>
    <w:rsid w:val="00015BB6"/>
    <w:rsid w:val="00016478"/>
    <w:rsid w:val="00016C60"/>
    <w:rsid w:val="000171F8"/>
    <w:rsid w:val="000171FD"/>
    <w:rsid w:val="00017669"/>
    <w:rsid w:val="00017D91"/>
    <w:rsid w:val="00020DB2"/>
    <w:rsid w:val="00021803"/>
    <w:rsid w:val="00021A33"/>
    <w:rsid w:val="00021CF5"/>
    <w:rsid w:val="0002261E"/>
    <w:rsid w:val="000227DA"/>
    <w:rsid w:val="00022F51"/>
    <w:rsid w:val="000230FD"/>
    <w:rsid w:val="0002325E"/>
    <w:rsid w:val="00023536"/>
    <w:rsid w:val="000236AE"/>
    <w:rsid w:val="00023AFB"/>
    <w:rsid w:val="00023F44"/>
    <w:rsid w:val="0002404B"/>
    <w:rsid w:val="00024572"/>
    <w:rsid w:val="00024574"/>
    <w:rsid w:val="00024896"/>
    <w:rsid w:val="00024990"/>
    <w:rsid w:val="00024D99"/>
    <w:rsid w:val="000251A3"/>
    <w:rsid w:val="00025217"/>
    <w:rsid w:val="0002541C"/>
    <w:rsid w:val="00025A62"/>
    <w:rsid w:val="00025ADB"/>
    <w:rsid w:val="00025F6C"/>
    <w:rsid w:val="00026290"/>
    <w:rsid w:val="000263AA"/>
    <w:rsid w:val="00026700"/>
    <w:rsid w:val="00026706"/>
    <w:rsid w:val="0002674C"/>
    <w:rsid w:val="000268F7"/>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3C26"/>
    <w:rsid w:val="000342E4"/>
    <w:rsid w:val="0003451C"/>
    <w:rsid w:val="00034E46"/>
    <w:rsid w:val="00035139"/>
    <w:rsid w:val="00035163"/>
    <w:rsid w:val="000351EF"/>
    <w:rsid w:val="00035B4E"/>
    <w:rsid w:val="00035F72"/>
    <w:rsid w:val="00035FD9"/>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1D0"/>
    <w:rsid w:val="0004263E"/>
    <w:rsid w:val="000430CC"/>
    <w:rsid w:val="000430E6"/>
    <w:rsid w:val="00043650"/>
    <w:rsid w:val="00043BC5"/>
    <w:rsid w:val="00043E65"/>
    <w:rsid w:val="000441FC"/>
    <w:rsid w:val="00044882"/>
    <w:rsid w:val="00044BDC"/>
    <w:rsid w:val="000455E1"/>
    <w:rsid w:val="00045AA1"/>
    <w:rsid w:val="0004622F"/>
    <w:rsid w:val="00046864"/>
    <w:rsid w:val="00046EE3"/>
    <w:rsid w:val="000473A1"/>
    <w:rsid w:val="0004761D"/>
    <w:rsid w:val="00047A21"/>
    <w:rsid w:val="00047C72"/>
    <w:rsid w:val="00047CE9"/>
    <w:rsid w:val="000501F1"/>
    <w:rsid w:val="00050257"/>
    <w:rsid w:val="00050487"/>
    <w:rsid w:val="000504A5"/>
    <w:rsid w:val="000507C3"/>
    <w:rsid w:val="00052234"/>
    <w:rsid w:val="00052630"/>
    <w:rsid w:val="00052825"/>
    <w:rsid w:val="00052C61"/>
    <w:rsid w:val="00053244"/>
    <w:rsid w:val="00053C43"/>
    <w:rsid w:val="0005434E"/>
    <w:rsid w:val="0005472E"/>
    <w:rsid w:val="000547C6"/>
    <w:rsid w:val="00054AD4"/>
    <w:rsid w:val="00055546"/>
    <w:rsid w:val="0005568C"/>
    <w:rsid w:val="000557B4"/>
    <w:rsid w:val="00055860"/>
    <w:rsid w:val="00055D0B"/>
    <w:rsid w:val="000560BA"/>
    <w:rsid w:val="000570E5"/>
    <w:rsid w:val="00057EB2"/>
    <w:rsid w:val="0006013C"/>
    <w:rsid w:val="00060538"/>
    <w:rsid w:val="00060722"/>
    <w:rsid w:val="00060EE0"/>
    <w:rsid w:val="00060FD9"/>
    <w:rsid w:val="00061573"/>
    <w:rsid w:val="000617D7"/>
    <w:rsid w:val="000620DA"/>
    <w:rsid w:val="000626EE"/>
    <w:rsid w:val="00062985"/>
    <w:rsid w:val="00063623"/>
    <w:rsid w:val="00063E71"/>
    <w:rsid w:val="000640A9"/>
    <w:rsid w:val="0006422E"/>
    <w:rsid w:val="00064489"/>
    <w:rsid w:val="00065584"/>
    <w:rsid w:val="000655FD"/>
    <w:rsid w:val="00065A52"/>
    <w:rsid w:val="00065E7A"/>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74D"/>
    <w:rsid w:val="00073956"/>
    <w:rsid w:val="00073963"/>
    <w:rsid w:val="000739CC"/>
    <w:rsid w:val="00073A9B"/>
    <w:rsid w:val="00073BBA"/>
    <w:rsid w:val="00073F07"/>
    <w:rsid w:val="00073F9C"/>
    <w:rsid w:val="000742AF"/>
    <w:rsid w:val="00074430"/>
    <w:rsid w:val="00074A1F"/>
    <w:rsid w:val="00074C2B"/>
    <w:rsid w:val="000752FC"/>
    <w:rsid w:val="000758E3"/>
    <w:rsid w:val="000767F1"/>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87EC3"/>
    <w:rsid w:val="000908D6"/>
    <w:rsid w:val="0009125C"/>
    <w:rsid w:val="000913AD"/>
    <w:rsid w:val="00091F49"/>
    <w:rsid w:val="0009214D"/>
    <w:rsid w:val="00093051"/>
    <w:rsid w:val="000935F8"/>
    <w:rsid w:val="000938C5"/>
    <w:rsid w:val="00093F02"/>
    <w:rsid w:val="0009409C"/>
    <w:rsid w:val="000948CF"/>
    <w:rsid w:val="00094A84"/>
    <w:rsid w:val="00094F27"/>
    <w:rsid w:val="0009521E"/>
    <w:rsid w:val="000957F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6FC"/>
    <w:rsid w:val="000C27FF"/>
    <w:rsid w:val="000C2888"/>
    <w:rsid w:val="000C2CCC"/>
    <w:rsid w:val="000C2CD8"/>
    <w:rsid w:val="000C33EB"/>
    <w:rsid w:val="000C3B79"/>
    <w:rsid w:val="000C3C38"/>
    <w:rsid w:val="000C41E0"/>
    <w:rsid w:val="000C41F9"/>
    <w:rsid w:val="000C4231"/>
    <w:rsid w:val="000C4327"/>
    <w:rsid w:val="000C436A"/>
    <w:rsid w:val="000C4E6D"/>
    <w:rsid w:val="000C55BE"/>
    <w:rsid w:val="000C57F2"/>
    <w:rsid w:val="000C6231"/>
    <w:rsid w:val="000C707C"/>
    <w:rsid w:val="000C7611"/>
    <w:rsid w:val="000D050A"/>
    <w:rsid w:val="000D0526"/>
    <w:rsid w:val="000D06EA"/>
    <w:rsid w:val="000D0CA4"/>
    <w:rsid w:val="000D1A7B"/>
    <w:rsid w:val="000D1E7B"/>
    <w:rsid w:val="000D2340"/>
    <w:rsid w:val="000D2526"/>
    <w:rsid w:val="000D2813"/>
    <w:rsid w:val="000D2EA1"/>
    <w:rsid w:val="000D3159"/>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D7E31"/>
    <w:rsid w:val="000E01C1"/>
    <w:rsid w:val="000E01D0"/>
    <w:rsid w:val="000E0F50"/>
    <w:rsid w:val="000E1779"/>
    <w:rsid w:val="000E1BEC"/>
    <w:rsid w:val="000E1F1D"/>
    <w:rsid w:val="000E21E5"/>
    <w:rsid w:val="000E2207"/>
    <w:rsid w:val="000E24E1"/>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574"/>
    <w:rsid w:val="00104B12"/>
    <w:rsid w:val="00104BDF"/>
    <w:rsid w:val="00104F66"/>
    <w:rsid w:val="001054A3"/>
    <w:rsid w:val="0010559C"/>
    <w:rsid w:val="00105668"/>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14"/>
    <w:rsid w:val="0011267E"/>
    <w:rsid w:val="0011271A"/>
    <w:rsid w:val="00112E38"/>
    <w:rsid w:val="001131AA"/>
    <w:rsid w:val="001137CE"/>
    <w:rsid w:val="00113C4C"/>
    <w:rsid w:val="00113CDC"/>
    <w:rsid w:val="00113DD9"/>
    <w:rsid w:val="0011467A"/>
    <w:rsid w:val="001146FF"/>
    <w:rsid w:val="00114751"/>
    <w:rsid w:val="0011484F"/>
    <w:rsid w:val="001148DA"/>
    <w:rsid w:val="00114F21"/>
    <w:rsid w:val="00114F4E"/>
    <w:rsid w:val="00115310"/>
    <w:rsid w:val="00115E3D"/>
    <w:rsid w:val="001177A2"/>
    <w:rsid w:val="00117819"/>
    <w:rsid w:val="001179D3"/>
    <w:rsid w:val="00117CFE"/>
    <w:rsid w:val="00117DD6"/>
    <w:rsid w:val="00117F77"/>
    <w:rsid w:val="00117FA6"/>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8CD"/>
    <w:rsid w:val="00122A3C"/>
    <w:rsid w:val="00122AE8"/>
    <w:rsid w:val="00122C72"/>
    <w:rsid w:val="001230A5"/>
    <w:rsid w:val="00123733"/>
    <w:rsid w:val="00123ACC"/>
    <w:rsid w:val="00123FDE"/>
    <w:rsid w:val="00124482"/>
    <w:rsid w:val="00124611"/>
    <w:rsid w:val="001246C4"/>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D30"/>
    <w:rsid w:val="00127F2F"/>
    <w:rsid w:val="001300CB"/>
    <w:rsid w:val="00131311"/>
    <w:rsid w:val="001314EF"/>
    <w:rsid w:val="001315CE"/>
    <w:rsid w:val="0013248A"/>
    <w:rsid w:val="001325D7"/>
    <w:rsid w:val="00132744"/>
    <w:rsid w:val="00132777"/>
    <w:rsid w:val="00133770"/>
    <w:rsid w:val="00133A4B"/>
    <w:rsid w:val="00133A9C"/>
    <w:rsid w:val="00133E3D"/>
    <w:rsid w:val="0013436B"/>
    <w:rsid w:val="0013448B"/>
    <w:rsid w:val="001344D2"/>
    <w:rsid w:val="001346B4"/>
    <w:rsid w:val="00134898"/>
    <w:rsid w:val="00134E87"/>
    <w:rsid w:val="00135656"/>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485"/>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A81"/>
    <w:rsid w:val="00156F4A"/>
    <w:rsid w:val="00157E61"/>
    <w:rsid w:val="00157E78"/>
    <w:rsid w:val="001601C2"/>
    <w:rsid w:val="00160ED7"/>
    <w:rsid w:val="001619E0"/>
    <w:rsid w:val="00161E60"/>
    <w:rsid w:val="00162B86"/>
    <w:rsid w:val="00162E29"/>
    <w:rsid w:val="0016301C"/>
    <w:rsid w:val="0016310E"/>
    <w:rsid w:val="0016334C"/>
    <w:rsid w:val="00163536"/>
    <w:rsid w:val="001635A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062"/>
    <w:rsid w:val="00187485"/>
    <w:rsid w:val="00187860"/>
    <w:rsid w:val="00187A24"/>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16B"/>
    <w:rsid w:val="001A0827"/>
    <w:rsid w:val="001A0EF8"/>
    <w:rsid w:val="001A122D"/>
    <w:rsid w:val="001A13E9"/>
    <w:rsid w:val="001A150E"/>
    <w:rsid w:val="001A18D2"/>
    <w:rsid w:val="001A245B"/>
    <w:rsid w:val="001A25AC"/>
    <w:rsid w:val="001A37A6"/>
    <w:rsid w:val="001A4197"/>
    <w:rsid w:val="001A45A0"/>
    <w:rsid w:val="001A4BB8"/>
    <w:rsid w:val="001A50A5"/>
    <w:rsid w:val="001A548E"/>
    <w:rsid w:val="001A5625"/>
    <w:rsid w:val="001A5E71"/>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547"/>
    <w:rsid w:val="001B2BCC"/>
    <w:rsid w:val="001B36B4"/>
    <w:rsid w:val="001B38B7"/>
    <w:rsid w:val="001B39AE"/>
    <w:rsid w:val="001B3F7F"/>
    <w:rsid w:val="001B411F"/>
    <w:rsid w:val="001B4653"/>
    <w:rsid w:val="001B4A22"/>
    <w:rsid w:val="001B4A40"/>
    <w:rsid w:val="001B58BC"/>
    <w:rsid w:val="001B5E7A"/>
    <w:rsid w:val="001B6912"/>
    <w:rsid w:val="001B758A"/>
    <w:rsid w:val="001B7723"/>
    <w:rsid w:val="001B7979"/>
    <w:rsid w:val="001B7FBD"/>
    <w:rsid w:val="001C03D1"/>
    <w:rsid w:val="001C04C6"/>
    <w:rsid w:val="001C0726"/>
    <w:rsid w:val="001C0AC9"/>
    <w:rsid w:val="001C0ECA"/>
    <w:rsid w:val="001C1735"/>
    <w:rsid w:val="001C1769"/>
    <w:rsid w:val="001C1C28"/>
    <w:rsid w:val="001C2125"/>
    <w:rsid w:val="001C21A0"/>
    <w:rsid w:val="001C2301"/>
    <w:rsid w:val="001C24BB"/>
    <w:rsid w:val="001C2A75"/>
    <w:rsid w:val="001C2AAB"/>
    <w:rsid w:val="001C3683"/>
    <w:rsid w:val="001C36D7"/>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9A1"/>
    <w:rsid w:val="001D1792"/>
    <w:rsid w:val="001D2509"/>
    <w:rsid w:val="001D25DB"/>
    <w:rsid w:val="001D2DA8"/>
    <w:rsid w:val="001D3116"/>
    <w:rsid w:val="001D347F"/>
    <w:rsid w:val="001D3B9E"/>
    <w:rsid w:val="001D3E83"/>
    <w:rsid w:val="001D3F6F"/>
    <w:rsid w:val="001D4A29"/>
    <w:rsid w:val="001D4A8E"/>
    <w:rsid w:val="001D4F9A"/>
    <w:rsid w:val="001D5114"/>
    <w:rsid w:val="001D55F2"/>
    <w:rsid w:val="001D5C0F"/>
    <w:rsid w:val="001D5F7D"/>
    <w:rsid w:val="001D6553"/>
    <w:rsid w:val="001D65FF"/>
    <w:rsid w:val="001D686B"/>
    <w:rsid w:val="001D68CD"/>
    <w:rsid w:val="001D69FE"/>
    <w:rsid w:val="001D6D1D"/>
    <w:rsid w:val="001D70F5"/>
    <w:rsid w:val="001D729D"/>
    <w:rsid w:val="001D74DB"/>
    <w:rsid w:val="001E0190"/>
    <w:rsid w:val="001E0734"/>
    <w:rsid w:val="001E0ACF"/>
    <w:rsid w:val="001E0ADE"/>
    <w:rsid w:val="001E1098"/>
    <w:rsid w:val="001E1E96"/>
    <w:rsid w:val="001E24D4"/>
    <w:rsid w:val="001E25C4"/>
    <w:rsid w:val="001E2CED"/>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905"/>
    <w:rsid w:val="001F0190"/>
    <w:rsid w:val="001F0858"/>
    <w:rsid w:val="001F0883"/>
    <w:rsid w:val="001F08A4"/>
    <w:rsid w:val="001F0A0A"/>
    <w:rsid w:val="001F0B61"/>
    <w:rsid w:val="001F0B8A"/>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3F6E"/>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162"/>
    <w:rsid w:val="00201324"/>
    <w:rsid w:val="00201841"/>
    <w:rsid w:val="0020194C"/>
    <w:rsid w:val="0020205B"/>
    <w:rsid w:val="0020278D"/>
    <w:rsid w:val="00202C45"/>
    <w:rsid w:val="00202E4A"/>
    <w:rsid w:val="00203011"/>
    <w:rsid w:val="002031FC"/>
    <w:rsid w:val="0020332E"/>
    <w:rsid w:val="00203733"/>
    <w:rsid w:val="0020390A"/>
    <w:rsid w:val="00203A4C"/>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07FD6"/>
    <w:rsid w:val="00210464"/>
    <w:rsid w:val="002104A5"/>
    <w:rsid w:val="002104FF"/>
    <w:rsid w:val="00210D74"/>
    <w:rsid w:val="00211046"/>
    <w:rsid w:val="002112B2"/>
    <w:rsid w:val="00211AE6"/>
    <w:rsid w:val="00211FE8"/>
    <w:rsid w:val="00212CB6"/>
    <w:rsid w:val="00212DA6"/>
    <w:rsid w:val="00213289"/>
    <w:rsid w:val="002139D9"/>
    <w:rsid w:val="00213B45"/>
    <w:rsid w:val="002147CA"/>
    <w:rsid w:val="002150E0"/>
    <w:rsid w:val="002154DF"/>
    <w:rsid w:val="002158A2"/>
    <w:rsid w:val="00215AEB"/>
    <w:rsid w:val="00215CE4"/>
    <w:rsid w:val="00215E20"/>
    <w:rsid w:val="00215F76"/>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62A7"/>
    <w:rsid w:val="0022721E"/>
    <w:rsid w:val="00227B32"/>
    <w:rsid w:val="0023007D"/>
    <w:rsid w:val="002302F5"/>
    <w:rsid w:val="00230478"/>
    <w:rsid w:val="0023084B"/>
    <w:rsid w:val="00231311"/>
    <w:rsid w:val="0023151E"/>
    <w:rsid w:val="00231979"/>
    <w:rsid w:val="0023219B"/>
    <w:rsid w:val="0023230E"/>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69C"/>
    <w:rsid w:val="00237BD5"/>
    <w:rsid w:val="00237D72"/>
    <w:rsid w:val="00237EDD"/>
    <w:rsid w:val="00240237"/>
    <w:rsid w:val="002408BA"/>
    <w:rsid w:val="00240AE1"/>
    <w:rsid w:val="00240ED3"/>
    <w:rsid w:val="002412A2"/>
    <w:rsid w:val="00241740"/>
    <w:rsid w:val="00241810"/>
    <w:rsid w:val="00242AB5"/>
    <w:rsid w:val="00242CFC"/>
    <w:rsid w:val="00242E04"/>
    <w:rsid w:val="002430F9"/>
    <w:rsid w:val="002432E0"/>
    <w:rsid w:val="002435E3"/>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DF7"/>
    <w:rsid w:val="002544FC"/>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579F0"/>
    <w:rsid w:val="002604DA"/>
    <w:rsid w:val="00260781"/>
    <w:rsid w:val="00260992"/>
    <w:rsid w:val="00260A76"/>
    <w:rsid w:val="00260FC1"/>
    <w:rsid w:val="002611D2"/>
    <w:rsid w:val="002614DA"/>
    <w:rsid w:val="00261993"/>
    <w:rsid w:val="00261BDD"/>
    <w:rsid w:val="00261C51"/>
    <w:rsid w:val="00261DCD"/>
    <w:rsid w:val="0026285F"/>
    <w:rsid w:val="00262E05"/>
    <w:rsid w:val="00262E69"/>
    <w:rsid w:val="00263401"/>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3D"/>
    <w:rsid w:val="00277BAB"/>
    <w:rsid w:val="0028044C"/>
    <w:rsid w:val="0028048B"/>
    <w:rsid w:val="0028091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689"/>
    <w:rsid w:val="00286C19"/>
    <w:rsid w:val="00287075"/>
    <w:rsid w:val="00287146"/>
    <w:rsid w:val="00287609"/>
    <w:rsid w:val="002878A6"/>
    <w:rsid w:val="00287D08"/>
    <w:rsid w:val="00290136"/>
    <w:rsid w:val="0029046B"/>
    <w:rsid w:val="0029055C"/>
    <w:rsid w:val="002905D9"/>
    <w:rsid w:val="00290935"/>
    <w:rsid w:val="002913D6"/>
    <w:rsid w:val="002914D3"/>
    <w:rsid w:val="00291BB4"/>
    <w:rsid w:val="002925DE"/>
    <w:rsid w:val="00292C66"/>
    <w:rsid w:val="0029318B"/>
    <w:rsid w:val="00293463"/>
    <w:rsid w:val="00293680"/>
    <w:rsid w:val="00293EDC"/>
    <w:rsid w:val="002940DF"/>
    <w:rsid w:val="002942A8"/>
    <w:rsid w:val="0029457A"/>
    <w:rsid w:val="00294BC0"/>
    <w:rsid w:val="00294C41"/>
    <w:rsid w:val="0029505A"/>
    <w:rsid w:val="002958B8"/>
    <w:rsid w:val="00295F12"/>
    <w:rsid w:val="002963F3"/>
    <w:rsid w:val="00296613"/>
    <w:rsid w:val="0029694D"/>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6C7"/>
    <w:rsid w:val="002A5796"/>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35C2"/>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17F"/>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CB"/>
    <w:rsid w:val="002E4E56"/>
    <w:rsid w:val="002E52CC"/>
    <w:rsid w:val="002E55CB"/>
    <w:rsid w:val="002E5808"/>
    <w:rsid w:val="002E584F"/>
    <w:rsid w:val="002E58C5"/>
    <w:rsid w:val="002E5B9E"/>
    <w:rsid w:val="002E6B7A"/>
    <w:rsid w:val="002E6DC0"/>
    <w:rsid w:val="002E7001"/>
    <w:rsid w:val="002E7991"/>
    <w:rsid w:val="002E7A32"/>
    <w:rsid w:val="002E7EE9"/>
    <w:rsid w:val="002F0A6E"/>
    <w:rsid w:val="002F0BF5"/>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6C8D"/>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8C0"/>
    <w:rsid w:val="00307DE3"/>
    <w:rsid w:val="00307EE7"/>
    <w:rsid w:val="00310A6E"/>
    <w:rsid w:val="00310BB6"/>
    <w:rsid w:val="00310F51"/>
    <w:rsid w:val="003114B3"/>
    <w:rsid w:val="00311AEC"/>
    <w:rsid w:val="00311F5B"/>
    <w:rsid w:val="00312073"/>
    <w:rsid w:val="00312320"/>
    <w:rsid w:val="00312916"/>
    <w:rsid w:val="00312A2E"/>
    <w:rsid w:val="00313432"/>
    <w:rsid w:val="00313587"/>
    <w:rsid w:val="00313AA4"/>
    <w:rsid w:val="003140E6"/>
    <w:rsid w:val="00314485"/>
    <w:rsid w:val="003145C4"/>
    <w:rsid w:val="00314EA8"/>
    <w:rsid w:val="00315133"/>
    <w:rsid w:val="0031528F"/>
    <w:rsid w:val="0031535C"/>
    <w:rsid w:val="0031546D"/>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1955"/>
    <w:rsid w:val="00321BFC"/>
    <w:rsid w:val="003229CA"/>
    <w:rsid w:val="00323063"/>
    <w:rsid w:val="003234E6"/>
    <w:rsid w:val="0032380A"/>
    <w:rsid w:val="00323975"/>
    <w:rsid w:val="0032407D"/>
    <w:rsid w:val="00324330"/>
    <w:rsid w:val="00324361"/>
    <w:rsid w:val="003243D5"/>
    <w:rsid w:val="0032492D"/>
    <w:rsid w:val="00324C65"/>
    <w:rsid w:val="00324E02"/>
    <w:rsid w:val="003251B3"/>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BC7"/>
    <w:rsid w:val="00334ED7"/>
    <w:rsid w:val="00335A0C"/>
    <w:rsid w:val="00335E10"/>
    <w:rsid w:val="003363DA"/>
    <w:rsid w:val="003365F6"/>
    <w:rsid w:val="00336657"/>
    <w:rsid w:val="003368F1"/>
    <w:rsid w:val="00336A3D"/>
    <w:rsid w:val="00336F65"/>
    <w:rsid w:val="003370FB"/>
    <w:rsid w:val="00337980"/>
    <w:rsid w:val="00337989"/>
    <w:rsid w:val="00340C4D"/>
    <w:rsid w:val="00341DE0"/>
    <w:rsid w:val="003420E0"/>
    <w:rsid w:val="00342173"/>
    <w:rsid w:val="00342444"/>
    <w:rsid w:val="003428F3"/>
    <w:rsid w:val="00342C49"/>
    <w:rsid w:val="00342D06"/>
    <w:rsid w:val="003433B9"/>
    <w:rsid w:val="00343B7B"/>
    <w:rsid w:val="003440FE"/>
    <w:rsid w:val="003445BF"/>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08C"/>
    <w:rsid w:val="00353573"/>
    <w:rsid w:val="00353707"/>
    <w:rsid w:val="00354841"/>
    <w:rsid w:val="00354EFD"/>
    <w:rsid w:val="003555CC"/>
    <w:rsid w:val="00355B9C"/>
    <w:rsid w:val="003561B4"/>
    <w:rsid w:val="003574ED"/>
    <w:rsid w:val="003576A7"/>
    <w:rsid w:val="003576FA"/>
    <w:rsid w:val="0036096A"/>
    <w:rsid w:val="00360B61"/>
    <w:rsid w:val="00360F3F"/>
    <w:rsid w:val="00361287"/>
    <w:rsid w:val="0036145D"/>
    <w:rsid w:val="00361947"/>
    <w:rsid w:val="00361F2F"/>
    <w:rsid w:val="00361FBC"/>
    <w:rsid w:val="003622D4"/>
    <w:rsid w:val="003628F9"/>
    <w:rsid w:val="00362D3F"/>
    <w:rsid w:val="00362E3A"/>
    <w:rsid w:val="003630B0"/>
    <w:rsid w:val="00363120"/>
    <w:rsid w:val="00363532"/>
    <w:rsid w:val="003636EA"/>
    <w:rsid w:val="00363763"/>
    <w:rsid w:val="00363BBC"/>
    <w:rsid w:val="00364154"/>
    <w:rsid w:val="003649FB"/>
    <w:rsid w:val="00364CA5"/>
    <w:rsid w:val="0036628F"/>
    <w:rsid w:val="00366470"/>
    <w:rsid w:val="003664CB"/>
    <w:rsid w:val="003669E5"/>
    <w:rsid w:val="00367673"/>
    <w:rsid w:val="00370617"/>
    <w:rsid w:val="00370901"/>
    <w:rsid w:val="003709D8"/>
    <w:rsid w:val="00370D02"/>
    <w:rsid w:val="00371A69"/>
    <w:rsid w:val="00371C1B"/>
    <w:rsid w:val="00371D63"/>
    <w:rsid w:val="003728DE"/>
    <w:rsid w:val="00373317"/>
    <w:rsid w:val="0037344B"/>
    <w:rsid w:val="0037377A"/>
    <w:rsid w:val="003737B1"/>
    <w:rsid w:val="00373994"/>
    <w:rsid w:val="00373A4D"/>
    <w:rsid w:val="00373D12"/>
    <w:rsid w:val="00374140"/>
    <w:rsid w:val="00374298"/>
    <w:rsid w:val="00374D76"/>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1C7"/>
    <w:rsid w:val="00390F45"/>
    <w:rsid w:val="00391137"/>
    <w:rsid w:val="0039179C"/>
    <w:rsid w:val="00391E78"/>
    <w:rsid w:val="00391F27"/>
    <w:rsid w:val="003920B2"/>
    <w:rsid w:val="00392E40"/>
    <w:rsid w:val="0039303B"/>
    <w:rsid w:val="0039318E"/>
    <w:rsid w:val="00393205"/>
    <w:rsid w:val="003936CD"/>
    <w:rsid w:val="003938BA"/>
    <w:rsid w:val="0039396D"/>
    <w:rsid w:val="00393EA9"/>
    <w:rsid w:val="00394109"/>
    <w:rsid w:val="003945A0"/>
    <w:rsid w:val="003947B8"/>
    <w:rsid w:val="00395181"/>
    <w:rsid w:val="003960AD"/>
    <w:rsid w:val="003963F7"/>
    <w:rsid w:val="003964CC"/>
    <w:rsid w:val="00396652"/>
    <w:rsid w:val="0039686E"/>
    <w:rsid w:val="0039720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FA"/>
    <w:rsid w:val="003A6C67"/>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047"/>
    <w:rsid w:val="003B32F7"/>
    <w:rsid w:val="003B3734"/>
    <w:rsid w:val="003B3E59"/>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CC"/>
    <w:rsid w:val="003C091E"/>
    <w:rsid w:val="003C09E7"/>
    <w:rsid w:val="003C0BED"/>
    <w:rsid w:val="003C16C4"/>
    <w:rsid w:val="003C18AD"/>
    <w:rsid w:val="003C1B0A"/>
    <w:rsid w:val="003C1CE0"/>
    <w:rsid w:val="003C20D3"/>
    <w:rsid w:val="003C217F"/>
    <w:rsid w:val="003C2217"/>
    <w:rsid w:val="003C2AA7"/>
    <w:rsid w:val="003C2E9B"/>
    <w:rsid w:val="003C3368"/>
    <w:rsid w:val="003C38BD"/>
    <w:rsid w:val="003C3A14"/>
    <w:rsid w:val="003C3BC2"/>
    <w:rsid w:val="003C3BCD"/>
    <w:rsid w:val="003C3C33"/>
    <w:rsid w:val="003C3EDA"/>
    <w:rsid w:val="003C3F27"/>
    <w:rsid w:val="003C4209"/>
    <w:rsid w:val="003C474B"/>
    <w:rsid w:val="003C4ED7"/>
    <w:rsid w:val="003C5099"/>
    <w:rsid w:val="003C50AA"/>
    <w:rsid w:val="003C510E"/>
    <w:rsid w:val="003C5AF6"/>
    <w:rsid w:val="003C5C56"/>
    <w:rsid w:val="003C62D6"/>
    <w:rsid w:val="003C673F"/>
    <w:rsid w:val="003C6B7E"/>
    <w:rsid w:val="003C70FF"/>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6BEA"/>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5CF6"/>
    <w:rsid w:val="003E6066"/>
    <w:rsid w:val="003E60CA"/>
    <w:rsid w:val="003E6458"/>
    <w:rsid w:val="003E690B"/>
    <w:rsid w:val="003E6917"/>
    <w:rsid w:val="003E6A4C"/>
    <w:rsid w:val="003E6CA0"/>
    <w:rsid w:val="003E724B"/>
    <w:rsid w:val="003E7618"/>
    <w:rsid w:val="003E7784"/>
    <w:rsid w:val="003E7F3D"/>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44F5"/>
    <w:rsid w:val="003F4A93"/>
    <w:rsid w:val="003F4DE2"/>
    <w:rsid w:val="003F4E79"/>
    <w:rsid w:val="003F524E"/>
    <w:rsid w:val="003F5644"/>
    <w:rsid w:val="003F5720"/>
    <w:rsid w:val="003F5AAB"/>
    <w:rsid w:val="003F5C95"/>
    <w:rsid w:val="003F6017"/>
    <w:rsid w:val="003F635B"/>
    <w:rsid w:val="003F63AF"/>
    <w:rsid w:val="003F6842"/>
    <w:rsid w:val="003F6B4D"/>
    <w:rsid w:val="003F6E4F"/>
    <w:rsid w:val="003F7913"/>
    <w:rsid w:val="003F7B68"/>
    <w:rsid w:val="003F7E66"/>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5F96"/>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66A"/>
    <w:rsid w:val="00411F52"/>
    <w:rsid w:val="00412083"/>
    <w:rsid w:val="00412245"/>
    <w:rsid w:val="004122D4"/>
    <w:rsid w:val="0041287F"/>
    <w:rsid w:val="00412A0B"/>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7E"/>
    <w:rsid w:val="004179D0"/>
    <w:rsid w:val="00417A6D"/>
    <w:rsid w:val="004200B0"/>
    <w:rsid w:val="0042017F"/>
    <w:rsid w:val="00420664"/>
    <w:rsid w:val="00420931"/>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2BF7"/>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3463"/>
    <w:rsid w:val="0044367E"/>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48CC"/>
    <w:rsid w:val="0045510B"/>
    <w:rsid w:val="00455385"/>
    <w:rsid w:val="004556CC"/>
    <w:rsid w:val="0045598B"/>
    <w:rsid w:val="00455A7E"/>
    <w:rsid w:val="00455BCE"/>
    <w:rsid w:val="004561E6"/>
    <w:rsid w:val="0045626E"/>
    <w:rsid w:val="0045701C"/>
    <w:rsid w:val="00457135"/>
    <w:rsid w:val="0045714E"/>
    <w:rsid w:val="0045724E"/>
    <w:rsid w:val="004575A6"/>
    <w:rsid w:val="004576B7"/>
    <w:rsid w:val="004578A8"/>
    <w:rsid w:val="00457E4C"/>
    <w:rsid w:val="004606CB"/>
    <w:rsid w:val="0046109E"/>
    <w:rsid w:val="00461293"/>
    <w:rsid w:val="004613ED"/>
    <w:rsid w:val="004614C6"/>
    <w:rsid w:val="004615D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02EB"/>
    <w:rsid w:val="00470D63"/>
    <w:rsid w:val="00471473"/>
    <w:rsid w:val="00471496"/>
    <w:rsid w:val="0047188C"/>
    <w:rsid w:val="00471D90"/>
    <w:rsid w:val="00472154"/>
    <w:rsid w:val="0047291F"/>
    <w:rsid w:val="00472D29"/>
    <w:rsid w:val="004731C0"/>
    <w:rsid w:val="00473915"/>
    <w:rsid w:val="004741FF"/>
    <w:rsid w:val="0047431D"/>
    <w:rsid w:val="00474492"/>
    <w:rsid w:val="00474924"/>
    <w:rsid w:val="004749BC"/>
    <w:rsid w:val="00474AB4"/>
    <w:rsid w:val="00474C65"/>
    <w:rsid w:val="0047533C"/>
    <w:rsid w:val="00475575"/>
    <w:rsid w:val="00475DC7"/>
    <w:rsid w:val="00475E92"/>
    <w:rsid w:val="00476187"/>
    <w:rsid w:val="00476590"/>
    <w:rsid w:val="00476D9E"/>
    <w:rsid w:val="00477146"/>
    <w:rsid w:val="004772B4"/>
    <w:rsid w:val="004778C7"/>
    <w:rsid w:val="00477A42"/>
    <w:rsid w:val="0048018C"/>
    <w:rsid w:val="0048066C"/>
    <w:rsid w:val="0048087A"/>
    <w:rsid w:val="00480A9E"/>
    <w:rsid w:val="00480DA7"/>
    <w:rsid w:val="0048154D"/>
    <w:rsid w:val="0048157D"/>
    <w:rsid w:val="0048179C"/>
    <w:rsid w:val="00481A57"/>
    <w:rsid w:val="004825B9"/>
    <w:rsid w:val="00482A70"/>
    <w:rsid w:val="00482D46"/>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851"/>
    <w:rsid w:val="004879B6"/>
    <w:rsid w:val="00487EC0"/>
    <w:rsid w:val="00487EC7"/>
    <w:rsid w:val="00490F9B"/>
    <w:rsid w:val="00491465"/>
    <w:rsid w:val="0049165E"/>
    <w:rsid w:val="00491A11"/>
    <w:rsid w:val="00491C2A"/>
    <w:rsid w:val="004922A5"/>
    <w:rsid w:val="004925E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4D43"/>
    <w:rsid w:val="004A5164"/>
    <w:rsid w:val="004A5391"/>
    <w:rsid w:val="004A5619"/>
    <w:rsid w:val="004A5897"/>
    <w:rsid w:val="004A593E"/>
    <w:rsid w:val="004A5B3B"/>
    <w:rsid w:val="004A5D61"/>
    <w:rsid w:val="004A650C"/>
    <w:rsid w:val="004A69C8"/>
    <w:rsid w:val="004A6C97"/>
    <w:rsid w:val="004A79D7"/>
    <w:rsid w:val="004A7AA8"/>
    <w:rsid w:val="004A7F29"/>
    <w:rsid w:val="004B0796"/>
    <w:rsid w:val="004B09F7"/>
    <w:rsid w:val="004B0E07"/>
    <w:rsid w:val="004B0E1F"/>
    <w:rsid w:val="004B10EC"/>
    <w:rsid w:val="004B141F"/>
    <w:rsid w:val="004B1491"/>
    <w:rsid w:val="004B14DA"/>
    <w:rsid w:val="004B16BA"/>
    <w:rsid w:val="004B1E8C"/>
    <w:rsid w:val="004B286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34B"/>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7235"/>
    <w:rsid w:val="004C72EE"/>
    <w:rsid w:val="004C7366"/>
    <w:rsid w:val="004C77E1"/>
    <w:rsid w:val="004C79EE"/>
    <w:rsid w:val="004C7F52"/>
    <w:rsid w:val="004D0374"/>
    <w:rsid w:val="004D03AF"/>
    <w:rsid w:val="004D078E"/>
    <w:rsid w:val="004D082D"/>
    <w:rsid w:val="004D09B3"/>
    <w:rsid w:val="004D0BB5"/>
    <w:rsid w:val="004D0ED6"/>
    <w:rsid w:val="004D1061"/>
    <w:rsid w:val="004D1E13"/>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013"/>
    <w:rsid w:val="004F11A9"/>
    <w:rsid w:val="004F1382"/>
    <w:rsid w:val="004F1B1E"/>
    <w:rsid w:val="004F1E25"/>
    <w:rsid w:val="004F240B"/>
    <w:rsid w:val="004F35E0"/>
    <w:rsid w:val="004F35EE"/>
    <w:rsid w:val="004F3A12"/>
    <w:rsid w:val="004F3D42"/>
    <w:rsid w:val="004F40B3"/>
    <w:rsid w:val="004F43A1"/>
    <w:rsid w:val="004F4995"/>
    <w:rsid w:val="004F5160"/>
    <w:rsid w:val="004F53C2"/>
    <w:rsid w:val="004F5D45"/>
    <w:rsid w:val="004F6035"/>
    <w:rsid w:val="004F6690"/>
    <w:rsid w:val="004F698A"/>
    <w:rsid w:val="004F6BF1"/>
    <w:rsid w:val="004F6F43"/>
    <w:rsid w:val="004F6F5E"/>
    <w:rsid w:val="004F739E"/>
    <w:rsid w:val="004F74CA"/>
    <w:rsid w:val="004F7787"/>
    <w:rsid w:val="004F79B1"/>
    <w:rsid w:val="004F7CC3"/>
    <w:rsid w:val="004F7D13"/>
    <w:rsid w:val="004F7D83"/>
    <w:rsid w:val="004F7EDF"/>
    <w:rsid w:val="00500110"/>
    <w:rsid w:val="00500799"/>
    <w:rsid w:val="00500DE8"/>
    <w:rsid w:val="00501064"/>
    <w:rsid w:val="005014FC"/>
    <w:rsid w:val="005019B5"/>
    <w:rsid w:val="005019C0"/>
    <w:rsid w:val="0050225A"/>
    <w:rsid w:val="00502D81"/>
    <w:rsid w:val="00502D90"/>
    <w:rsid w:val="00502E1D"/>
    <w:rsid w:val="00502F97"/>
    <w:rsid w:val="00503352"/>
    <w:rsid w:val="005033D8"/>
    <w:rsid w:val="00503662"/>
    <w:rsid w:val="00503CF7"/>
    <w:rsid w:val="00503F00"/>
    <w:rsid w:val="005042D3"/>
    <w:rsid w:val="00504A6A"/>
    <w:rsid w:val="00505460"/>
    <w:rsid w:val="00505CE1"/>
    <w:rsid w:val="00506058"/>
    <w:rsid w:val="00506259"/>
    <w:rsid w:val="005062DD"/>
    <w:rsid w:val="00506A1F"/>
    <w:rsid w:val="005071A3"/>
    <w:rsid w:val="005077C6"/>
    <w:rsid w:val="00507CFB"/>
    <w:rsid w:val="00510245"/>
    <w:rsid w:val="0051067C"/>
    <w:rsid w:val="00510833"/>
    <w:rsid w:val="0051089A"/>
    <w:rsid w:val="005108DA"/>
    <w:rsid w:val="005108EF"/>
    <w:rsid w:val="00510A01"/>
    <w:rsid w:val="00511120"/>
    <w:rsid w:val="00511156"/>
    <w:rsid w:val="0051118C"/>
    <w:rsid w:val="0051138B"/>
    <w:rsid w:val="00511A66"/>
    <w:rsid w:val="00512229"/>
    <w:rsid w:val="00512721"/>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17CCA"/>
    <w:rsid w:val="00520415"/>
    <w:rsid w:val="005204AE"/>
    <w:rsid w:val="00520A59"/>
    <w:rsid w:val="00520FC1"/>
    <w:rsid w:val="00521232"/>
    <w:rsid w:val="00521244"/>
    <w:rsid w:val="005212C4"/>
    <w:rsid w:val="005212DC"/>
    <w:rsid w:val="0052196C"/>
    <w:rsid w:val="005219CA"/>
    <w:rsid w:val="00521BFD"/>
    <w:rsid w:val="00521DB5"/>
    <w:rsid w:val="00522198"/>
    <w:rsid w:val="0052239B"/>
    <w:rsid w:val="00522B13"/>
    <w:rsid w:val="00522B30"/>
    <w:rsid w:val="00522C03"/>
    <w:rsid w:val="005232B3"/>
    <w:rsid w:val="005233A5"/>
    <w:rsid w:val="00523C38"/>
    <w:rsid w:val="0052438E"/>
    <w:rsid w:val="00525B0A"/>
    <w:rsid w:val="00526157"/>
    <w:rsid w:val="0052624A"/>
    <w:rsid w:val="00526266"/>
    <w:rsid w:val="00526493"/>
    <w:rsid w:val="00526A07"/>
    <w:rsid w:val="00526A2E"/>
    <w:rsid w:val="00526EBE"/>
    <w:rsid w:val="00526F6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EB7"/>
    <w:rsid w:val="00542945"/>
    <w:rsid w:val="00542AD5"/>
    <w:rsid w:val="00542B3F"/>
    <w:rsid w:val="00542EDE"/>
    <w:rsid w:val="0054341E"/>
    <w:rsid w:val="00543FC2"/>
    <w:rsid w:val="00543FD6"/>
    <w:rsid w:val="00544088"/>
    <w:rsid w:val="0054433B"/>
    <w:rsid w:val="00544AD7"/>
    <w:rsid w:val="005452DF"/>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6060F"/>
    <w:rsid w:val="005613E8"/>
    <w:rsid w:val="0056158C"/>
    <w:rsid w:val="00561622"/>
    <w:rsid w:val="00561816"/>
    <w:rsid w:val="005619B2"/>
    <w:rsid w:val="00561C27"/>
    <w:rsid w:val="0056225F"/>
    <w:rsid w:val="00562414"/>
    <w:rsid w:val="0056255F"/>
    <w:rsid w:val="0056269B"/>
    <w:rsid w:val="0056298E"/>
    <w:rsid w:val="00562C8B"/>
    <w:rsid w:val="00563627"/>
    <w:rsid w:val="0056396A"/>
    <w:rsid w:val="005641CA"/>
    <w:rsid w:val="0056440A"/>
    <w:rsid w:val="00564478"/>
    <w:rsid w:val="005647F9"/>
    <w:rsid w:val="00564CE1"/>
    <w:rsid w:val="00565127"/>
    <w:rsid w:val="00565F98"/>
    <w:rsid w:val="00566671"/>
    <w:rsid w:val="00566DAC"/>
    <w:rsid w:val="00566FEA"/>
    <w:rsid w:val="005676F5"/>
    <w:rsid w:val="00567C79"/>
    <w:rsid w:val="00570012"/>
    <w:rsid w:val="00570018"/>
    <w:rsid w:val="005704B3"/>
    <w:rsid w:val="005705A3"/>
    <w:rsid w:val="005715BD"/>
    <w:rsid w:val="00572B97"/>
    <w:rsid w:val="00572C10"/>
    <w:rsid w:val="00572FD2"/>
    <w:rsid w:val="005735B8"/>
    <w:rsid w:val="005735BB"/>
    <w:rsid w:val="00573ABC"/>
    <w:rsid w:val="00573EC6"/>
    <w:rsid w:val="005740BA"/>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D17"/>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B72"/>
    <w:rsid w:val="00582C5B"/>
    <w:rsid w:val="00582EE0"/>
    <w:rsid w:val="00582FAD"/>
    <w:rsid w:val="00583129"/>
    <w:rsid w:val="005835F6"/>
    <w:rsid w:val="00583D40"/>
    <w:rsid w:val="00583E2B"/>
    <w:rsid w:val="00583E96"/>
    <w:rsid w:val="005840D6"/>
    <w:rsid w:val="00584B8F"/>
    <w:rsid w:val="00584E40"/>
    <w:rsid w:val="0058551B"/>
    <w:rsid w:val="00585C73"/>
    <w:rsid w:val="005867AE"/>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04E8"/>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3"/>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6C75"/>
    <w:rsid w:val="005C7A7A"/>
    <w:rsid w:val="005D0397"/>
    <w:rsid w:val="005D0565"/>
    <w:rsid w:val="005D071D"/>
    <w:rsid w:val="005D09B8"/>
    <w:rsid w:val="005D0E1C"/>
    <w:rsid w:val="005D1075"/>
    <w:rsid w:val="005D1248"/>
    <w:rsid w:val="005D1255"/>
    <w:rsid w:val="005D12C4"/>
    <w:rsid w:val="005D141F"/>
    <w:rsid w:val="005D1494"/>
    <w:rsid w:val="005D1C5E"/>
    <w:rsid w:val="005D1F7B"/>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4B"/>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415"/>
    <w:rsid w:val="005E651B"/>
    <w:rsid w:val="005E6A00"/>
    <w:rsid w:val="005E6DD2"/>
    <w:rsid w:val="005E74A0"/>
    <w:rsid w:val="005E7D9F"/>
    <w:rsid w:val="005E7E2C"/>
    <w:rsid w:val="005E7ECE"/>
    <w:rsid w:val="005E7FAB"/>
    <w:rsid w:val="005F039D"/>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C8F"/>
    <w:rsid w:val="0060043D"/>
    <w:rsid w:val="0060058E"/>
    <w:rsid w:val="006008D1"/>
    <w:rsid w:val="006009A8"/>
    <w:rsid w:val="00600A7A"/>
    <w:rsid w:val="00600CEB"/>
    <w:rsid w:val="0060128F"/>
    <w:rsid w:val="00601875"/>
    <w:rsid w:val="00601ECC"/>
    <w:rsid w:val="006023D9"/>
    <w:rsid w:val="0060269A"/>
    <w:rsid w:val="00602739"/>
    <w:rsid w:val="00602916"/>
    <w:rsid w:val="00602979"/>
    <w:rsid w:val="00603085"/>
    <w:rsid w:val="00603830"/>
    <w:rsid w:val="006039C8"/>
    <w:rsid w:val="006040D0"/>
    <w:rsid w:val="00604691"/>
    <w:rsid w:val="00604976"/>
    <w:rsid w:val="00604A64"/>
    <w:rsid w:val="00604F9B"/>
    <w:rsid w:val="00605B53"/>
    <w:rsid w:val="00605E5F"/>
    <w:rsid w:val="00605F62"/>
    <w:rsid w:val="00606402"/>
    <w:rsid w:val="00606440"/>
    <w:rsid w:val="00606505"/>
    <w:rsid w:val="0060655A"/>
    <w:rsid w:val="00606818"/>
    <w:rsid w:val="00606951"/>
    <w:rsid w:val="00606CC0"/>
    <w:rsid w:val="00606CDD"/>
    <w:rsid w:val="006071AD"/>
    <w:rsid w:val="006072AD"/>
    <w:rsid w:val="00607702"/>
    <w:rsid w:val="0060793A"/>
    <w:rsid w:val="00610620"/>
    <w:rsid w:val="0061110A"/>
    <w:rsid w:val="006112CD"/>
    <w:rsid w:val="00611A84"/>
    <w:rsid w:val="00611AEA"/>
    <w:rsid w:val="00611B10"/>
    <w:rsid w:val="00611CA2"/>
    <w:rsid w:val="00611D72"/>
    <w:rsid w:val="00611ED0"/>
    <w:rsid w:val="0061201A"/>
    <w:rsid w:val="006120DB"/>
    <w:rsid w:val="00612230"/>
    <w:rsid w:val="00612DE6"/>
    <w:rsid w:val="00612EAE"/>
    <w:rsid w:val="00613784"/>
    <w:rsid w:val="00613A36"/>
    <w:rsid w:val="00614254"/>
    <w:rsid w:val="00614317"/>
    <w:rsid w:val="0061433C"/>
    <w:rsid w:val="006143BD"/>
    <w:rsid w:val="0061440E"/>
    <w:rsid w:val="0061445B"/>
    <w:rsid w:val="00614C53"/>
    <w:rsid w:val="00615263"/>
    <w:rsid w:val="0061599C"/>
    <w:rsid w:val="00615AD4"/>
    <w:rsid w:val="0061619C"/>
    <w:rsid w:val="00616BFE"/>
    <w:rsid w:val="00617567"/>
    <w:rsid w:val="00617C5A"/>
    <w:rsid w:val="00617D36"/>
    <w:rsid w:val="00617FA5"/>
    <w:rsid w:val="00620725"/>
    <w:rsid w:val="00620A75"/>
    <w:rsid w:val="00621089"/>
    <w:rsid w:val="00621407"/>
    <w:rsid w:val="00621757"/>
    <w:rsid w:val="00621D27"/>
    <w:rsid w:val="00622B92"/>
    <w:rsid w:val="00622CC0"/>
    <w:rsid w:val="00622E33"/>
    <w:rsid w:val="00622FC5"/>
    <w:rsid w:val="00623C20"/>
    <w:rsid w:val="006243D6"/>
    <w:rsid w:val="00624A25"/>
    <w:rsid w:val="00624FB0"/>
    <w:rsid w:val="006254B4"/>
    <w:rsid w:val="006254FD"/>
    <w:rsid w:val="006262CF"/>
    <w:rsid w:val="006266D4"/>
    <w:rsid w:val="006266E1"/>
    <w:rsid w:val="006266FA"/>
    <w:rsid w:val="00627067"/>
    <w:rsid w:val="0062728C"/>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163"/>
    <w:rsid w:val="006378C4"/>
    <w:rsid w:val="00637C69"/>
    <w:rsid w:val="00640E50"/>
    <w:rsid w:val="00640EC7"/>
    <w:rsid w:val="00641975"/>
    <w:rsid w:val="00641FE4"/>
    <w:rsid w:val="006421A8"/>
    <w:rsid w:val="00642290"/>
    <w:rsid w:val="006423EC"/>
    <w:rsid w:val="00642B49"/>
    <w:rsid w:val="00642E73"/>
    <w:rsid w:val="006430E4"/>
    <w:rsid w:val="006434FB"/>
    <w:rsid w:val="00644027"/>
    <w:rsid w:val="0064428A"/>
    <w:rsid w:val="00644375"/>
    <w:rsid w:val="006444A0"/>
    <w:rsid w:val="006445F9"/>
    <w:rsid w:val="0064481A"/>
    <w:rsid w:val="00644C3A"/>
    <w:rsid w:val="00644D13"/>
    <w:rsid w:val="00645089"/>
    <w:rsid w:val="00645553"/>
    <w:rsid w:val="00645637"/>
    <w:rsid w:val="0064565A"/>
    <w:rsid w:val="0064591A"/>
    <w:rsid w:val="00645A8E"/>
    <w:rsid w:val="00645D07"/>
    <w:rsid w:val="00645E86"/>
    <w:rsid w:val="006466B6"/>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E58"/>
    <w:rsid w:val="00653F71"/>
    <w:rsid w:val="006545A2"/>
    <w:rsid w:val="0065474D"/>
    <w:rsid w:val="00654C98"/>
    <w:rsid w:val="00654F06"/>
    <w:rsid w:val="0065521E"/>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2F96"/>
    <w:rsid w:val="0066320C"/>
    <w:rsid w:val="006637E3"/>
    <w:rsid w:val="006638C7"/>
    <w:rsid w:val="00664914"/>
    <w:rsid w:val="00664BF0"/>
    <w:rsid w:val="00664C0B"/>
    <w:rsid w:val="00665A3C"/>
    <w:rsid w:val="00665D0D"/>
    <w:rsid w:val="00665E16"/>
    <w:rsid w:val="006662EB"/>
    <w:rsid w:val="00666326"/>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B02"/>
    <w:rsid w:val="006770D4"/>
    <w:rsid w:val="006773B8"/>
    <w:rsid w:val="006773E8"/>
    <w:rsid w:val="00677CFC"/>
    <w:rsid w:val="00677D3D"/>
    <w:rsid w:val="00677DE9"/>
    <w:rsid w:val="00680CBA"/>
    <w:rsid w:val="006813EB"/>
    <w:rsid w:val="00681603"/>
    <w:rsid w:val="006817C4"/>
    <w:rsid w:val="006819A9"/>
    <w:rsid w:val="00681E17"/>
    <w:rsid w:val="00682292"/>
    <w:rsid w:val="00682478"/>
    <w:rsid w:val="006829E9"/>
    <w:rsid w:val="00682A59"/>
    <w:rsid w:val="00682BD8"/>
    <w:rsid w:val="0068306F"/>
    <w:rsid w:val="0068323C"/>
    <w:rsid w:val="006832BC"/>
    <w:rsid w:val="0068345F"/>
    <w:rsid w:val="00683AD9"/>
    <w:rsid w:val="00683D2E"/>
    <w:rsid w:val="0068458E"/>
    <w:rsid w:val="006848E7"/>
    <w:rsid w:val="006850FB"/>
    <w:rsid w:val="006852CE"/>
    <w:rsid w:val="00685B39"/>
    <w:rsid w:val="0068664E"/>
    <w:rsid w:val="00686997"/>
    <w:rsid w:val="00686B7C"/>
    <w:rsid w:val="00686BAD"/>
    <w:rsid w:val="00686C6D"/>
    <w:rsid w:val="00686D61"/>
    <w:rsid w:val="00687233"/>
    <w:rsid w:val="006873BE"/>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6D1D"/>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5ECE"/>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0E7"/>
    <w:rsid w:val="006B3157"/>
    <w:rsid w:val="006B35BB"/>
    <w:rsid w:val="006B36E4"/>
    <w:rsid w:val="006B41FB"/>
    <w:rsid w:val="006B4566"/>
    <w:rsid w:val="006B460D"/>
    <w:rsid w:val="006B460E"/>
    <w:rsid w:val="006B46AE"/>
    <w:rsid w:val="006B47DA"/>
    <w:rsid w:val="006B550D"/>
    <w:rsid w:val="006B5CB2"/>
    <w:rsid w:val="006B62DD"/>
    <w:rsid w:val="006B62E9"/>
    <w:rsid w:val="006B65FF"/>
    <w:rsid w:val="006B6D7C"/>
    <w:rsid w:val="006B70FB"/>
    <w:rsid w:val="006B7163"/>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71AB"/>
    <w:rsid w:val="006D0741"/>
    <w:rsid w:val="006D0A00"/>
    <w:rsid w:val="006D0A6F"/>
    <w:rsid w:val="006D0E5A"/>
    <w:rsid w:val="006D0EC4"/>
    <w:rsid w:val="006D10E8"/>
    <w:rsid w:val="006D119C"/>
    <w:rsid w:val="006D1F88"/>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D3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906"/>
    <w:rsid w:val="00713B45"/>
    <w:rsid w:val="00714FD3"/>
    <w:rsid w:val="0071518E"/>
    <w:rsid w:val="0071530E"/>
    <w:rsid w:val="00715952"/>
    <w:rsid w:val="00715EE8"/>
    <w:rsid w:val="00716795"/>
    <w:rsid w:val="007169A1"/>
    <w:rsid w:val="00716CA0"/>
    <w:rsid w:val="007172B7"/>
    <w:rsid w:val="0071755F"/>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7C4"/>
    <w:rsid w:val="00726A4B"/>
    <w:rsid w:val="00726B50"/>
    <w:rsid w:val="00726E5A"/>
    <w:rsid w:val="00727294"/>
    <w:rsid w:val="00727346"/>
    <w:rsid w:val="0072771D"/>
    <w:rsid w:val="00727BF4"/>
    <w:rsid w:val="00727D59"/>
    <w:rsid w:val="007312FD"/>
    <w:rsid w:val="00731798"/>
    <w:rsid w:val="007322F9"/>
    <w:rsid w:val="00732B3E"/>
    <w:rsid w:val="00732B4D"/>
    <w:rsid w:val="0073302E"/>
    <w:rsid w:val="007334AC"/>
    <w:rsid w:val="00733881"/>
    <w:rsid w:val="00733AA2"/>
    <w:rsid w:val="00733BAD"/>
    <w:rsid w:val="00733CAD"/>
    <w:rsid w:val="00733DB9"/>
    <w:rsid w:val="00733DE8"/>
    <w:rsid w:val="00733FAF"/>
    <w:rsid w:val="00734617"/>
    <w:rsid w:val="007346AC"/>
    <w:rsid w:val="007347E0"/>
    <w:rsid w:val="00734B53"/>
    <w:rsid w:val="007354D4"/>
    <w:rsid w:val="00735711"/>
    <w:rsid w:val="007359DA"/>
    <w:rsid w:val="00735B6D"/>
    <w:rsid w:val="00735C7A"/>
    <w:rsid w:val="00735CBD"/>
    <w:rsid w:val="00736637"/>
    <w:rsid w:val="00737041"/>
    <w:rsid w:val="00737046"/>
    <w:rsid w:val="007370B4"/>
    <w:rsid w:val="0073737D"/>
    <w:rsid w:val="00737D06"/>
    <w:rsid w:val="007402C4"/>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AC"/>
    <w:rsid w:val="007444C1"/>
    <w:rsid w:val="0074470C"/>
    <w:rsid w:val="0074479B"/>
    <w:rsid w:val="0074545B"/>
    <w:rsid w:val="00745643"/>
    <w:rsid w:val="007458C6"/>
    <w:rsid w:val="007459A9"/>
    <w:rsid w:val="00745DFB"/>
    <w:rsid w:val="00746166"/>
    <w:rsid w:val="007461C1"/>
    <w:rsid w:val="00746362"/>
    <w:rsid w:val="00746592"/>
    <w:rsid w:val="007474E3"/>
    <w:rsid w:val="007477CB"/>
    <w:rsid w:val="0075075D"/>
    <w:rsid w:val="00750760"/>
    <w:rsid w:val="00750D2B"/>
    <w:rsid w:val="00750DDB"/>
    <w:rsid w:val="00750F60"/>
    <w:rsid w:val="00750FCA"/>
    <w:rsid w:val="00752085"/>
    <w:rsid w:val="007525FC"/>
    <w:rsid w:val="00752726"/>
    <w:rsid w:val="0075295B"/>
    <w:rsid w:val="00753414"/>
    <w:rsid w:val="0075357D"/>
    <w:rsid w:val="007535AA"/>
    <w:rsid w:val="007535DA"/>
    <w:rsid w:val="0075373B"/>
    <w:rsid w:val="00753E07"/>
    <w:rsid w:val="00753FA3"/>
    <w:rsid w:val="007546BE"/>
    <w:rsid w:val="00754BEB"/>
    <w:rsid w:val="00754D6D"/>
    <w:rsid w:val="00754F62"/>
    <w:rsid w:val="007554D1"/>
    <w:rsid w:val="00755955"/>
    <w:rsid w:val="00755B35"/>
    <w:rsid w:val="00755CC8"/>
    <w:rsid w:val="00755F55"/>
    <w:rsid w:val="00756497"/>
    <w:rsid w:val="00756552"/>
    <w:rsid w:val="00756F57"/>
    <w:rsid w:val="00756FFA"/>
    <w:rsid w:val="007579AE"/>
    <w:rsid w:val="007579E2"/>
    <w:rsid w:val="00760543"/>
    <w:rsid w:val="00760556"/>
    <w:rsid w:val="007608FB"/>
    <w:rsid w:val="00760950"/>
    <w:rsid w:val="0076096D"/>
    <w:rsid w:val="007611B8"/>
    <w:rsid w:val="00761233"/>
    <w:rsid w:val="0076126B"/>
    <w:rsid w:val="007616A6"/>
    <w:rsid w:val="00761940"/>
    <w:rsid w:val="00761AFD"/>
    <w:rsid w:val="007621B7"/>
    <w:rsid w:val="00762267"/>
    <w:rsid w:val="0076264F"/>
    <w:rsid w:val="00762D06"/>
    <w:rsid w:val="00762D0E"/>
    <w:rsid w:val="0076407E"/>
    <w:rsid w:val="00764110"/>
    <w:rsid w:val="00764456"/>
    <w:rsid w:val="00764E15"/>
    <w:rsid w:val="00765855"/>
    <w:rsid w:val="00765F41"/>
    <w:rsid w:val="00765F49"/>
    <w:rsid w:val="007660F9"/>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67F"/>
    <w:rsid w:val="0077392D"/>
    <w:rsid w:val="00773C98"/>
    <w:rsid w:val="00773E3E"/>
    <w:rsid w:val="0077432E"/>
    <w:rsid w:val="00774EEB"/>
    <w:rsid w:val="00775109"/>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521"/>
    <w:rsid w:val="00780E0F"/>
    <w:rsid w:val="007812DE"/>
    <w:rsid w:val="00781566"/>
    <w:rsid w:val="00781795"/>
    <w:rsid w:val="00781A63"/>
    <w:rsid w:val="00781D40"/>
    <w:rsid w:val="007820C9"/>
    <w:rsid w:val="0078243F"/>
    <w:rsid w:val="0078248E"/>
    <w:rsid w:val="0078329D"/>
    <w:rsid w:val="007832C4"/>
    <w:rsid w:val="00783690"/>
    <w:rsid w:val="00783772"/>
    <w:rsid w:val="00783801"/>
    <w:rsid w:val="007838B7"/>
    <w:rsid w:val="007838D6"/>
    <w:rsid w:val="00783C09"/>
    <w:rsid w:val="00783F49"/>
    <w:rsid w:val="007843F4"/>
    <w:rsid w:val="00784A45"/>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48F"/>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55"/>
    <w:rsid w:val="007939F0"/>
    <w:rsid w:val="007943AF"/>
    <w:rsid w:val="007947CB"/>
    <w:rsid w:val="0079480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14"/>
    <w:rsid w:val="007A2C47"/>
    <w:rsid w:val="007A3485"/>
    <w:rsid w:val="007A38DD"/>
    <w:rsid w:val="007A3903"/>
    <w:rsid w:val="007A3B3F"/>
    <w:rsid w:val="007A402E"/>
    <w:rsid w:val="007A424F"/>
    <w:rsid w:val="007A47C6"/>
    <w:rsid w:val="007A4B65"/>
    <w:rsid w:val="007A4BA3"/>
    <w:rsid w:val="007A4C6F"/>
    <w:rsid w:val="007A4DE7"/>
    <w:rsid w:val="007A4E1C"/>
    <w:rsid w:val="007A5E1C"/>
    <w:rsid w:val="007A63BF"/>
    <w:rsid w:val="007A6488"/>
    <w:rsid w:val="007A71E7"/>
    <w:rsid w:val="007A766B"/>
    <w:rsid w:val="007A7A5E"/>
    <w:rsid w:val="007A7DED"/>
    <w:rsid w:val="007A7DF2"/>
    <w:rsid w:val="007B00D1"/>
    <w:rsid w:val="007B03D2"/>
    <w:rsid w:val="007B0B6E"/>
    <w:rsid w:val="007B0F02"/>
    <w:rsid w:val="007B1164"/>
    <w:rsid w:val="007B140D"/>
    <w:rsid w:val="007B197C"/>
    <w:rsid w:val="007B1F76"/>
    <w:rsid w:val="007B250D"/>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41D"/>
    <w:rsid w:val="007B5837"/>
    <w:rsid w:val="007B5BC4"/>
    <w:rsid w:val="007B608C"/>
    <w:rsid w:val="007B6535"/>
    <w:rsid w:val="007B6996"/>
    <w:rsid w:val="007B6D2E"/>
    <w:rsid w:val="007B6D7A"/>
    <w:rsid w:val="007B6D8F"/>
    <w:rsid w:val="007B74C4"/>
    <w:rsid w:val="007B7559"/>
    <w:rsid w:val="007B76C3"/>
    <w:rsid w:val="007B76F2"/>
    <w:rsid w:val="007B7A2B"/>
    <w:rsid w:val="007C11ED"/>
    <w:rsid w:val="007C177D"/>
    <w:rsid w:val="007C1A65"/>
    <w:rsid w:val="007C2272"/>
    <w:rsid w:val="007C22CA"/>
    <w:rsid w:val="007C263F"/>
    <w:rsid w:val="007C2698"/>
    <w:rsid w:val="007C27BC"/>
    <w:rsid w:val="007C29AB"/>
    <w:rsid w:val="007C2A32"/>
    <w:rsid w:val="007C2A69"/>
    <w:rsid w:val="007C2CCA"/>
    <w:rsid w:val="007C30CE"/>
    <w:rsid w:val="007C3122"/>
    <w:rsid w:val="007C33A4"/>
    <w:rsid w:val="007C348B"/>
    <w:rsid w:val="007C3580"/>
    <w:rsid w:val="007C364B"/>
    <w:rsid w:val="007C36CA"/>
    <w:rsid w:val="007C3BDD"/>
    <w:rsid w:val="007C4181"/>
    <w:rsid w:val="007C472A"/>
    <w:rsid w:val="007C477E"/>
    <w:rsid w:val="007C4BCE"/>
    <w:rsid w:val="007C4EA8"/>
    <w:rsid w:val="007C518E"/>
    <w:rsid w:val="007C5400"/>
    <w:rsid w:val="007C5554"/>
    <w:rsid w:val="007C57D5"/>
    <w:rsid w:val="007C5C59"/>
    <w:rsid w:val="007C5CF1"/>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A97"/>
    <w:rsid w:val="007D5C33"/>
    <w:rsid w:val="007D605B"/>
    <w:rsid w:val="007D7DE0"/>
    <w:rsid w:val="007D7FEE"/>
    <w:rsid w:val="007E0104"/>
    <w:rsid w:val="007E08CF"/>
    <w:rsid w:val="007E0AF4"/>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92D"/>
    <w:rsid w:val="007E5C43"/>
    <w:rsid w:val="007E5DAB"/>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4249"/>
    <w:rsid w:val="007F4643"/>
    <w:rsid w:val="007F4C28"/>
    <w:rsid w:val="007F52F1"/>
    <w:rsid w:val="007F5B9D"/>
    <w:rsid w:val="007F5E2A"/>
    <w:rsid w:val="007F66D7"/>
    <w:rsid w:val="007F68B8"/>
    <w:rsid w:val="007F6F7A"/>
    <w:rsid w:val="007F7420"/>
    <w:rsid w:val="007F75BE"/>
    <w:rsid w:val="007F7B44"/>
    <w:rsid w:val="007F7FB2"/>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40"/>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F98"/>
    <w:rsid w:val="00824171"/>
    <w:rsid w:val="0082438E"/>
    <w:rsid w:val="00824E40"/>
    <w:rsid w:val="00824EDE"/>
    <w:rsid w:val="0082545D"/>
    <w:rsid w:val="00825489"/>
    <w:rsid w:val="00825C51"/>
    <w:rsid w:val="00825D71"/>
    <w:rsid w:val="00825DF1"/>
    <w:rsid w:val="0082647E"/>
    <w:rsid w:val="0082677C"/>
    <w:rsid w:val="00826FF7"/>
    <w:rsid w:val="008273E7"/>
    <w:rsid w:val="00827625"/>
    <w:rsid w:val="008276EA"/>
    <w:rsid w:val="00827871"/>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0A9"/>
    <w:rsid w:val="0083775B"/>
    <w:rsid w:val="00840D81"/>
    <w:rsid w:val="00840DFB"/>
    <w:rsid w:val="00840EEC"/>
    <w:rsid w:val="008411FB"/>
    <w:rsid w:val="00841202"/>
    <w:rsid w:val="00841303"/>
    <w:rsid w:val="00841F95"/>
    <w:rsid w:val="00842269"/>
    <w:rsid w:val="008423CE"/>
    <w:rsid w:val="0084291E"/>
    <w:rsid w:val="00842D21"/>
    <w:rsid w:val="00842F95"/>
    <w:rsid w:val="00843072"/>
    <w:rsid w:val="008432D3"/>
    <w:rsid w:val="008436A2"/>
    <w:rsid w:val="008445F6"/>
    <w:rsid w:val="00844875"/>
    <w:rsid w:val="008448E9"/>
    <w:rsid w:val="00844B28"/>
    <w:rsid w:val="00844B85"/>
    <w:rsid w:val="00845010"/>
    <w:rsid w:val="0084503F"/>
    <w:rsid w:val="0084589F"/>
    <w:rsid w:val="0084645D"/>
    <w:rsid w:val="0084654E"/>
    <w:rsid w:val="00846560"/>
    <w:rsid w:val="008466D6"/>
    <w:rsid w:val="00846CDC"/>
    <w:rsid w:val="00846D1D"/>
    <w:rsid w:val="00846F12"/>
    <w:rsid w:val="00846F26"/>
    <w:rsid w:val="00847067"/>
    <w:rsid w:val="008472C8"/>
    <w:rsid w:val="00847833"/>
    <w:rsid w:val="00847A28"/>
    <w:rsid w:val="00850090"/>
    <w:rsid w:val="008500A9"/>
    <w:rsid w:val="00850A6C"/>
    <w:rsid w:val="00850DE6"/>
    <w:rsid w:val="00851C10"/>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A6"/>
    <w:rsid w:val="0086000C"/>
    <w:rsid w:val="008601F2"/>
    <w:rsid w:val="008602BB"/>
    <w:rsid w:val="00860EA0"/>
    <w:rsid w:val="00860FAB"/>
    <w:rsid w:val="00861101"/>
    <w:rsid w:val="00861311"/>
    <w:rsid w:val="00861AF5"/>
    <w:rsid w:val="0086233C"/>
    <w:rsid w:val="008637EB"/>
    <w:rsid w:val="00863896"/>
    <w:rsid w:val="008638D3"/>
    <w:rsid w:val="00863AA4"/>
    <w:rsid w:val="00863B8B"/>
    <w:rsid w:val="008641E8"/>
    <w:rsid w:val="0086429F"/>
    <w:rsid w:val="00864302"/>
    <w:rsid w:val="00864309"/>
    <w:rsid w:val="0086451D"/>
    <w:rsid w:val="0086483B"/>
    <w:rsid w:val="00864D11"/>
    <w:rsid w:val="00864DAF"/>
    <w:rsid w:val="00864E4E"/>
    <w:rsid w:val="00865097"/>
    <w:rsid w:val="008652B7"/>
    <w:rsid w:val="00865535"/>
    <w:rsid w:val="00865EE9"/>
    <w:rsid w:val="00866189"/>
    <w:rsid w:val="0086636C"/>
    <w:rsid w:val="00866511"/>
    <w:rsid w:val="008666A0"/>
    <w:rsid w:val="00866B22"/>
    <w:rsid w:val="00866C7C"/>
    <w:rsid w:val="00867115"/>
    <w:rsid w:val="008671AA"/>
    <w:rsid w:val="00867573"/>
    <w:rsid w:val="00867831"/>
    <w:rsid w:val="00867877"/>
    <w:rsid w:val="008678D0"/>
    <w:rsid w:val="00867908"/>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2AF"/>
    <w:rsid w:val="00874B42"/>
    <w:rsid w:val="00874D8C"/>
    <w:rsid w:val="008759AC"/>
    <w:rsid w:val="00875A2E"/>
    <w:rsid w:val="00875CD3"/>
    <w:rsid w:val="00876BC7"/>
    <w:rsid w:val="00876EAC"/>
    <w:rsid w:val="00877975"/>
    <w:rsid w:val="00880672"/>
    <w:rsid w:val="00880758"/>
    <w:rsid w:val="008811B0"/>
    <w:rsid w:val="008814CC"/>
    <w:rsid w:val="00881C82"/>
    <w:rsid w:val="00881F0A"/>
    <w:rsid w:val="00882A32"/>
    <w:rsid w:val="00883406"/>
    <w:rsid w:val="00883F73"/>
    <w:rsid w:val="0088426E"/>
    <w:rsid w:val="00884348"/>
    <w:rsid w:val="00884D2F"/>
    <w:rsid w:val="00884DA4"/>
    <w:rsid w:val="00885154"/>
    <w:rsid w:val="00885159"/>
    <w:rsid w:val="00885267"/>
    <w:rsid w:val="008854C4"/>
    <w:rsid w:val="008858A3"/>
    <w:rsid w:val="00885968"/>
    <w:rsid w:val="00885BBF"/>
    <w:rsid w:val="008861D3"/>
    <w:rsid w:val="00886B6E"/>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2F57"/>
    <w:rsid w:val="00893106"/>
    <w:rsid w:val="008933FC"/>
    <w:rsid w:val="008934CA"/>
    <w:rsid w:val="00893540"/>
    <w:rsid w:val="00893E62"/>
    <w:rsid w:val="008948B8"/>
    <w:rsid w:val="00895015"/>
    <w:rsid w:val="0089550A"/>
    <w:rsid w:val="00895DD3"/>
    <w:rsid w:val="00896414"/>
    <w:rsid w:val="008978A8"/>
    <w:rsid w:val="00897A8F"/>
    <w:rsid w:val="00897E3F"/>
    <w:rsid w:val="00897E51"/>
    <w:rsid w:val="00897EE1"/>
    <w:rsid w:val="008A01EF"/>
    <w:rsid w:val="008A02A2"/>
    <w:rsid w:val="008A02D4"/>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65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A33"/>
    <w:rsid w:val="008C3C77"/>
    <w:rsid w:val="008C4536"/>
    <w:rsid w:val="008C4692"/>
    <w:rsid w:val="008C4FA6"/>
    <w:rsid w:val="008C4FB4"/>
    <w:rsid w:val="008C513F"/>
    <w:rsid w:val="008C51E3"/>
    <w:rsid w:val="008C5778"/>
    <w:rsid w:val="008C5947"/>
    <w:rsid w:val="008C5E9A"/>
    <w:rsid w:val="008C6052"/>
    <w:rsid w:val="008C6168"/>
    <w:rsid w:val="008C650B"/>
    <w:rsid w:val="008C66C7"/>
    <w:rsid w:val="008C7AD4"/>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324"/>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A29"/>
    <w:rsid w:val="008E1A64"/>
    <w:rsid w:val="008E1E73"/>
    <w:rsid w:val="008E1ED6"/>
    <w:rsid w:val="008E1FE4"/>
    <w:rsid w:val="008E232F"/>
    <w:rsid w:val="008E2797"/>
    <w:rsid w:val="008E2910"/>
    <w:rsid w:val="008E2C0F"/>
    <w:rsid w:val="008E2CCE"/>
    <w:rsid w:val="008E3389"/>
    <w:rsid w:val="008E3558"/>
    <w:rsid w:val="008E35BF"/>
    <w:rsid w:val="008E3730"/>
    <w:rsid w:val="008E3756"/>
    <w:rsid w:val="008E46FA"/>
    <w:rsid w:val="008E55E1"/>
    <w:rsid w:val="008E6A3D"/>
    <w:rsid w:val="008E6B33"/>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3AD8"/>
    <w:rsid w:val="008F3DCC"/>
    <w:rsid w:val="008F4787"/>
    <w:rsid w:val="008F49D1"/>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323"/>
    <w:rsid w:val="008F759F"/>
    <w:rsid w:val="008F7FF9"/>
    <w:rsid w:val="009001F7"/>
    <w:rsid w:val="0090044F"/>
    <w:rsid w:val="00900D1F"/>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98C"/>
    <w:rsid w:val="00911A16"/>
    <w:rsid w:val="00911B2D"/>
    <w:rsid w:val="00911D99"/>
    <w:rsid w:val="00912881"/>
    <w:rsid w:val="00912AD2"/>
    <w:rsid w:val="00912B89"/>
    <w:rsid w:val="00912D89"/>
    <w:rsid w:val="009131EE"/>
    <w:rsid w:val="009133EF"/>
    <w:rsid w:val="00913AD8"/>
    <w:rsid w:val="009152CB"/>
    <w:rsid w:val="0091580F"/>
    <w:rsid w:val="009158DF"/>
    <w:rsid w:val="00916382"/>
    <w:rsid w:val="00916905"/>
    <w:rsid w:val="00916BCF"/>
    <w:rsid w:val="0091707E"/>
    <w:rsid w:val="009170D3"/>
    <w:rsid w:val="00917241"/>
    <w:rsid w:val="0091727B"/>
    <w:rsid w:val="0091745D"/>
    <w:rsid w:val="00917B5E"/>
    <w:rsid w:val="00920D6E"/>
    <w:rsid w:val="00920F57"/>
    <w:rsid w:val="00921411"/>
    <w:rsid w:val="00921449"/>
    <w:rsid w:val="00921B1C"/>
    <w:rsid w:val="00921E43"/>
    <w:rsid w:val="00921F13"/>
    <w:rsid w:val="00922379"/>
    <w:rsid w:val="00922550"/>
    <w:rsid w:val="00922660"/>
    <w:rsid w:val="00922B08"/>
    <w:rsid w:val="00922C1B"/>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13"/>
    <w:rsid w:val="009304ED"/>
    <w:rsid w:val="0093064D"/>
    <w:rsid w:val="00930CD3"/>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6D36"/>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690E"/>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2F05"/>
    <w:rsid w:val="00953625"/>
    <w:rsid w:val="009536CB"/>
    <w:rsid w:val="00953E72"/>
    <w:rsid w:val="00953F59"/>
    <w:rsid w:val="00954751"/>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754"/>
    <w:rsid w:val="00961A1A"/>
    <w:rsid w:val="00961A4C"/>
    <w:rsid w:val="00961F8C"/>
    <w:rsid w:val="009620B0"/>
    <w:rsid w:val="009621A5"/>
    <w:rsid w:val="009623CA"/>
    <w:rsid w:val="0096287B"/>
    <w:rsid w:val="009628F7"/>
    <w:rsid w:val="009633A1"/>
    <w:rsid w:val="009637FD"/>
    <w:rsid w:val="00963DD1"/>
    <w:rsid w:val="0096411E"/>
    <w:rsid w:val="0096416C"/>
    <w:rsid w:val="0096535C"/>
    <w:rsid w:val="00965706"/>
    <w:rsid w:val="009658AB"/>
    <w:rsid w:val="00965BD5"/>
    <w:rsid w:val="00965C39"/>
    <w:rsid w:val="00965CE0"/>
    <w:rsid w:val="00965E31"/>
    <w:rsid w:val="00966A50"/>
    <w:rsid w:val="00966CA6"/>
    <w:rsid w:val="00966ED7"/>
    <w:rsid w:val="00967ADB"/>
    <w:rsid w:val="00967CBE"/>
    <w:rsid w:val="0097010A"/>
    <w:rsid w:val="0097068B"/>
    <w:rsid w:val="009706D4"/>
    <w:rsid w:val="00970B6A"/>
    <w:rsid w:val="00970CC4"/>
    <w:rsid w:val="00970D7B"/>
    <w:rsid w:val="00972956"/>
    <w:rsid w:val="00972B1E"/>
    <w:rsid w:val="00972B93"/>
    <w:rsid w:val="00972BE5"/>
    <w:rsid w:val="00972C5B"/>
    <w:rsid w:val="00972F49"/>
    <w:rsid w:val="00973700"/>
    <w:rsid w:val="00973960"/>
    <w:rsid w:val="00973C50"/>
    <w:rsid w:val="0097539B"/>
    <w:rsid w:val="00975C91"/>
    <w:rsid w:val="00975D72"/>
    <w:rsid w:val="00976B89"/>
    <w:rsid w:val="00976DFF"/>
    <w:rsid w:val="00977318"/>
    <w:rsid w:val="0097757C"/>
    <w:rsid w:val="0098053B"/>
    <w:rsid w:val="009807C6"/>
    <w:rsid w:val="00980ACA"/>
    <w:rsid w:val="00980F14"/>
    <w:rsid w:val="0098125C"/>
    <w:rsid w:val="0098146B"/>
    <w:rsid w:val="00981877"/>
    <w:rsid w:val="009828BD"/>
    <w:rsid w:val="009829FD"/>
    <w:rsid w:val="00982A6F"/>
    <w:rsid w:val="00982F90"/>
    <w:rsid w:val="00983984"/>
    <w:rsid w:val="00983BA8"/>
    <w:rsid w:val="00983C3B"/>
    <w:rsid w:val="00984DC5"/>
    <w:rsid w:val="00984DFF"/>
    <w:rsid w:val="0098555E"/>
    <w:rsid w:val="009856E1"/>
    <w:rsid w:val="009857FB"/>
    <w:rsid w:val="00986423"/>
    <w:rsid w:val="009866B2"/>
    <w:rsid w:val="00986D0E"/>
    <w:rsid w:val="00986D30"/>
    <w:rsid w:val="00986E15"/>
    <w:rsid w:val="009871C5"/>
    <w:rsid w:val="00987366"/>
    <w:rsid w:val="0098742C"/>
    <w:rsid w:val="0098765F"/>
    <w:rsid w:val="00987688"/>
    <w:rsid w:val="00987A47"/>
    <w:rsid w:val="00987DFA"/>
    <w:rsid w:val="009900E6"/>
    <w:rsid w:val="00990B6D"/>
    <w:rsid w:val="00990DDE"/>
    <w:rsid w:val="00991123"/>
    <w:rsid w:val="0099117B"/>
    <w:rsid w:val="00991550"/>
    <w:rsid w:val="0099181B"/>
    <w:rsid w:val="00993756"/>
    <w:rsid w:val="00993ACA"/>
    <w:rsid w:val="00993DAE"/>
    <w:rsid w:val="009942BA"/>
    <w:rsid w:val="0099462D"/>
    <w:rsid w:val="00994EAF"/>
    <w:rsid w:val="00995139"/>
    <w:rsid w:val="0099519C"/>
    <w:rsid w:val="009953FE"/>
    <w:rsid w:val="009959E3"/>
    <w:rsid w:val="0099603B"/>
    <w:rsid w:val="0099633F"/>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5178"/>
    <w:rsid w:val="009A5451"/>
    <w:rsid w:val="009A5D79"/>
    <w:rsid w:val="009A608A"/>
    <w:rsid w:val="009A62E0"/>
    <w:rsid w:val="009A6354"/>
    <w:rsid w:val="009A64BF"/>
    <w:rsid w:val="009A69D0"/>
    <w:rsid w:val="009A6BD5"/>
    <w:rsid w:val="009A6DE2"/>
    <w:rsid w:val="009A6E4C"/>
    <w:rsid w:val="009A74C3"/>
    <w:rsid w:val="009A7D1C"/>
    <w:rsid w:val="009B0580"/>
    <w:rsid w:val="009B0701"/>
    <w:rsid w:val="009B0714"/>
    <w:rsid w:val="009B0ED2"/>
    <w:rsid w:val="009B0F6A"/>
    <w:rsid w:val="009B129D"/>
    <w:rsid w:val="009B1335"/>
    <w:rsid w:val="009B14D7"/>
    <w:rsid w:val="009B1665"/>
    <w:rsid w:val="009B18A0"/>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B7A0D"/>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555"/>
    <w:rsid w:val="009C3562"/>
    <w:rsid w:val="009C379A"/>
    <w:rsid w:val="009C37C7"/>
    <w:rsid w:val="009C38A5"/>
    <w:rsid w:val="009C3936"/>
    <w:rsid w:val="009C473C"/>
    <w:rsid w:val="009C4D48"/>
    <w:rsid w:val="009C4F42"/>
    <w:rsid w:val="009C51DE"/>
    <w:rsid w:val="009C5224"/>
    <w:rsid w:val="009C5419"/>
    <w:rsid w:val="009C5BEB"/>
    <w:rsid w:val="009C5E27"/>
    <w:rsid w:val="009C64FA"/>
    <w:rsid w:val="009C6C1D"/>
    <w:rsid w:val="009C6EDB"/>
    <w:rsid w:val="009C6F59"/>
    <w:rsid w:val="009C76E4"/>
    <w:rsid w:val="009C79A8"/>
    <w:rsid w:val="009C7BA4"/>
    <w:rsid w:val="009C7CE6"/>
    <w:rsid w:val="009C7E0E"/>
    <w:rsid w:val="009D046D"/>
    <w:rsid w:val="009D0AFD"/>
    <w:rsid w:val="009D0E38"/>
    <w:rsid w:val="009D0E99"/>
    <w:rsid w:val="009D0F7A"/>
    <w:rsid w:val="009D1640"/>
    <w:rsid w:val="009D1A2B"/>
    <w:rsid w:val="009D244A"/>
    <w:rsid w:val="009D2720"/>
    <w:rsid w:val="009D27D6"/>
    <w:rsid w:val="009D2A17"/>
    <w:rsid w:val="009D3554"/>
    <w:rsid w:val="009D3697"/>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E04"/>
    <w:rsid w:val="009E2F3B"/>
    <w:rsid w:val="009E3169"/>
    <w:rsid w:val="009E3419"/>
    <w:rsid w:val="009E3528"/>
    <w:rsid w:val="009E3B07"/>
    <w:rsid w:val="009E3BBC"/>
    <w:rsid w:val="009E3C3B"/>
    <w:rsid w:val="009E4848"/>
    <w:rsid w:val="009E4D3F"/>
    <w:rsid w:val="009E4F96"/>
    <w:rsid w:val="009E520E"/>
    <w:rsid w:val="009E54A0"/>
    <w:rsid w:val="009E5513"/>
    <w:rsid w:val="009E5A1A"/>
    <w:rsid w:val="009E5D41"/>
    <w:rsid w:val="009E6606"/>
    <w:rsid w:val="009E681A"/>
    <w:rsid w:val="009E6F7C"/>
    <w:rsid w:val="009E7150"/>
    <w:rsid w:val="009E765C"/>
    <w:rsid w:val="009E76AC"/>
    <w:rsid w:val="009E775C"/>
    <w:rsid w:val="009E77D2"/>
    <w:rsid w:val="009F08E5"/>
    <w:rsid w:val="009F0F39"/>
    <w:rsid w:val="009F12E1"/>
    <w:rsid w:val="009F1401"/>
    <w:rsid w:val="009F1416"/>
    <w:rsid w:val="009F1986"/>
    <w:rsid w:val="009F1BF3"/>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5AF"/>
    <w:rsid w:val="009F5AD9"/>
    <w:rsid w:val="009F5CF0"/>
    <w:rsid w:val="009F5E97"/>
    <w:rsid w:val="009F61A9"/>
    <w:rsid w:val="009F68BB"/>
    <w:rsid w:val="009F6F55"/>
    <w:rsid w:val="009F71DE"/>
    <w:rsid w:val="009F7316"/>
    <w:rsid w:val="009F7423"/>
    <w:rsid w:val="009F7B97"/>
    <w:rsid w:val="00A00531"/>
    <w:rsid w:val="00A014C6"/>
    <w:rsid w:val="00A025B3"/>
    <w:rsid w:val="00A0276E"/>
    <w:rsid w:val="00A028C3"/>
    <w:rsid w:val="00A0310E"/>
    <w:rsid w:val="00A0424C"/>
    <w:rsid w:val="00A049CA"/>
    <w:rsid w:val="00A04A55"/>
    <w:rsid w:val="00A05269"/>
    <w:rsid w:val="00A053CC"/>
    <w:rsid w:val="00A0540D"/>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77A"/>
    <w:rsid w:val="00A32F7C"/>
    <w:rsid w:val="00A33AF9"/>
    <w:rsid w:val="00A33B2D"/>
    <w:rsid w:val="00A33BC4"/>
    <w:rsid w:val="00A33F26"/>
    <w:rsid w:val="00A3438C"/>
    <w:rsid w:val="00A34864"/>
    <w:rsid w:val="00A348E4"/>
    <w:rsid w:val="00A357B2"/>
    <w:rsid w:val="00A357C3"/>
    <w:rsid w:val="00A359E3"/>
    <w:rsid w:val="00A35B40"/>
    <w:rsid w:val="00A35B83"/>
    <w:rsid w:val="00A35CF8"/>
    <w:rsid w:val="00A35E11"/>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5099"/>
    <w:rsid w:val="00A551BD"/>
    <w:rsid w:val="00A553C8"/>
    <w:rsid w:val="00A5581C"/>
    <w:rsid w:val="00A55F09"/>
    <w:rsid w:val="00A562C4"/>
    <w:rsid w:val="00A56B1E"/>
    <w:rsid w:val="00A56E27"/>
    <w:rsid w:val="00A56E85"/>
    <w:rsid w:val="00A57420"/>
    <w:rsid w:val="00A57472"/>
    <w:rsid w:val="00A577F3"/>
    <w:rsid w:val="00A57929"/>
    <w:rsid w:val="00A57B08"/>
    <w:rsid w:val="00A6046E"/>
    <w:rsid w:val="00A6066E"/>
    <w:rsid w:val="00A60ADB"/>
    <w:rsid w:val="00A60CB7"/>
    <w:rsid w:val="00A613D9"/>
    <w:rsid w:val="00A61413"/>
    <w:rsid w:val="00A61530"/>
    <w:rsid w:val="00A61580"/>
    <w:rsid w:val="00A61787"/>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08E"/>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3C9E"/>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717"/>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2EC"/>
    <w:rsid w:val="00AA06C5"/>
    <w:rsid w:val="00AA094A"/>
    <w:rsid w:val="00AA0B93"/>
    <w:rsid w:val="00AA12CB"/>
    <w:rsid w:val="00AA1768"/>
    <w:rsid w:val="00AA17E6"/>
    <w:rsid w:val="00AA1AA6"/>
    <w:rsid w:val="00AA1AAC"/>
    <w:rsid w:val="00AA1C25"/>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A7D10"/>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8D3"/>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9F7"/>
    <w:rsid w:val="00AC1FFA"/>
    <w:rsid w:val="00AC22F9"/>
    <w:rsid w:val="00AC28FE"/>
    <w:rsid w:val="00AC297B"/>
    <w:rsid w:val="00AC3862"/>
    <w:rsid w:val="00AC4123"/>
    <w:rsid w:val="00AC43A9"/>
    <w:rsid w:val="00AC451A"/>
    <w:rsid w:val="00AC478F"/>
    <w:rsid w:val="00AC4C2C"/>
    <w:rsid w:val="00AC4DE1"/>
    <w:rsid w:val="00AC537D"/>
    <w:rsid w:val="00AC552C"/>
    <w:rsid w:val="00AC5B6A"/>
    <w:rsid w:val="00AC652C"/>
    <w:rsid w:val="00AC6554"/>
    <w:rsid w:val="00AC68D7"/>
    <w:rsid w:val="00AC6B78"/>
    <w:rsid w:val="00AC6D0B"/>
    <w:rsid w:val="00AC6D19"/>
    <w:rsid w:val="00AC70C0"/>
    <w:rsid w:val="00AD02B7"/>
    <w:rsid w:val="00AD03D6"/>
    <w:rsid w:val="00AD04F5"/>
    <w:rsid w:val="00AD0593"/>
    <w:rsid w:val="00AD05B0"/>
    <w:rsid w:val="00AD0B66"/>
    <w:rsid w:val="00AD135F"/>
    <w:rsid w:val="00AD1831"/>
    <w:rsid w:val="00AD18EE"/>
    <w:rsid w:val="00AD2747"/>
    <w:rsid w:val="00AD2C5E"/>
    <w:rsid w:val="00AD3037"/>
    <w:rsid w:val="00AD3296"/>
    <w:rsid w:val="00AD33BC"/>
    <w:rsid w:val="00AD391C"/>
    <w:rsid w:val="00AD49FA"/>
    <w:rsid w:val="00AD4A41"/>
    <w:rsid w:val="00AD4C26"/>
    <w:rsid w:val="00AD52BD"/>
    <w:rsid w:val="00AD5DB5"/>
    <w:rsid w:val="00AD67D6"/>
    <w:rsid w:val="00AD6B3E"/>
    <w:rsid w:val="00AD70E2"/>
    <w:rsid w:val="00AD7588"/>
    <w:rsid w:val="00AD7813"/>
    <w:rsid w:val="00AD7C28"/>
    <w:rsid w:val="00AD7C88"/>
    <w:rsid w:val="00AE0962"/>
    <w:rsid w:val="00AE0A91"/>
    <w:rsid w:val="00AE0FCB"/>
    <w:rsid w:val="00AE1B7D"/>
    <w:rsid w:val="00AE1C38"/>
    <w:rsid w:val="00AE2C29"/>
    <w:rsid w:val="00AE2FBA"/>
    <w:rsid w:val="00AE3242"/>
    <w:rsid w:val="00AE3298"/>
    <w:rsid w:val="00AE36B4"/>
    <w:rsid w:val="00AE382A"/>
    <w:rsid w:val="00AE38F7"/>
    <w:rsid w:val="00AE3CF0"/>
    <w:rsid w:val="00AE4098"/>
    <w:rsid w:val="00AE4226"/>
    <w:rsid w:val="00AE4CD3"/>
    <w:rsid w:val="00AE4F2B"/>
    <w:rsid w:val="00AE53B1"/>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1CD"/>
    <w:rsid w:val="00AF19F6"/>
    <w:rsid w:val="00AF1B98"/>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1EEA"/>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4B4"/>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C90"/>
    <w:rsid w:val="00B31D68"/>
    <w:rsid w:val="00B31F3C"/>
    <w:rsid w:val="00B32C2F"/>
    <w:rsid w:val="00B33139"/>
    <w:rsid w:val="00B336C5"/>
    <w:rsid w:val="00B33B3A"/>
    <w:rsid w:val="00B33D84"/>
    <w:rsid w:val="00B34227"/>
    <w:rsid w:val="00B3429A"/>
    <w:rsid w:val="00B3450B"/>
    <w:rsid w:val="00B353BF"/>
    <w:rsid w:val="00B35C30"/>
    <w:rsid w:val="00B36423"/>
    <w:rsid w:val="00B3655F"/>
    <w:rsid w:val="00B36620"/>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516E"/>
    <w:rsid w:val="00B45389"/>
    <w:rsid w:val="00B4578C"/>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4B4"/>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C53"/>
    <w:rsid w:val="00B60DC1"/>
    <w:rsid w:val="00B60F9D"/>
    <w:rsid w:val="00B61B16"/>
    <w:rsid w:val="00B61F39"/>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055"/>
    <w:rsid w:val="00B66B90"/>
    <w:rsid w:val="00B670BF"/>
    <w:rsid w:val="00B670E1"/>
    <w:rsid w:val="00B674B6"/>
    <w:rsid w:val="00B67A58"/>
    <w:rsid w:val="00B7023B"/>
    <w:rsid w:val="00B702FF"/>
    <w:rsid w:val="00B70436"/>
    <w:rsid w:val="00B70562"/>
    <w:rsid w:val="00B70D3B"/>
    <w:rsid w:val="00B71320"/>
    <w:rsid w:val="00B71A99"/>
    <w:rsid w:val="00B71B3E"/>
    <w:rsid w:val="00B71BB3"/>
    <w:rsid w:val="00B7210F"/>
    <w:rsid w:val="00B72791"/>
    <w:rsid w:val="00B73397"/>
    <w:rsid w:val="00B7377D"/>
    <w:rsid w:val="00B739CC"/>
    <w:rsid w:val="00B740EF"/>
    <w:rsid w:val="00B74861"/>
    <w:rsid w:val="00B74B2A"/>
    <w:rsid w:val="00B74B7C"/>
    <w:rsid w:val="00B75123"/>
    <w:rsid w:val="00B7562B"/>
    <w:rsid w:val="00B75A06"/>
    <w:rsid w:val="00B75B80"/>
    <w:rsid w:val="00B75C14"/>
    <w:rsid w:val="00B75D1F"/>
    <w:rsid w:val="00B76499"/>
    <w:rsid w:val="00B765CC"/>
    <w:rsid w:val="00B76A62"/>
    <w:rsid w:val="00B76FAE"/>
    <w:rsid w:val="00B7732A"/>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5DD"/>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EA5"/>
    <w:rsid w:val="00B94F63"/>
    <w:rsid w:val="00B95327"/>
    <w:rsid w:val="00B95B7D"/>
    <w:rsid w:val="00B95D29"/>
    <w:rsid w:val="00B95D37"/>
    <w:rsid w:val="00B9611C"/>
    <w:rsid w:val="00B966A1"/>
    <w:rsid w:val="00B968D3"/>
    <w:rsid w:val="00B97493"/>
    <w:rsid w:val="00B9762E"/>
    <w:rsid w:val="00B97A26"/>
    <w:rsid w:val="00B97B8F"/>
    <w:rsid w:val="00B97BAB"/>
    <w:rsid w:val="00B97C5F"/>
    <w:rsid w:val="00BA0307"/>
    <w:rsid w:val="00BA0612"/>
    <w:rsid w:val="00BA0760"/>
    <w:rsid w:val="00BA0869"/>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5D66"/>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B0"/>
    <w:rsid w:val="00BB6DCE"/>
    <w:rsid w:val="00BB766C"/>
    <w:rsid w:val="00BB7EEF"/>
    <w:rsid w:val="00BC0244"/>
    <w:rsid w:val="00BC0602"/>
    <w:rsid w:val="00BC0DC9"/>
    <w:rsid w:val="00BC0FB0"/>
    <w:rsid w:val="00BC15FC"/>
    <w:rsid w:val="00BC1BF9"/>
    <w:rsid w:val="00BC1F14"/>
    <w:rsid w:val="00BC2134"/>
    <w:rsid w:val="00BC2C8D"/>
    <w:rsid w:val="00BC3C04"/>
    <w:rsid w:val="00BC3F46"/>
    <w:rsid w:val="00BC4020"/>
    <w:rsid w:val="00BC49CD"/>
    <w:rsid w:val="00BC5478"/>
    <w:rsid w:val="00BC54EF"/>
    <w:rsid w:val="00BC5557"/>
    <w:rsid w:val="00BC559A"/>
    <w:rsid w:val="00BC5780"/>
    <w:rsid w:val="00BC5D9E"/>
    <w:rsid w:val="00BC5DFA"/>
    <w:rsid w:val="00BC5E39"/>
    <w:rsid w:val="00BC5EC4"/>
    <w:rsid w:val="00BC62FE"/>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ADF"/>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C7C"/>
    <w:rsid w:val="00BD5F8E"/>
    <w:rsid w:val="00BD5FCA"/>
    <w:rsid w:val="00BD64F1"/>
    <w:rsid w:val="00BD653D"/>
    <w:rsid w:val="00BD6855"/>
    <w:rsid w:val="00BD6D21"/>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BEB"/>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5B1"/>
    <w:rsid w:val="00BF3903"/>
    <w:rsid w:val="00BF3A0B"/>
    <w:rsid w:val="00BF3BC0"/>
    <w:rsid w:val="00BF44D4"/>
    <w:rsid w:val="00BF4D9D"/>
    <w:rsid w:val="00BF4DA4"/>
    <w:rsid w:val="00BF5778"/>
    <w:rsid w:val="00BF57DE"/>
    <w:rsid w:val="00BF5C02"/>
    <w:rsid w:val="00BF5D87"/>
    <w:rsid w:val="00BF5E1E"/>
    <w:rsid w:val="00BF5ECF"/>
    <w:rsid w:val="00BF65CD"/>
    <w:rsid w:val="00BF69A0"/>
    <w:rsid w:val="00BF730C"/>
    <w:rsid w:val="00BF759E"/>
    <w:rsid w:val="00BF7E75"/>
    <w:rsid w:val="00BF7F62"/>
    <w:rsid w:val="00C00A4F"/>
    <w:rsid w:val="00C01033"/>
    <w:rsid w:val="00C012F5"/>
    <w:rsid w:val="00C014C4"/>
    <w:rsid w:val="00C0287D"/>
    <w:rsid w:val="00C03D86"/>
    <w:rsid w:val="00C03E57"/>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568"/>
    <w:rsid w:val="00C1090A"/>
    <w:rsid w:val="00C109A6"/>
    <w:rsid w:val="00C11023"/>
    <w:rsid w:val="00C11036"/>
    <w:rsid w:val="00C111ED"/>
    <w:rsid w:val="00C11813"/>
    <w:rsid w:val="00C12492"/>
    <w:rsid w:val="00C12DE9"/>
    <w:rsid w:val="00C1322C"/>
    <w:rsid w:val="00C132C8"/>
    <w:rsid w:val="00C1346B"/>
    <w:rsid w:val="00C134BA"/>
    <w:rsid w:val="00C13B99"/>
    <w:rsid w:val="00C140F7"/>
    <w:rsid w:val="00C14361"/>
    <w:rsid w:val="00C14669"/>
    <w:rsid w:val="00C146B2"/>
    <w:rsid w:val="00C14DD9"/>
    <w:rsid w:val="00C150EB"/>
    <w:rsid w:val="00C15A13"/>
    <w:rsid w:val="00C15D91"/>
    <w:rsid w:val="00C15DF5"/>
    <w:rsid w:val="00C162AA"/>
    <w:rsid w:val="00C162BC"/>
    <w:rsid w:val="00C16533"/>
    <w:rsid w:val="00C165B7"/>
    <w:rsid w:val="00C1677A"/>
    <w:rsid w:val="00C167F8"/>
    <w:rsid w:val="00C170C0"/>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3BEF"/>
    <w:rsid w:val="00C2413D"/>
    <w:rsid w:val="00C2419D"/>
    <w:rsid w:val="00C2477D"/>
    <w:rsid w:val="00C24E74"/>
    <w:rsid w:val="00C2505C"/>
    <w:rsid w:val="00C251D9"/>
    <w:rsid w:val="00C25432"/>
    <w:rsid w:val="00C25749"/>
    <w:rsid w:val="00C25915"/>
    <w:rsid w:val="00C25B9A"/>
    <w:rsid w:val="00C25C9E"/>
    <w:rsid w:val="00C25FC0"/>
    <w:rsid w:val="00C26C8E"/>
    <w:rsid w:val="00C270CC"/>
    <w:rsid w:val="00C2728B"/>
    <w:rsid w:val="00C272C4"/>
    <w:rsid w:val="00C27473"/>
    <w:rsid w:val="00C30165"/>
    <w:rsid w:val="00C30987"/>
    <w:rsid w:val="00C30AFA"/>
    <w:rsid w:val="00C30B58"/>
    <w:rsid w:val="00C30D8E"/>
    <w:rsid w:val="00C30DEB"/>
    <w:rsid w:val="00C30E89"/>
    <w:rsid w:val="00C31358"/>
    <w:rsid w:val="00C31439"/>
    <w:rsid w:val="00C31C12"/>
    <w:rsid w:val="00C31E6E"/>
    <w:rsid w:val="00C324FF"/>
    <w:rsid w:val="00C325B9"/>
    <w:rsid w:val="00C32704"/>
    <w:rsid w:val="00C3296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47BCF"/>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5C03"/>
    <w:rsid w:val="00C56020"/>
    <w:rsid w:val="00C564EF"/>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5F25"/>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1CD0"/>
    <w:rsid w:val="00C71E66"/>
    <w:rsid w:val="00C72389"/>
    <w:rsid w:val="00C72D39"/>
    <w:rsid w:val="00C72E69"/>
    <w:rsid w:val="00C72E75"/>
    <w:rsid w:val="00C734A5"/>
    <w:rsid w:val="00C7376F"/>
    <w:rsid w:val="00C73B96"/>
    <w:rsid w:val="00C73C80"/>
    <w:rsid w:val="00C73DC6"/>
    <w:rsid w:val="00C73FD8"/>
    <w:rsid w:val="00C74A5B"/>
    <w:rsid w:val="00C74D6F"/>
    <w:rsid w:val="00C74F1F"/>
    <w:rsid w:val="00C756C4"/>
    <w:rsid w:val="00C75A98"/>
    <w:rsid w:val="00C75B01"/>
    <w:rsid w:val="00C75BFB"/>
    <w:rsid w:val="00C75E0F"/>
    <w:rsid w:val="00C76228"/>
    <w:rsid w:val="00C762BE"/>
    <w:rsid w:val="00C763B6"/>
    <w:rsid w:val="00C7658F"/>
    <w:rsid w:val="00C765D7"/>
    <w:rsid w:val="00C766E2"/>
    <w:rsid w:val="00C77B9A"/>
    <w:rsid w:val="00C80C33"/>
    <w:rsid w:val="00C80F2F"/>
    <w:rsid w:val="00C830FD"/>
    <w:rsid w:val="00C8378D"/>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5B8"/>
    <w:rsid w:val="00C93AA0"/>
    <w:rsid w:val="00C94090"/>
    <w:rsid w:val="00C949F5"/>
    <w:rsid w:val="00C94FBE"/>
    <w:rsid w:val="00C95433"/>
    <w:rsid w:val="00C955D1"/>
    <w:rsid w:val="00C95AB8"/>
    <w:rsid w:val="00C95F0C"/>
    <w:rsid w:val="00C96891"/>
    <w:rsid w:val="00C96993"/>
    <w:rsid w:val="00C96D6C"/>
    <w:rsid w:val="00C96ED9"/>
    <w:rsid w:val="00C96EE5"/>
    <w:rsid w:val="00C97601"/>
    <w:rsid w:val="00C97657"/>
    <w:rsid w:val="00C97C9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59B8"/>
    <w:rsid w:val="00CA6653"/>
    <w:rsid w:val="00CA6EE9"/>
    <w:rsid w:val="00CA77E7"/>
    <w:rsid w:val="00CA7C49"/>
    <w:rsid w:val="00CA7FBB"/>
    <w:rsid w:val="00CB0597"/>
    <w:rsid w:val="00CB0687"/>
    <w:rsid w:val="00CB08DC"/>
    <w:rsid w:val="00CB1691"/>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4C3"/>
    <w:rsid w:val="00CB77DC"/>
    <w:rsid w:val="00CB7905"/>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38BA"/>
    <w:rsid w:val="00CC3CFB"/>
    <w:rsid w:val="00CC43B2"/>
    <w:rsid w:val="00CC4D9D"/>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20A"/>
    <w:rsid w:val="00CD3CE5"/>
    <w:rsid w:val="00CD3CEB"/>
    <w:rsid w:val="00CD420A"/>
    <w:rsid w:val="00CD42BB"/>
    <w:rsid w:val="00CD42D7"/>
    <w:rsid w:val="00CD490E"/>
    <w:rsid w:val="00CD4964"/>
    <w:rsid w:val="00CD5284"/>
    <w:rsid w:val="00CD5946"/>
    <w:rsid w:val="00CD5BD2"/>
    <w:rsid w:val="00CD6279"/>
    <w:rsid w:val="00CD63DA"/>
    <w:rsid w:val="00CD6A39"/>
    <w:rsid w:val="00CD6B96"/>
    <w:rsid w:val="00CD6CA0"/>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8F8"/>
    <w:rsid w:val="00CE3C63"/>
    <w:rsid w:val="00CE4184"/>
    <w:rsid w:val="00CE44DC"/>
    <w:rsid w:val="00CE453E"/>
    <w:rsid w:val="00CE4A76"/>
    <w:rsid w:val="00CE4A97"/>
    <w:rsid w:val="00CE5F7A"/>
    <w:rsid w:val="00CE61A8"/>
    <w:rsid w:val="00CE6D10"/>
    <w:rsid w:val="00CE6E54"/>
    <w:rsid w:val="00CE6F2A"/>
    <w:rsid w:val="00CE713D"/>
    <w:rsid w:val="00CE7BD0"/>
    <w:rsid w:val="00CE7E48"/>
    <w:rsid w:val="00CE7EDB"/>
    <w:rsid w:val="00CF0247"/>
    <w:rsid w:val="00CF036F"/>
    <w:rsid w:val="00CF063E"/>
    <w:rsid w:val="00CF065E"/>
    <w:rsid w:val="00CF12E0"/>
    <w:rsid w:val="00CF1F26"/>
    <w:rsid w:val="00CF1F40"/>
    <w:rsid w:val="00CF22EE"/>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DA0"/>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2BC8"/>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C4"/>
    <w:rsid w:val="00D16DEC"/>
    <w:rsid w:val="00D16E03"/>
    <w:rsid w:val="00D1715D"/>
    <w:rsid w:val="00D175A9"/>
    <w:rsid w:val="00D17F9A"/>
    <w:rsid w:val="00D2011A"/>
    <w:rsid w:val="00D2073F"/>
    <w:rsid w:val="00D20BB8"/>
    <w:rsid w:val="00D214E7"/>
    <w:rsid w:val="00D21CA0"/>
    <w:rsid w:val="00D21CD3"/>
    <w:rsid w:val="00D21E8A"/>
    <w:rsid w:val="00D2267C"/>
    <w:rsid w:val="00D22895"/>
    <w:rsid w:val="00D23005"/>
    <w:rsid w:val="00D2333E"/>
    <w:rsid w:val="00D23D0E"/>
    <w:rsid w:val="00D24D9F"/>
    <w:rsid w:val="00D25604"/>
    <w:rsid w:val="00D25B8C"/>
    <w:rsid w:val="00D26691"/>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B3"/>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72AF"/>
    <w:rsid w:val="00D4761C"/>
    <w:rsid w:val="00D47C8E"/>
    <w:rsid w:val="00D47FF7"/>
    <w:rsid w:val="00D500BD"/>
    <w:rsid w:val="00D503C0"/>
    <w:rsid w:val="00D50917"/>
    <w:rsid w:val="00D50F29"/>
    <w:rsid w:val="00D51001"/>
    <w:rsid w:val="00D519BB"/>
    <w:rsid w:val="00D51DD0"/>
    <w:rsid w:val="00D5273C"/>
    <w:rsid w:val="00D532EB"/>
    <w:rsid w:val="00D53636"/>
    <w:rsid w:val="00D536EF"/>
    <w:rsid w:val="00D538D4"/>
    <w:rsid w:val="00D538D8"/>
    <w:rsid w:val="00D54DBF"/>
    <w:rsid w:val="00D5556B"/>
    <w:rsid w:val="00D55628"/>
    <w:rsid w:val="00D55663"/>
    <w:rsid w:val="00D5594A"/>
    <w:rsid w:val="00D56808"/>
    <w:rsid w:val="00D56812"/>
    <w:rsid w:val="00D57193"/>
    <w:rsid w:val="00D573B4"/>
    <w:rsid w:val="00D5745E"/>
    <w:rsid w:val="00D57B31"/>
    <w:rsid w:val="00D60069"/>
    <w:rsid w:val="00D60692"/>
    <w:rsid w:val="00D6071B"/>
    <w:rsid w:val="00D607FB"/>
    <w:rsid w:val="00D60FA5"/>
    <w:rsid w:val="00D610F3"/>
    <w:rsid w:val="00D6110B"/>
    <w:rsid w:val="00D61148"/>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7A7"/>
    <w:rsid w:val="00D7587C"/>
    <w:rsid w:val="00D7591E"/>
    <w:rsid w:val="00D75FF5"/>
    <w:rsid w:val="00D765B1"/>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1FD"/>
    <w:rsid w:val="00D902A0"/>
    <w:rsid w:val="00D902DD"/>
    <w:rsid w:val="00D9044A"/>
    <w:rsid w:val="00D904EC"/>
    <w:rsid w:val="00D907D7"/>
    <w:rsid w:val="00D90BFB"/>
    <w:rsid w:val="00D910FE"/>
    <w:rsid w:val="00D9150D"/>
    <w:rsid w:val="00D91CEB"/>
    <w:rsid w:val="00D91F7E"/>
    <w:rsid w:val="00D9209C"/>
    <w:rsid w:val="00D920D6"/>
    <w:rsid w:val="00D921BE"/>
    <w:rsid w:val="00D92719"/>
    <w:rsid w:val="00D92B1C"/>
    <w:rsid w:val="00D931C3"/>
    <w:rsid w:val="00D93E1C"/>
    <w:rsid w:val="00D943AD"/>
    <w:rsid w:val="00D94F7E"/>
    <w:rsid w:val="00D9517F"/>
    <w:rsid w:val="00D95B90"/>
    <w:rsid w:val="00D972DF"/>
    <w:rsid w:val="00D9746A"/>
    <w:rsid w:val="00D97B01"/>
    <w:rsid w:val="00D97C41"/>
    <w:rsid w:val="00DA0680"/>
    <w:rsid w:val="00DA09FE"/>
    <w:rsid w:val="00DA0D82"/>
    <w:rsid w:val="00DA0F6A"/>
    <w:rsid w:val="00DA1542"/>
    <w:rsid w:val="00DA172A"/>
    <w:rsid w:val="00DA1753"/>
    <w:rsid w:val="00DA1F6B"/>
    <w:rsid w:val="00DA1F8E"/>
    <w:rsid w:val="00DA2779"/>
    <w:rsid w:val="00DA2A2F"/>
    <w:rsid w:val="00DA2BA1"/>
    <w:rsid w:val="00DA41DF"/>
    <w:rsid w:val="00DA42A8"/>
    <w:rsid w:val="00DA49C5"/>
    <w:rsid w:val="00DA4A20"/>
    <w:rsid w:val="00DA4F0F"/>
    <w:rsid w:val="00DA5902"/>
    <w:rsid w:val="00DA6459"/>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2E8"/>
    <w:rsid w:val="00DC1A8B"/>
    <w:rsid w:val="00DC1D59"/>
    <w:rsid w:val="00DC206C"/>
    <w:rsid w:val="00DC228D"/>
    <w:rsid w:val="00DC2482"/>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901"/>
    <w:rsid w:val="00DC6A43"/>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6DD"/>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4DB"/>
    <w:rsid w:val="00DE1BB0"/>
    <w:rsid w:val="00DE20CE"/>
    <w:rsid w:val="00DE27B9"/>
    <w:rsid w:val="00DE291C"/>
    <w:rsid w:val="00DE3281"/>
    <w:rsid w:val="00DE32BD"/>
    <w:rsid w:val="00DE4C6A"/>
    <w:rsid w:val="00DE4F04"/>
    <w:rsid w:val="00DE522B"/>
    <w:rsid w:val="00DE5C5D"/>
    <w:rsid w:val="00DE710A"/>
    <w:rsid w:val="00DE79CA"/>
    <w:rsid w:val="00DE7F6D"/>
    <w:rsid w:val="00DF04F9"/>
    <w:rsid w:val="00DF0B12"/>
    <w:rsid w:val="00DF0C0A"/>
    <w:rsid w:val="00DF11CA"/>
    <w:rsid w:val="00DF1784"/>
    <w:rsid w:val="00DF19FE"/>
    <w:rsid w:val="00DF2132"/>
    <w:rsid w:val="00DF2161"/>
    <w:rsid w:val="00DF21D2"/>
    <w:rsid w:val="00DF2488"/>
    <w:rsid w:val="00DF254F"/>
    <w:rsid w:val="00DF26F1"/>
    <w:rsid w:val="00DF27D5"/>
    <w:rsid w:val="00DF2866"/>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E00725"/>
    <w:rsid w:val="00E008B2"/>
    <w:rsid w:val="00E00B08"/>
    <w:rsid w:val="00E00D33"/>
    <w:rsid w:val="00E011D4"/>
    <w:rsid w:val="00E02965"/>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607"/>
    <w:rsid w:val="00E10B17"/>
    <w:rsid w:val="00E10B2C"/>
    <w:rsid w:val="00E10F3E"/>
    <w:rsid w:val="00E1127C"/>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A85"/>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746"/>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75E"/>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731"/>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2892"/>
    <w:rsid w:val="00E5396F"/>
    <w:rsid w:val="00E53C6F"/>
    <w:rsid w:val="00E542B6"/>
    <w:rsid w:val="00E54971"/>
    <w:rsid w:val="00E549B0"/>
    <w:rsid w:val="00E54CA9"/>
    <w:rsid w:val="00E550C7"/>
    <w:rsid w:val="00E55516"/>
    <w:rsid w:val="00E55C63"/>
    <w:rsid w:val="00E55F48"/>
    <w:rsid w:val="00E562E6"/>
    <w:rsid w:val="00E56586"/>
    <w:rsid w:val="00E5662B"/>
    <w:rsid w:val="00E5721E"/>
    <w:rsid w:val="00E5734B"/>
    <w:rsid w:val="00E57739"/>
    <w:rsid w:val="00E57BBE"/>
    <w:rsid w:val="00E57DCD"/>
    <w:rsid w:val="00E605ED"/>
    <w:rsid w:val="00E60BE7"/>
    <w:rsid w:val="00E60DA7"/>
    <w:rsid w:val="00E60DE1"/>
    <w:rsid w:val="00E60DF1"/>
    <w:rsid w:val="00E61262"/>
    <w:rsid w:val="00E6130D"/>
    <w:rsid w:val="00E614CE"/>
    <w:rsid w:val="00E620C5"/>
    <w:rsid w:val="00E62139"/>
    <w:rsid w:val="00E6239D"/>
    <w:rsid w:val="00E626BE"/>
    <w:rsid w:val="00E62825"/>
    <w:rsid w:val="00E62D73"/>
    <w:rsid w:val="00E62E78"/>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55B"/>
    <w:rsid w:val="00E807E2"/>
    <w:rsid w:val="00E816AF"/>
    <w:rsid w:val="00E81C5F"/>
    <w:rsid w:val="00E81D89"/>
    <w:rsid w:val="00E81E6A"/>
    <w:rsid w:val="00E8224D"/>
    <w:rsid w:val="00E825EC"/>
    <w:rsid w:val="00E829ED"/>
    <w:rsid w:val="00E82B4E"/>
    <w:rsid w:val="00E83286"/>
    <w:rsid w:val="00E8372C"/>
    <w:rsid w:val="00E83A82"/>
    <w:rsid w:val="00E83CF0"/>
    <w:rsid w:val="00E83EBA"/>
    <w:rsid w:val="00E84126"/>
    <w:rsid w:val="00E84532"/>
    <w:rsid w:val="00E84542"/>
    <w:rsid w:val="00E84621"/>
    <w:rsid w:val="00E846AF"/>
    <w:rsid w:val="00E856DD"/>
    <w:rsid w:val="00E85A14"/>
    <w:rsid w:val="00E85D3D"/>
    <w:rsid w:val="00E864BC"/>
    <w:rsid w:val="00E865A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58A6"/>
    <w:rsid w:val="00E9636B"/>
    <w:rsid w:val="00E96576"/>
    <w:rsid w:val="00E96D09"/>
    <w:rsid w:val="00E96FED"/>
    <w:rsid w:val="00E97776"/>
    <w:rsid w:val="00E979FE"/>
    <w:rsid w:val="00EA0821"/>
    <w:rsid w:val="00EA08B3"/>
    <w:rsid w:val="00EA09C8"/>
    <w:rsid w:val="00EA0AC5"/>
    <w:rsid w:val="00EA0F13"/>
    <w:rsid w:val="00EA114B"/>
    <w:rsid w:val="00EA1178"/>
    <w:rsid w:val="00EA1449"/>
    <w:rsid w:val="00EA1822"/>
    <w:rsid w:val="00EA182F"/>
    <w:rsid w:val="00EA19E3"/>
    <w:rsid w:val="00EA1BEA"/>
    <w:rsid w:val="00EA1D08"/>
    <w:rsid w:val="00EA1FE4"/>
    <w:rsid w:val="00EA2415"/>
    <w:rsid w:val="00EA28ED"/>
    <w:rsid w:val="00EA29DF"/>
    <w:rsid w:val="00EA3073"/>
    <w:rsid w:val="00EA3163"/>
    <w:rsid w:val="00EA3433"/>
    <w:rsid w:val="00EA3498"/>
    <w:rsid w:val="00EA397A"/>
    <w:rsid w:val="00EA3F5A"/>
    <w:rsid w:val="00EA4C44"/>
    <w:rsid w:val="00EA4D19"/>
    <w:rsid w:val="00EA4F8A"/>
    <w:rsid w:val="00EA57A3"/>
    <w:rsid w:val="00EA5A7F"/>
    <w:rsid w:val="00EA5C9A"/>
    <w:rsid w:val="00EA660E"/>
    <w:rsid w:val="00EA6C70"/>
    <w:rsid w:val="00EA7530"/>
    <w:rsid w:val="00EA7BF6"/>
    <w:rsid w:val="00EA7C61"/>
    <w:rsid w:val="00EB0092"/>
    <w:rsid w:val="00EB042B"/>
    <w:rsid w:val="00EB15D3"/>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A00"/>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9D9"/>
    <w:rsid w:val="00ED0C6B"/>
    <w:rsid w:val="00ED0EAE"/>
    <w:rsid w:val="00ED0F86"/>
    <w:rsid w:val="00ED1197"/>
    <w:rsid w:val="00ED11CE"/>
    <w:rsid w:val="00ED12C1"/>
    <w:rsid w:val="00ED13FB"/>
    <w:rsid w:val="00ED1FE7"/>
    <w:rsid w:val="00ED23BA"/>
    <w:rsid w:val="00ED2657"/>
    <w:rsid w:val="00ED2A41"/>
    <w:rsid w:val="00ED2EB8"/>
    <w:rsid w:val="00ED34F6"/>
    <w:rsid w:val="00ED35C0"/>
    <w:rsid w:val="00ED3758"/>
    <w:rsid w:val="00ED3911"/>
    <w:rsid w:val="00ED3DA0"/>
    <w:rsid w:val="00ED3FC6"/>
    <w:rsid w:val="00ED42F0"/>
    <w:rsid w:val="00ED477D"/>
    <w:rsid w:val="00ED47B6"/>
    <w:rsid w:val="00ED4E4B"/>
    <w:rsid w:val="00ED5115"/>
    <w:rsid w:val="00ED5179"/>
    <w:rsid w:val="00ED5589"/>
    <w:rsid w:val="00ED57CE"/>
    <w:rsid w:val="00ED5887"/>
    <w:rsid w:val="00ED5C19"/>
    <w:rsid w:val="00ED5E4E"/>
    <w:rsid w:val="00ED5F50"/>
    <w:rsid w:val="00ED607E"/>
    <w:rsid w:val="00ED6202"/>
    <w:rsid w:val="00ED635F"/>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3688"/>
    <w:rsid w:val="00EE36B2"/>
    <w:rsid w:val="00EE3A69"/>
    <w:rsid w:val="00EE3D13"/>
    <w:rsid w:val="00EE3D35"/>
    <w:rsid w:val="00EE3EBB"/>
    <w:rsid w:val="00EE4997"/>
    <w:rsid w:val="00EE4AFC"/>
    <w:rsid w:val="00EE5D3F"/>
    <w:rsid w:val="00EE61AD"/>
    <w:rsid w:val="00EE6470"/>
    <w:rsid w:val="00EE6A67"/>
    <w:rsid w:val="00EE6E5F"/>
    <w:rsid w:val="00EE6EF4"/>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11B"/>
    <w:rsid w:val="00F004EB"/>
    <w:rsid w:val="00F00518"/>
    <w:rsid w:val="00F0072E"/>
    <w:rsid w:val="00F009B0"/>
    <w:rsid w:val="00F01211"/>
    <w:rsid w:val="00F016CC"/>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5AE"/>
    <w:rsid w:val="00F0669A"/>
    <w:rsid w:val="00F068E6"/>
    <w:rsid w:val="00F07639"/>
    <w:rsid w:val="00F076EE"/>
    <w:rsid w:val="00F078A2"/>
    <w:rsid w:val="00F078CD"/>
    <w:rsid w:val="00F07A4A"/>
    <w:rsid w:val="00F07ADB"/>
    <w:rsid w:val="00F10954"/>
    <w:rsid w:val="00F10C9A"/>
    <w:rsid w:val="00F11097"/>
    <w:rsid w:val="00F11189"/>
    <w:rsid w:val="00F11349"/>
    <w:rsid w:val="00F11738"/>
    <w:rsid w:val="00F11892"/>
    <w:rsid w:val="00F11CCD"/>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7C5"/>
    <w:rsid w:val="00F248B9"/>
    <w:rsid w:val="00F24944"/>
    <w:rsid w:val="00F24C06"/>
    <w:rsid w:val="00F24DDE"/>
    <w:rsid w:val="00F24E51"/>
    <w:rsid w:val="00F25298"/>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383"/>
    <w:rsid w:val="00F326FA"/>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378DA"/>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C6C"/>
    <w:rsid w:val="00F50F92"/>
    <w:rsid w:val="00F51056"/>
    <w:rsid w:val="00F511FA"/>
    <w:rsid w:val="00F51676"/>
    <w:rsid w:val="00F52634"/>
    <w:rsid w:val="00F52A74"/>
    <w:rsid w:val="00F52E42"/>
    <w:rsid w:val="00F531E0"/>
    <w:rsid w:val="00F534CD"/>
    <w:rsid w:val="00F534E4"/>
    <w:rsid w:val="00F536DF"/>
    <w:rsid w:val="00F53818"/>
    <w:rsid w:val="00F538E5"/>
    <w:rsid w:val="00F53D55"/>
    <w:rsid w:val="00F53F43"/>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82D"/>
    <w:rsid w:val="00F6092F"/>
    <w:rsid w:val="00F60AB8"/>
    <w:rsid w:val="00F60BCE"/>
    <w:rsid w:val="00F6141B"/>
    <w:rsid w:val="00F6158A"/>
    <w:rsid w:val="00F619F6"/>
    <w:rsid w:val="00F61ADE"/>
    <w:rsid w:val="00F62154"/>
    <w:rsid w:val="00F62FAC"/>
    <w:rsid w:val="00F630AA"/>
    <w:rsid w:val="00F63E68"/>
    <w:rsid w:val="00F63EC8"/>
    <w:rsid w:val="00F6440A"/>
    <w:rsid w:val="00F64AC8"/>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A6"/>
    <w:rsid w:val="00F672D7"/>
    <w:rsid w:val="00F674E3"/>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56A"/>
    <w:rsid w:val="00F74CA7"/>
    <w:rsid w:val="00F74D16"/>
    <w:rsid w:val="00F74E3B"/>
    <w:rsid w:val="00F751BE"/>
    <w:rsid w:val="00F75210"/>
    <w:rsid w:val="00F75223"/>
    <w:rsid w:val="00F75E2C"/>
    <w:rsid w:val="00F760EE"/>
    <w:rsid w:val="00F76223"/>
    <w:rsid w:val="00F76B07"/>
    <w:rsid w:val="00F77161"/>
    <w:rsid w:val="00F77596"/>
    <w:rsid w:val="00F7763B"/>
    <w:rsid w:val="00F77896"/>
    <w:rsid w:val="00F77BB3"/>
    <w:rsid w:val="00F77E65"/>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784"/>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0C3"/>
    <w:rsid w:val="00F94191"/>
    <w:rsid w:val="00F9443B"/>
    <w:rsid w:val="00F94CA5"/>
    <w:rsid w:val="00F952C5"/>
    <w:rsid w:val="00F953FE"/>
    <w:rsid w:val="00F96AB2"/>
    <w:rsid w:val="00F97540"/>
    <w:rsid w:val="00F9777B"/>
    <w:rsid w:val="00F979B0"/>
    <w:rsid w:val="00F97F52"/>
    <w:rsid w:val="00F97FB0"/>
    <w:rsid w:val="00FA0BCC"/>
    <w:rsid w:val="00FA1070"/>
    <w:rsid w:val="00FA164F"/>
    <w:rsid w:val="00FA165E"/>
    <w:rsid w:val="00FA194E"/>
    <w:rsid w:val="00FA1ACB"/>
    <w:rsid w:val="00FA1BB5"/>
    <w:rsid w:val="00FA1FDF"/>
    <w:rsid w:val="00FA21F4"/>
    <w:rsid w:val="00FA2F3A"/>
    <w:rsid w:val="00FA304B"/>
    <w:rsid w:val="00FA3214"/>
    <w:rsid w:val="00FA397C"/>
    <w:rsid w:val="00FA3D5B"/>
    <w:rsid w:val="00FA4C7D"/>
    <w:rsid w:val="00FA4E97"/>
    <w:rsid w:val="00FA4ED6"/>
    <w:rsid w:val="00FA4FD7"/>
    <w:rsid w:val="00FA5750"/>
    <w:rsid w:val="00FA5874"/>
    <w:rsid w:val="00FA6476"/>
    <w:rsid w:val="00FA6883"/>
    <w:rsid w:val="00FA6A95"/>
    <w:rsid w:val="00FA6E13"/>
    <w:rsid w:val="00FA70CC"/>
    <w:rsid w:val="00FA7277"/>
    <w:rsid w:val="00FA7316"/>
    <w:rsid w:val="00FA7339"/>
    <w:rsid w:val="00FA77D4"/>
    <w:rsid w:val="00FA798A"/>
    <w:rsid w:val="00FA7E20"/>
    <w:rsid w:val="00FB0FF2"/>
    <w:rsid w:val="00FB17AF"/>
    <w:rsid w:val="00FB18B5"/>
    <w:rsid w:val="00FB197F"/>
    <w:rsid w:val="00FB23DD"/>
    <w:rsid w:val="00FB2830"/>
    <w:rsid w:val="00FB312F"/>
    <w:rsid w:val="00FB35C3"/>
    <w:rsid w:val="00FB409D"/>
    <w:rsid w:val="00FB4272"/>
    <w:rsid w:val="00FB546C"/>
    <w:rsid w:val="00FB580C"/>
    <w:rsid w:val="00FB584F"/>
    <w:rsid w:val="00FB5D61"/>
    <w:rsid w:val="00FB6343"/>
    <w:rsid w:val="00FB6A75"/>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915"/>
    <w:rsid w:val="00FD003B"/>
    <w:rsid w:val="00FD0F80"/>
    <w:rsid w:val="00FD1149"/>
    <w:rsid w:val="00FD19A1"/>
    <w:rsid w:val="00FD2043"/>
    <w:rsid w:val="00FD20F4"/>
    <w:rsid w:val="00FD245D"/>
    <w:rsid w:val="00FD296C"/>
    <w:rsid w:val="00FD315A"/>
    <w:rsid w:val="00FD31A5"/>
    <w:rsid w:val="00FD3281"/>
    <w:rsid w:val="00FD3406"/>
    <w:rsid w:val="00FD3499"/>
    <w:rsid w:val="00FD370A"/>
    <w:rsid w:val="00FD376D"/>
    <w:rsid w:val="00FD3BEE"/>
    <w:rsid w:val="00FD3D3D"/>
    <w:rsid w:val="00FD4795"/>
    <w:rsid w:val="00FD49B4"/>
    <w:rsid w:val="00FD4B84"/>
    <w:rsid w:val="00FD5F8B"/>
    <w:rsid w:val="00FD61E3"/>
    <w:rsid w:val="00FD6751"/>
    <w:rsid w:val="00FD6D64"/>
    <w:rsid w:val="00FD701C"/>
    <w:rsid w:val="00FD76D9"/>
    <w:rsid w:val="00FD78CB"/>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3C"/>
    <w:rsid w:val="00FE72AE"/>
    <w:rsid w:val="00FE7BC4"/>
    <w:rsid w:val="00FF0A09"/>
    <w:rsid w:val="00FF0BE3"/>
    <w:rsid w:val="00FF0BF3"/>
    <w:rsid w:val="00FF0D01"/>
    <w:rsid w:val="00FF11C6"/>
    <w:rsid w:val="00FF1384"/>
    <w:rsid w:val="00FF1B34"/>
    <w:rsid w:val="00FF2495"/>
    <w:rsid w:val="00FF2AC3"/>
    <w:rsid w:val="00FF2EC4"/>
    <w:rsid w:val="00FF3625"/>
    <w:rsid w:val="00FF36AA"/>
    <w:rsid w:val="00FF3D9F"/>
    <w:rsid w:val="00FF4055"/>
    <w:rsid w:val="00FF4786"/>
    <w:rsid w:val="00FF4978"/>
    <w:rsid w:val="00FF4BA5"/>
    <w:rsid w:val="00FF4D59"/>
    <w:rsid w:val="00FF5169"/>
    <w:rsid w:val="00FF5328"/>
    <w:rsid w:val="00FF5399"/>
    <w:rsid w:val="00FF58A7"/>
    <w:rsid w:val="00FF6A50"/>
    <w:rsid w:val="00FF6D0F"/>
    <w:rsid w:val="00FF74EF"/>
    <w:rsid w:val="00FF75FD"/>
    <w:rsid w:val="00FF77F8"/>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f">
      <v:stroke on="f"/>
      <o:colormru v:ext="edit" colors="white"/>
    </o:shapedefaults>
    <o:shapelayout v:ext="edit">
      <o:idmap v:ext="edit" data="1"/>
    </o:shapelayout>
  </w:shapeDefaults>
  <w:decimalSymbol w:val="."/>
  <w:listSeparator w:val=","/>
  <w14:docId w14:val="768FCDAA"/>
  <w15:docId w15:val="{65CC2E2D-B551-480B-BE23-18DD297D8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9" w:qFormat="1"/>
    <w:lsdException w:name="heading 4" w:uiPriority="9"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22EE"/>
    <w:pPr>
      <w:spacing w:before="120" w:after="120"/>
    </w:pPr>
  </w:style>
  <w:style w:type="paragraph" w:styleId="Heading1">
    <w:name w:val="heading 1"/>
    <w:basedOn w:val="Normal"/>
    <w:next w:val="BodyText"/>
    <w:link w:val="Heading1Char"/>
    <w:qFormat/>
    <w:rsid w:val="003C4ED7"/>
    <w:pPr>
      <w:keepNext/>
      <w:keepLines/>
      <w:numPr>
        <w:numId w:val="13"/>
      </w:numPr>
      <w:spacing w:before="300" w:after="360" w:line="440" w:lineRule="exact"/>
      <w:ind w:left="0"/>
      <w:outlineLvl w:val="0"/>
    </w:pPr>
    <w:rPr>
      <w:b/>
      <w:bCs/>
      <w:color w:val="B3272F" w:themeColor="text2"/>
      <w:kern w:val="32"/>
      <w:sz w:val="40"/>
      <w:szCs w:val="32"/>
    </w:rPr>
  </w:style>
  <w:style w:type="paragraph" w:styleId="Heading2">
    <w:name w:val="heading 2"/>
    <w:basedOn w:val="Normal"/>
    <w:next w:val="BodyText"/>
    <w:link w:val="Heading2Char"/>
    <w:qFormat/>
    <w:rsid w:val="00B544B4"/>
    <w:pPr>
      <w:keepNext/>
      <w:keepLines/>
      <w:numPr>
        <w:ilvl w:val="1"/>
        <w:numId w:val="13"/>
      </w:numPr>
      <w:tabs>
        <w:tab w:val="left" w:pos="1418"/>
        <w:tab w:val="left" w:pos="1701"/>
        <w:tab w:val="left" w:pos="1985"/>
      </w:tabs>
      <w:spacing w:before="240" w:after="100" w:line="280" w:lineRule="exact"/>
      <w:ind w:left="0"/>
      <w:outlineLvl w:val="1"/>
    </w:pPr>
    <w:rPr>
      <w:b/>
      <w:bCs/>
      <w:iCs/>
      <w:color w:val="B3272F" w:themeColor="text2"/>
      <w:kern w:val="20"/>
      <w:sz w:val="28"/>
      <w:szCs w:val="28"/>
      <w:lang w:eastAsia="en-US"/>
    </w:rPr>
  </w:style>
  <w:style w:type="paragraph" w:styleId="Heading3">
    <w:name w:val="heading 3"/>
    <w:basedOn w:val="Normal"/>
    <w:next w:val="BodyText"/>
    <w:link w:val="Heading3Char"/>
    <w:uiPriority w:val="99"/>
    <w:qFormat/>
    <w:rsid w:val="00105668"/>
    <w:pPr>
      <w:keepNext/>
      <w:keepLines/>
      <w:numPr>
        <w:ilvl w:val="2"/>
        <w:numId w:val="13"/>
      </w:numPr>
      <w:tabs>
        <w:tab w:val="left" w:pos="1418"/>
        <w:tab w:val="left" w:pos="1701"/>
        <w:tab w:val="left" w:pos="1985"/>
      </w:tabs>
      <w:spacing w:before="200" w:after="100" w:line="240" w:lineRule="exact"/>
      <w:ind w:left="0"/>
      <w:outlineLvl w:val="2"/>
    </w:pPr>
    <w:rPr>
      <w:b/>
      <w:color w:val="B3272F"/>
      <w:sz w:val="24"/>
    </w:rPr>
  </w:style>
  <w:style w:type="paragraph" w:styleId="Heading4">
    <w:name w:val="heading 4"/>
    <w:basedOn w:val="Normal"/>
    <w:next w:val="BodyText"/>
    <w:link w:val="Heading4Char"/>
    <w:uiPriority w:val="9"/>
    <w:qFormat/>
    <w:rsid w:val="00DA2779"/>
    <w:pPr>
      <w:keepNext/>
      <w:keepLines/>
      <w:numPr>
        <w:ilvl w:val="3"/>
        <w:numId w:val="13"/>
      </w:numPr>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DA2779"/>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B3272F"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rsid w:val="000758E3"/>
    <w:pPr>
      <w:keepNext/>
      <w:keepLines/>
      <w:pageBreakBefore/>
      <w:framePr w:w="11907" w:h="1985" w:hRule="exact" w:hSpace="11340" w:vSpace="284" w:wrap="around" w:vAnchor="page" w:hAnchor="page" w:yAlign="top"/>
      <w:numPr>
        <w:numId w:val="14"/>
      </w:numPr>
      <w:tabs>
        <w:tab w:val="left" w:pos="3685"/>
      </w:tabs>
      <w:spacing w:before="1300" w:after="440" w:line="440" w:lineRule="exact"/>
      <w:ind w:right="1134"/>
      <w:outlineLvl w:val="7"/>
    </w:pPr>
    <w:rPr>
      <w:rFonts w:asciiTheme="majorHAnsi" w:eastAsiaTheme="majorEastAsia" w:hAnsiTheme="majorHAnsi" w:cstheme="majorBidi"/>
      <w:b/>
      <w:color w:val="B3272F" w:themeColor="text2"/>
      <w:sz w:val="40"/>
    </w:rPr>
  </w:style>
  <w:style w:type="paragraph" w:styleId="Heading9">
    <w:name w:val="heading 9"/>
    <w:aliases w:val="Appendix Heading 1"/>
    <w:basedOn w:val="Normal"/>
    <w:next w:val="BodyText"/>
    <w:link w:val="Heading9Char"/>
    <w:uiPriority w:val="1"/>
    <w:rsid w:val="00E8055B"/>
    <w:pPr>
      <w:keepNext/>
      <w:keepLines/>
      <w:numPr>
        <w:ilvl w:val="1"/>
        <w:numId w:val="14"/>
      </w:numPr>
      <w:tabs>
        <w:tab w:val="left" w:pos="1559"/>
        <w:tab w:val="left" w:pos="1843"/>
        <w:tab w:val="left" w:pos="2126"/>
        <w:tab w:val="left" w:pos="2410"/>
      </w:tabs>
      <w:spacing w:before="240" w:after="100" w:line="280" w:lineRule="exact"/>
      <w:outlineLvl w:val="8"/>
    </w:pPr>
    <w:rPr>
      <w:b/>
      <w:color w:val="B3272F"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61E6"/>
    <w:pPr>
      <w:spacing w:line="240" w:lineRule="auto"/>
    </w:pPr>
  </w:style>
  <w:style w:type="paragraph" w:styleId="Footer">
    <w:name w:val="footer"/>
    <w:basedOn w:val="Normal"/>
    <w:link w:val="FooterChar"/>
    <w:rsid w:val="00F83203"/>
    <w:pPr>
      <w:spacing w:line="200" w:lineRule="atLeast"/>
    </w:pPr>
    <w:rPr>
      <w:sz w:val="16"/>
    </w:rPr>
  </w:style>
  <w:style w:type="paragraph" w:customStyle="1" w:styleId="xDisclaimertext3">
    <w:name w:val="xDisclaimer text 3"/>
    <w:basedOn w:val="xDisclaimerText"/>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B3272F" w:themeColor="text2"/>
        <w:bottom w:val="single" w:sz="8" w:space="0" w:color="B3272F" w:themeColor="text2"/>
        <w:insideH w:val="single" w:sz="8" w:space="0" w:color="B3272F"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B3272F" w:themeFill="text2"/>
      </w:tcPr>
    </w:tblStylePr>
    <w:tblStylePr w:type="lastRow">
      <w:rPr>
        <w:b w:val="0"/>
      </w:rPr>
    </w:tblStylePr>
    <w:tblStylePr w:type="lastCol">
      <w:pPr>
        <w:jc w:val="left"/>
      </w:pPr>
    </w:tblStylePr>
    <w:tblStylePr w:type="band1Vert">
      <w:tblPr/>
      <w:tcPr>
        <w:shd w:val="clear" w:color="auto" w:fill="F7E9EA" w:themeFill="background2"/>
      </w:tcPr>
    </w:tblStylePr>
    <w:tblStylePr w:type="nwCell">
      <w:pPr>
        <w:jc w:val="left"/>
      </w:pPr>
      <w:tblPr/>
      <w:tcPr>
        <w:vAlign w:val="center"/>
      </w:tcPr>
    </w:tblStylePr>
  </w:style>
  <w:style w:type="paragraph" w:customStyle="1" w:styleId="FooterEven">
    <w:name w:val="Footer Even"/>
    <w:next w:val="Footer"/>
    <w:rsid w:val="00F83203"/>
    <w:pPr>
      <w:spacing w:line="200" w:lineRule="atLeast"/>
    </w:pPr>
    <w:rPr>
      <w:sz w:val="16"/>
    </w:rPr>
  </w:style>
  <w:style w:type="character" w:customStyle="1" w:styleId="FooterChar">
    <w:name w:val="Footer Char"/>
    <w:basedOn w:val="DefaultParagraphFont"/>
    <w:link w:val="Footer"/>
    <w:rsid w:val="00F83203"/>
    <w:rPr>
      <w:sz w:val="16"/>
    </w:rPr>
  </w:style>
  <w:style w:type="paragraph" w:customStyle="1" w:styleId="FooterOddPageNumber">
    <w:name w:val="Footer Odd Page Number"/>
    <w:basedOn w:val="FooterOdd"/>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3"/>
      </w:numPr>
    </w:pPr>
  </w:style>
  <w:style w:type="paragraph" w:styleId="ListNumber2">
    <w:name w:val="List Number 2"/>
    <w:basedOn w:val="Normal"/>
    <w:qFormat/>
    <w:rsid w:val="00781566"/>
    <w:pPr>
      <w:numPr>
        <w:ilvl w:val="1"/>
        <w:numId w:val="3"/>
      </w:numPr>
    </w:pPr>
  </w:style>
  <w:style w:type="paragraph" w:styleId="ListNumber3">
    <w:name w:val="List Number 3"/>
    <w:basedOn w:val="Normal"/>
    <w:qFormat/>
    <w:rsid w:val="00781566"/>
    <w:pPr>
      <w:numPr>
        <w:ilvl w:val="2"/>
        <w:numId w:val="3"/>
      </w:numPr>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uiPriority w:val="99"/>
    <w:rsid w:val="004561E6"/>
    <w:rPr>
      <w:color w:val="auto"/>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86233C"/>
    <w:pPr>
      <w:spacing w:before="60"/>
    </w:pPr>
    <w:rPr>
      <w:rFonts w:cs="Times New Roman"/>
      <w:lang w:eastAsia="en-US"/>
    </w:rPr>
  </w:style>
  <w:style w:type="character" w:customStyle="1" w:styleId="BodyTextChar">
    <w:name w:val="Body Text Char"/>
    <w:basedOn w:val="DefaultParagraphFont"/>
    <w:link w:val="BodyText"/>
    <w:rsid w:val="0086233C"/>
    <w:rPr>
      <w:rFonts w:cs="Times New Roman"/>
      <w:lang w:eastAsia="en-US"/>
    </w:rPr>
  </w:style>
  <w:style w:type="paragraph" w:customStyle="1" w:styleId="Footnotes">
    <w:name w:val="Footnotes"/>
    <w:basedOn w:val="Normal"/>
    <w:rsid w:val="0016301C"/>
    <w:pPr>
      <w:keepLines/>
      <w:numPr>
        <w:numId w:val="5"/>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color w:val="FFFFFF"/>
    </w:rPr>
  </w:style>
  <w:style w:type="character" w:customStyle="1" w:styleId="Superscript">
    <w:name w:val="Superscript"/>
    <w:semiHidden/>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8466D6"/>
    <w:pPr>
      <w:numPr>
        <w:numId w:val="6"/>
      </w:numPr>
      <w:tabs>
        <w:tab w:val="left" w:pos="567"/>
      </w:tabs>
    </w:pPr>
  </w:style>
  <w:style w:type="paragraph" w:styleId="ListBullet2">
    <w:name w:val="List Bullet 2"/>
    <w:basedOn w:val="ListBullet"/>
    <w:unhideWhenUsed/>
    <w:qFormat/>
    <w:rsid w:val="002E55CB"/>
    <w:pPr>
      <w:numPr>
        <w:numId w:val="42"/>
      </w:numPr>
      <w:tabs>
        <w:tab w:val="clear" w:pos="567"/>
      </w:tabs>
      <w:ind w:left="568" w:hanging="284"/>
    </w:pPr>
  </w:style>
  <w:style w:type="paragraph" w:styleId="ListBullet3">
    <w:name w:val="List Bullet 3"/>
    <w:basedOn w:val="Normal"/>
    <w:unhideWhenUsed/>
    <w:rsid w:val="004D4063"/>
    <w:pPr>
      <w:numPr>
        <w:ilvl w:val="2"/>
        <w:numId w:val="6"/>
      </w:numPr>
    </w:pPr>
  </w:style>
  <w:style w:type="paragraph" w:styleId="Subtitle">
    <w:name w:val="Subtitle"/>
    <w:basedOn w:val="Normal"/>
    <w:next w:val="Normal"/>
    <w:link w:val="SubtitleChar"/>
    <w:uiPriority w:val="99"/>
    <w:rsid w:val="001748A0"/>
    <w:pPr>
      <w:numPr>
        <w:ilvl w:val="1"/>
      </w:numPr>
      <w:spacing w:line="400" w:lineRule="exact"/>
      <w:jc w:val="right"/>
    </w:pPr>
    <w:rPr>
      <w:rFonts w:asciiTheme="majorHAnsi" w:eastAsiaTheme="majorEastAsia" w:hAnsiTheme="majorHAnsi" w:cstheme="majorBidi"/>
      <w:iCs/>
      <w:color w:val="FFFFFF" w:themeColor="background1"/>
      <w:sz w:val="32"/>
      <w:szCs w:val="24"/>
    </w:rPr>
  </w:style>
  <w:style w:type="character" w:customStyle="1" w:styleId="SubtitleChar">
    <w:name w:val="Subtitle Char"/>
    <w:basedOn w:val="DefaultParagraphFont"/>
    <w:link w:val="Subtitle"/>
    <w:uiPriority w:val="99"/>
    <w:rsid w:val="001748A0"/>
    <w:rPr>
      <w:rFonts w:asciiTheme="majorHAnsi" w:eastAsiaTheme="majorEastAsia" w:hAnsiTheme="majorHAnsi" w:cstheme="majorBidi"/>
      <w:iCs/>
      <w:color w:val="FFFFFF" w:themeColor="background1"/>
      <w:sz w:val="32"/>
      <w:szCs w:val="24"/>
    </w:rPr>
  </w:style>
  <w:style w:type="paragraph" w:customStyle="1" w:styleId="TableTextLeft">
    <w:name w:val="Table Text Left"/>
    <w:basedOn w:val="Normal"/>
    <w:link w:val="TableTextLeftChar"/>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qFormat/>
    <w:rsid w:val="004D4063"/>
    <w:pPr>
      <w:numPr>
        <w:numId w:val="8"/>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after="20" w:line="240" w:lineRule="auto"/>
    </w:pPr>
  </w:style>
  <w:style w:type="character" w:customStyle="1" w:styleId="Heading4Char">
    <w:name w:val="Heading 4 Char"/>
    <w:basedOn w:val="DefaultParagraphFont"/>
    <w:link w:val="Heading4"/>
    <w:uiPriority w:val="9"/>
    <w:rsid w:val="00DA2779"/>
    <w:rPr>
      <w:rFonts w:asciiTheme="majorHAnsi" w:eastAsiaTheme="majorEastAsia" w:hAnsiTheme="majorHAnsi" w:cstheme="majorBidi"/>
      <w:b/>
      <w:bCs/>
      <w:i/>
      <w:iCs/>
      <w:color w:val="494847"/>
    </w:rPr>
  </w:style>
  <w:style w:type="paragraph" w:customStyle="1" w:styleId="xDisclaimerHeading">
    <w:name w:val="xDisclaimer Heading"/>
    <w:basedOn w:val="Normal"/>
    <w:rsid w:val="0086233C"/>
    <w:pPr>
      <w:spacing w:before="170" w:after="20" w:line="170" w:lineRule="atLeast"/>
    </w:pPr>
    <w:rPr>
      <w:b/>
      <w:sz w:val="16"/>
    </w:rPr>
  </w:style>
  <w:style w:type="paragraph" w:styleId="Title">
    <w:name w:val="Title"/>
    <w:basedOn w:val="Normal"/>
    <w:next w:val="Normal"/>
    <w:link w:val="TitleChar"/>
    <w:uiPriority w:val="99"/>
    <w:rsid w:val="002C2E8E"/>
    <w:pPr>
      <w:spacing w:after="360" w:line="600" w:lineRule="exact"/>
      <w:jc w:val="right"/>
    </w:pPr>
    <w:rPr>
      <w:rFonts w:asciiTheme="majorHAnsi" w:eastAsiaTheme="majorEastAsia" w:hAnsiTheme="majorHAnsi" w:cstheme="majorBidi"/>
      <w:b/>
      <w:color w:val="FFFFFF" w:themeColor="background1"/>
      <w:spacing w:val="-2"/>
      <w:sz w:val="54"/>
      <w:szCs w:val="52"/>
    </w:rPr>
  </w:style>
  <w:style w:type="character" w:customStyle="1" w:styleId="TitleChar">
    <w:name w:val="Title Char"/>
    <w:basedOn w:val="DefaultParagraphFont"/>
    <w:link w:val="Title"/>
    <w:uiPriority w:val="99"/>
    <w:rsid w:val="000758E3"/>
    <w:rPr>
      <w:rFonts w:asciiTheme="majorHAnsi" w:eastAsiaTheme="majorEastAsia" w:hAnsiTheme="majorHAnsi" w:cstheme="majorBidi"/>
      <w:b/>
      <w:color w:val="FFFFFF" w:themeColor="background1"/>
      <w:spacing w:val="-2"/>
      <w:sz w:val="54"/>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rsid w:val="003636EA"/>
    <w:pPr>
      <w:tabs>
        <w:tab w:val="right" w:leader="dot" w:pos="9582"/>
      </w:tabs>
      <w:spacing w:before="240" w:after="60"/>
      <w:ind w:right="851"/>
    </w:pPr>
    <w:rPr>
      <w:b/>
      <w:noProof/>
      <w:color w:val="B3272F" w:themeColor="text2"/>
      <w:sz w:val="24"/>
      <w:szCs w:val="24"/>
    </w:rPr>
  </w:style>
  <w:style w:type="paragraph" w:styleId="TOCHeading">
    <w:name w:val="TOC Heading"/>
    <w:basedOn w:val="Normal"/>
    <w:uiPriority w:val="99"/>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B3272F" w:themeColor="text2"/>
      <w:sz w:val="40"/>
      <w:szCs w:val="40"/>
    </w:rPr>
  </w:style>
  <w:style w:type="paragraph" w:styleId="TOC2">
    <w:name w:val="toc 2"/>
    <w:basedOn w:val="Normal"/>
    <w:next w:val="Normal"/>
    <w:uiPriority w:val="39"/>
    <w:rsid w:val="00887CC1"/>
    <w:pPr>
      <w:tabs>
        <w:tab w:val="right" w:leader="dot" w:pos="9582"/>
      </w:tabs>
      <w:spacing w:after="60"/>
      <w:ind w:right="851"/>
    </w:pPr>
    <w:rPr>
      <w:b/>
      <w:noProof/>
      <w:szCs w:val="28"/>
    </w:rPr>
  </w:style>
  <w:style w:type="paragraph" w:styleId="TOC3">
    <w:name w:val="toc 3"/>
    <w:basedOn w:val="Normal"/>
    <w:next w:val="Normal"/>
    <w:uiPriority w:val="39"/>
    <w:rsid w:val="003636EA"/>
    <w:pPr>
      <w:tabs>
        <w:tab w:val="right" w:leader="dot" w:pos="9582"/>
      </w:tabs>
      <w:spacing w:before="60" w:after="60"/>
      <w:ind w:left="142" w:right="851"/>
    </w:pPr>
    <w:rPr>
      <w:rFonts w:eastAsiaTheme="minorEastAsia" w:cstheme="minorBidi"/>
      <w:b/>
      <w:noProof/>
      <w:color w:val="4F4E4E"/>
    </w:rPr>
  </w:style>
  <w:style w:type="paragraph" w:styleId="TOC4">
    <w:name w:val="toc 4"/>
    <w:basedOn w:val="Normal"/>
    <w:uiPriority w:val="39"/>
    <w:rsid w:val="003636EA"/>
    <w:pPr>
      <w:tabs>
        <w:tab w:val="right" w:leader="dot" w:pos="9582"/>
      </w:tabs>
      <w:spacing w:before="60" w:after="60"/>
      <w:ind w:left="284"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rsid w:val="003636EA"/>
    <w:pPr>
      <w:keepNext/>
      <w:tabs>
        <w:tab w:val="left" w:pos="2268"/>
      </w:tabs>
      <w:spacing w:before="240" w:after="60"/>
    </w:pPr>
    <w:rPr>
      <w:b/>
      <w:color w:val="B3272F" w:themeColor="text2"/>
      <w:sz w:val="24"/>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rsid w:val="00E8055B"/>
    <w:rPr>
      <w:b/>
      <w:color w:val="B3272F" w:themeColor="text2"/>
      <w:sz w:val="24"/>
    </w:rPr>
  </w:style>
  <w:style w:type="paragraph" w:customStyle="1" w:styleId="AppendixHeading3">
    <w:name w:val="Appendix Heading 3"/>
    <w:basedOn w:val="Normal"/>
    <w:next w:val="BodyText"/>
    <w:uiPriority w:val="2"/>
    <w:rsid w:val="00E8055B"/>
    <w:pPr>
      <w:keepNext/>
      <w:keepLines/>
      <w:numPr>
        <w:ilvl w:val="3"/>
        <w:numId w:val="14"/>
      </w:numPr>
      <w:tabs>
        <w:tab w:val="left" w:pos="1559"/>
        <w:tab w:val="left" w:pos="1843"/>
        <w:tab w:val="left" w:pos="2126"/>
        <w:tab w:val="left" w:pos="2410"/>
        <w:tab w:val="left" w:pos="6804"/>
      </w:tabs>
      <w:spacing w:before="2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line="230" w:lineRule="auto"/>
    </w:pPr>
    <w:rPr>
      <w:spacing w:val="-6"/>
      <w:sz w:val="40"/>
      <w:szCs w:val="28"/>
    </w:rPr>
  </w:style>
  <w:style w:type="paragraph" w:styleId="TOC5">
    <w:name w:val="toc 5"/>
    <w:basedOn w:val="Normal"/>
    <w:next w:val="Normal"/>
    <w:autoRedefine/>
    <w:uiPriority w:val="39"/>
    <w:rsid w:val="001D25DB"/>
    <w:pPr>
      <w:tabs>
        <w:tab w:val="right" w:pos="9582"/>
      </w:tabs>
      <w:spacing w:before="240" w:after="60"/>
      <w:ind w:right="851"/>
    </w:pPr>
    <w:rPr>
      <w:b/>
      <w:color w:val="B3272F" w:themeColor="text2"/>
      <w:sz w:val="24"/>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rsid w:val="001D25DB"/>
    <w:pPr>
      <w:tabs>
        <w:tab w:val="right" w:leader="dot" w:pos="9582"/>
      </w:tabs>
      <w:spacing w:before="240" w:after="60"/>
      <w:ind w:right="851"/>
      <w:contextualSpacing/>
    </w:pPr>
    <w:rPr>
      <w:b/>
      <w:color w:val="B3272F" w:themeColor="text2"/>
      <w:sz w:val="24"/>
    </w:rPr>
  </w:style>
  <w:style w:type="character" w:customStyle="1" w:styleId="Bold">
    <w:name w:val="Bold"/>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rsid w:val="00E8055B"/>
    <w:pPr>
      <w:keepNext/>
      <w:keepLines/>
      <w:numPr>
        <w:ilvl w:val="2"/>
        <w:numId w:val="14"/>
      </w:numPr>
      <w:tabs>
        <w:tab w:val="left" w:pos="1559"/>
        <w:tab w:val="left" w:pos="1843"/>
        <w:tab w:val="left" w:pos="2126"/>
        <w:tab w:val="left" w:pos="2410"/>
      </w:tabs>
      <w:spacing w:before="200" w:after="100" w:line="240" w:lineRule="exact"/>
    </w:pPr>
    <w:rPr>
      <w:b/>
      <w:color w:val="494847"/>
    </w:rPr>
  </w:style>
  <w:style w:type="character" w:customStyle="1" w:styleId="Heading8Char">
    <w:name w:val="Heading 8 Char"/>
    <w:aliases w:val="Appendix Title Char"/>
    <w:basedOn w:val="DefaultParagraphFont"/>
    <w:link w:val="Heading8"/>
    <w:uiPriority w:val="1"/>
    <w:rsid w:val="000758E3"/>
    <w:rPr>
      <w:rFonts w:asciiTheme="majorHAnsi" w:eastAsiaTheme="majorEastAsia" w:hAnsiTheme="majorHAnsi" w:cstheme="majorBidi"/>
      <w:b/>
      <w:color w:val="B3272F" w:themeColor="text2"/>
      <w:sz w:val="40"/>
    </w:rPr>
  </w:style>
  <w:style w:type="paragraph" w:styleId="Quote">
    <w:name w:val="Quote"/>
    <w:basedOn w:val="Normal"/>
    <w:link w:val="QuoteChar"/>
    <w:qFormat/>
    <w:rsid w:val="004D4063"/>
    <w:pPr>
      <w:tabs>
        <w:tab w:val="left" w:pos="1134"/>
      </w:tabs>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B3272F" w:themeColor="text2"/>
    </w:rPr>
  </w:style>
  <w:style w:type="character" w:customStyle="1" w:styleId="Heading5Char">
    <w:name w:val="Heading 5 Char"/>
    <w:basedOn w:val="DefaultParagraphFont"/>
    <w:link w:val="Heading5"/>
    <w:rsid w:val="00DA2779"/>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B3272F"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7E9EA"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7E9EA" w:themeColor="background2"/>
      <w:sz w:val="20"/>
      <w:szCs w:val="20"/>
      <w:lang w:eastAsia="en-US"/>
    </w:rPr>
  </w:style>
  <w:style w:type="paragraph" w:customStyle="1" w:styleId="PullOutBoxBodyText">
    <w:name w:val="Pull Out Box Body Text"/>
    <w:basedOn w:val="Normal"/>
    <w:qFormat/>
    <w:rsid w:val="00C91CF5"/>
    <w:pPr>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9"/>
      </w:numPr>
    </w:pPr>
  </w:style>
  <w:style w:type="paragraph" w:customStyle="1" w:styleId="PullOutBoxBullet2">
    <w:name w:val="Pull Out Box Bullet 2"/>
    <w:basedOn w:val="PullOutBoxBodyText"/>
    <w:qFormat/>
    <w:rsid w:val="004D4063"/>
    <w:pPr>
      <w:numPr>
        <w:ilvl w:val="1"/>
        <w:numId w:val="9"/>
      </w:numPr>
    </w:pPr>
  </w:style>
  <w:style w:type="paragraph" w:customStyle="1" w:styleId="PullOutBoxBullet3">
    <w:name w:val="Pull Out Box Bullet 3"/>
    <w:basedOn w:val="PullOutBoxBodyText"/>
    <w:qFormat/>
    <w:rsid w:val="004D4063"/>
    <w:pPr>
      <w:numPr>
        <w:ilvl w:val="2"/>
        <w:numId w:val="9"/>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rsid w:val="009363B5"/>
    <w:pPr>
      <w:spacing w:before="0" w:after="0" w:line="175" w:lineRule="atLeast"/>
      <w:ind w:left="0" w:right="0"/>
      <w:contextualSpacing w:val="0"/>
    </w:pPr>
  </w:style>
  <w:style w:type="paragraph" w:customStyle="1" w:styleId="IntroFeatureText">
    <w:name w:val="Intro/Feature Text"/>
    <w:basedOn w:val="Normal"/>
    <w:next w:val="BodyText"/>
    <w:qFormat/>
    <w:rsid w:val="00F124C4"/>
    <w:pPr>
      <w:spacing w:before="60" w:after="180" w:line="360" w:lineRule="exact"/>
    </w:pPr>
    <w:rPr>
      <w:color w:val="B3272F" w:themeColor="text2"/>
      <w:spacing w:val="-2"/>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B3272F" w:themeColor="text2"/>
        <w:left w:val="single" w:sz="4" w:space="0" w:color="B3272F" w:themeColor="text2"/>
        <w:bottom w:val="single" w:sz="4" w:space="0" w:color="B3272F" w:themeColor="text2"/>
        <w:right w:val="single" w:sz="4" w:space="0" w:color="B3272F"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7"/>
      </w:numPr>
    </w:pPr>
  </w:style>
  <w:style w:type="paragraph" w:customStyle="1" w:styleId="QuoteBullet2">
    <w:name w:val="Quote Bullet 2"/>
    <w:basedOn w:val="Quote"/>
    <w:qFormat/>
    <w:rsid w:val="004D4063"/>
    <w:pPr>
      <w:numPr>
        <w:ilvl w:val="1"/>
        <w:numId w:val="7"/>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4"/>
      </w:numPr>
    </w:pPr>
  </w:style>
  <w:style w:type="paragraph" w:customStyle="1" w:styleId="PullOutBoxNumbered2">
    <w:name w:val="Pull Out Box Numbered 2"/>
    <w:basedOn w:val="PullOutBoxBodyText"/>
    <w:qFormat/>
    <w:rsid w:val="007A4BA3"/>
    <w:pPr>
      <w:numPr>
        <w:ilvl w:val="1"/>
        <w:numId w:val="4"/>
      </w:numPr>
    </w:pPr>
  </w:style>
  <w:style w:type="paragraph" w:customStyle="1" w:styleId="PullOutBoxNumbered3">
    <w:name w:val="Pull Out Box Numbered 3"/>
    <w:basedOn w:val="PullOutBoxBodyText"/>
    <w:qFormat/>
    <w:rsid w:val="007879D1"/>
    <w:pPr>
      <w:numPr>
        <w:ilvl w:val="2"/>
        <w:numId w:val="4"/>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B3272F"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rsid w:val="009363B5"/>
    <w:pPr>
      <w:spacing w:before="180" w:after="170"/>
    </w:pPr>
  </w:style>
  <w:style w:type="paragraph" w:customStyle="1" w:styleId="Heading1TopofPage">
    <w:name w:val="Heading 1 Top of Page"/>
    <w:basedOn w:val="Heading1"/>
    <w:link w:val="Heading1TopofPageChar"/>
    <w:rsid w:val="003445BF"/>
    <w:pPr>
      <w:pageBreakBefore/>
      <w:framePr w:w="11906" w:h="1701" w:hSpace="11339" w:wrap="around" w:vAnchor="page" w:hAnchor="page" w:x="1" w:y="1"/>
      <w:spacing w:before="1300" w:after="440"/>
      <w:ind w:right="1134"/>
    </w:pPr>
    <w:rPr>
      <w:b w:val="0"/>
      <w:bCs w:val="0"/>
    </w:rPr>
  </w:style>
  <w:style w:type="paragraph" w:customStyle="1" w:styleId="SectionHeading">
    <w:name w:val="Section Heading"/>
    <w:basedOn w:val="Normal"/>
    <w:next w:val="BodyText"/>
    <w:semiHidden/>
    <w:qFormat/>
    <w:rsid w:val="00065E7A"/>
    <w:pPr>
      <w:keepLines/>
      <w:pageBreakBefore/>
      <w:framePr w:w="11907" w:h="3402" w:hSpace="181" w:wrap="around" w:vAnchor="page" w:hAnchor="page" w:xAlign="right" w:yAlign="top"/>
      <w:spacing w:before="1300"/>
      <w:ind w:left="3969" w:right="1134"/>
      <w:suppressOverlap/>
      <w:jc w:val="right"/>
      <w:outlineLvl w:val="4"/>
    </w:pPr>
    <w:rPr>
      <w:b/>
      <w:color w:val="FFFFFF" w:themeColor="background1"/>
      <w:sz w:val="52"/>
      <w:szCs w:val="40"/>
    </w:rPr>
  </w:style>
  <w:style w:type="paragraph" w:customStyle="1" w:styleId="HighlightBoxText">
    <w:name w:val="Highlight Box Text"/>
    <w:basedOn w:val="Normal"/>
    <w:link w:val="HighlightBoxTextChar"/>
    <w:qFormat/>
    <w:rsid w:val="00345B5F"/>
    <w:pPr>
      <w:spacing w:line="300" w:lineRule="atLeast"/>
      <w:ind w:left="227" w:right="227"/>
    </w:pPr>
    <w:rPr>
      <w:color w:val="FFFFFF"/>
      <w:spacing w:val="-2"/>
      <w:sz w:val="24"/>
    </w:rPr>
  </w:style>
  <w:style w:type="character" w:styleId="FollowedHyperlink">
    <w:name w:val="FollowedHyperlink"/>
    <w:basedOn w:val="DefaultParagraphFont"/>
    <w:rsid w:val="00502E1D"/>
    <w:rPr>
      <w:color w:val="800080" w:themeColor="followedHyperlink"/>
      <w:u w:val="single"/>
    </w:rPr>
  </w:style>
  <w:style w:type="paragraph" w:customStyle="1" w:styleId="TitleBarText">
    <w:name w:val="Title Bar Text"/>
    <w:basedOn w:val="Normal"/>
    <w:uiPriority w:val="99"/>
    <w:qFormat/>
    <w:rsid w:val="001C2AAB"/>
    <w:pPr>
      <w:spacing w:line="360" w:lineRule="exact"/>
      <w:jc w:val="right"/>
    </w:pPr>
    <w:rPr>
      <w:color w:val="FFFFFF"/>
      <w:spacing w:val="-2"/>
      <w:sz w:val="28"/>
      <w:szCs w:val="28"/>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5"/>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3445BF"/>
    <w:pPr>
      <w:spacing w:line="240" w:lineRule="auto"/>
    </w:pPr>
    <w:rPr>
      <w:color w:val="FFFFFF"/>
      <w:sz w:val="24"/>
    </w:rPr>
    <w:tblPr>
      <w:tblCellMar>
        <w:top w:w="227" w:type="dxa"/>
        <w:left w:w="0" w:type="dxa"/>
        <w:bottom w:w="227" w:type="dxa"/>
        <w:right w:w="0" w:type="dxa"/>
      </w:tblCellMar>
    </w:tblPr>
    <w:tcPr>
      <w:shd w:val="clear" w:color="auto" w:fill="B3272F"/>
    </w:tcPr>
  </w:style>
  <w:style w:type="paragraph" w:customStyle="1" w:styleId="BodyText100ThemeColour">
    <w:name w:val="Body Text 100% Theme Colour"/>
    <w:basedOn w:val="BodyText"/>
    <w:qFormat/>
    <w:rsid w:val="00096B2D"/>
    <w:rPr>
      <w:color w:val="B3272F" w:themeColor="text2"/>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0"/>
      </w:numPr>
    </w:pPr>
  </w:style>
  <w:style w:type="paragraph" w:customStyle="1" w:styleId="ListAlpha2">
    <w:name w:val="List Alpha 2"/>
    <w:basedOn w:val="Normal"/>
    <w:qFormat/>
    <w:rsid w:val="00893106"/>
    <w:pPr>
      <w:numPr>
        <w:ilvl w:val="1"/>
        <w:numId w:val="10"/>
      </w:numPr>
    </w:pPr>
  </w:style>
  <w:style w:type="paragraph" w:customStyle="1" w:styleId="ListAlpha3">
    <w:name w:val="List Alpha 3"/>
    <w:basedOn w:val="Normal"/>
    <w:qFormat/>
    <w:rsid w:val="00893106"/>
    <w:pPr>
      <w:numPr>
        <w:ilvl w:val="2"/>
        <w:numId w:val="10"/>
      </w:numPr>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link w:val="HighlightBoxBulletChar"/>
    <w:qFormat/>
    <w:rsid w:val="00F24E51"/>
    <w:pPr>
      <w:numPr>
        <w:numId w:val="12"/>
      </w:numPr>
      <w:tabs>
        <w:tab w:val="left" w:pos="454"/>
      </w:tabs>
    </w:pPr>
    <w:rPr>
      <w:sz w:val="20"/>
    </w:r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6D0741"/>
    <w:pPr>
      <w:spacing w:before="40" w:after="40" w:line="220" w:lineRule="atLeast"/>
    </w:pPr>
    <w:rPr>
      <w:sz w:val="18"/>
    </w:rPr>
  </w:style>
  <w:style w:type="paragraph" w:customStyle="1" w:styleId="SmallBullet">
    <w:name w:val="Small Bullet"/>
    <w:basedOn w:val="SmallBodyText"/>
    <w:qFormat/>
    <w:rsid w:val="00D14E24"/>
    <w:pPr>
      <w:numPr>
        <w:numId w:val="11"/>
      </w:numPr>
    </w:pPr>
  </w:style>
  <w:style w:type="paragraph" w:customStyle="1" w:styleId="SmallHeading">
    <w:name w:val="Small Heading"/>
    <w:basedOn w:val="xDisclaimerHeading"/>
    <w:next w:val="SmallBodyText"/>
    <w:qFormat/>
    <w:rsid w:val="006D0741"/>
    <w:pPr>
      <w:spacing w:after="40" w:line="220" w:lineRule="atLeast"/>
    </w:pPr>
    <w:rPr>
      <w:sz w:val="18"/>
    </w:rPr>
  </w:style>
  <w:style w:type="paragraph" w:customStyle="1" w:styleId="xWeb">
    <w:name w:val="xWeb"/>
    <w:basedOn w:val="Normal"/>
    <w:semiHidden/>
    <w:qFormat/>
    <w:rsid w:val="001B758A"/>
    <w:pPr>
      <w:spacing w:line="240" w:lineRule="auto"/>
    </w:pPr>
    <w:rPr>
      <w:b/>
      <w:color w:val="FFFFFF"/>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86451D"/>
    <w:pPr>
      <w:spacing w:line="300" w:lineRule="exact"/>
    </w:pPr>
    <w:rPr>
      <w:sz w:val="24"/>
    </w:rPr>
  </w:style>
  <w:style w:type="paragraph" w:customStyle="1" w:styleId="xAccessibilityHeading">
    <w:name w:val="xAccessibility Heading"/>
    <w:basedOn w:val="Normal"/>
    <w:semiHidden/>
    <w:qFormat/>
    <w:rsid w:val="0086451D"/>
    <w:pPr>
      <w:spacing w:before="170" w:after="20" w:line="300" w:lineRule="exact"/>
    </w:pPr>
    <w:rPr>
      <w:b/>
      <w:sz w:val="24"/>
    </w:rPr>
  </w:style>
  <w:style w:type="paragraph" w:customStyle="1" w:styleId="FooterEvenPageNumber">
    <w:name w:val="Footer Even Page Number"/>
    <w:basedOn w:val="FooterEven"/>
    <w:rsid w:val="001748A0"/>
    <w:pPr>
      <w:framePr w:wrap="around" w:vAnchor="page" w:hAnchor="margin" w:yAlign="bottom"/>
    </w:pPr>
    <w:rPr>
      <w:b/>
      <w:color w:val="00B2A9" w:themeColor="accent1"/>
    </w:rPr>
  </w:style>
  <w:style w:type="character" w:customStyle="1" w:styleId="Heading2Char">
    <w:name w:val="Heading 2 Char"/>
    <w:basedOn w:val="DefaultParagraphFont"/>
    <w:link w:val="Heading2"/>
    <w:rsid w:val="00B544B4"/>
    <w:rPr>
      <w:b/>
      <w:bCs/>
      <w:iCs/>
      <w:color w:val="B3272F" w:themeColor="text2"/>
      <w:kern w:val="20"/>
      <w:sz w:val="28"/>
      <w:szCs w:val="28"/>
      <w:lang w:eastAsia="en-US"/>
    </w:rPr>
  </w:style>
  <w:style w:type="character" w:customStyle="1" w:styleId="Heading1Char">
    <w:name w:val="Heading 1 Char"/>
    <w:basedOn w:val="DefaultParagraphFont"/>
    <w:link w:val="Heading1"/>
    <w:rsid w:val="003C4ED7"/>
    <w:rPr>
      <w:b/>
      <w:bCs/>
      <w:color w:val="B3272F" w:themeColor="text2"/>
      <w:kern w:val="32"/>
      <w:sz w:val="40"/>
      <w:szCs w:val="32"/>
    </w:rPr>
  </w:style>
  <w:style w:type="character" w:customStyle="1" w:styleId="Heading3Char">
    <w:name w:val="Heading 3 Char"/>
    <w:basedOn w:val="DefaultParagraphFont"/>
    <w:link w:val="Heading3"/>
    <w:uiPriority w:val="99"/>
    <w:rsid w:val="00105668"/>
    <w:rPr>
      <w:b/>
      <w:color w:val="B3272F"/>
      <w:sz w:val="24"/>
    </w:rPr>
  </w:style>
  <w:style w:type="character" w:customStyle="1" w:styleId="HiddenText">
    <w:name w:val="Hidden Text"/>
    <w:basedOn w:val="DefaultParagraphFont"/>
    <w:uiPriority w:val="1"/>
    <w:qFormat/>
    <w:rsid w:val="00DC6A43"/>
    <w:rPr>
      <w:vanish/>
      <w:color w:val="FF0000"/>
      <w:sz w:val="20"/>
      <w:u w:val="dotted"/>
    </w:rPr>
  </w:style>
  <w:style w:type="paragraph" w:customStyle="1" w:styleId="xWebCoverPage">
    <w:name w:val="xWebCoverPage"/>
    <w:basedOn w:val="xWeb"/>
    <w:semiHidden/>
    <w:qFormat/>
    <w:rsid w:val="00606CDD"/>
    <w:rPr>
      <w:color w:val="00B2A9"/>
    </w:rPr>
  </w:style>
  <w:style w:type="character" w:customStyle="1" w:styleId="TableTextLeftChar">
    <w:name w:val="Table Text Left Char"/>
    <w:basedOn w:val="DefaultParagraphFont"/>
    <w:link w:val="TableTextLeft"/>
    <w:rsid w:val="00756F57"/>
    <w:rPr>
      <w:sz w:val="18"/>
    </w:rPr>
  </w:style>
  <w:style w:type="paragraph" w:styleId="TOC9">
    <w:name w:val="toc 9"/>
    <w:basedOn w:val="Normal"/>
    <w:next w:val="Normal"/>
    <w:autoRedefine/>
    <w:uiPriority w:val="39"/>
    <w:semiHidden/>
    <w:unhideWhenUsed/>
    <w:rsid w:val="003445BF"/>
    <w:pPr>
      <w:spacing w:after="100"/>
      <w:ind w:left="1600"/>
    </w:pPr>
  </w:style>
  <w:style w:type="numbering" w:customStyle="1" w:styleId="DELWPHeadings">
    <w:name w:val="DELWP Headings"/>
    <w:basedOn w:val="NoList"/>
    <w:rsid w:val="003445BF"/>
    <w:pPr>
      <w:numPr>
        <w:numId w:val="41"/>
      </w:numPr>
    </w:pPr>
  </w:style>
  <w:style w:type="character" w:customStyle="1" w:styleId="Heading1TopofPageChar">
    <w:name w:val="Heading 1 Top of Page Char"/>
    <w:basedOn w:val="DefaultParagraphFont"/>
    <w:link w:val="Heading1TopofPage"/>
    <w:rsid w:val="003445BF"/>
    <w:rPr>
      <w:color w:val="B3272F" w:themeColor="text2"/>
      <w:kern w:val="32"/>
      <w:sz w:val="40"/>
      <w:szCs w:val="32"/>
    </w:rPr>
  </w:style>
  <w:style w:type="numbering" w:customStyle="1" w:styleId="DELWPAppendices">
    <w:name w:val="DELWP Appendices"/>
    <w:basedOn w:val="DELWPHeadings"/>
    <w:rsid w:val="003445BF"/>
    <w:pPr>
      <w:numPr>
        <w:numId w:val="14"/>
      </w:numPr>
    </w:pPr>
  </w:style>
  <w:style w:type="character" w:styleId="UnresolvedMention">
    <w:name w:val="Unresolved Mention"/>
    <w:basedOn w:val="DefaultParagraphFont"/>
    <w:uiPriority w:val="99"/>
    <w:semiHidden/>
    <w:unhideWhenUsed/>
    <w:rsid w:val="003901C7"/>
    <w:rPr>
      <w:color w:val="808080"/>
      <w:shd w:val="clear" w:color="auto" w:fill="E6E6E6"/>
    </w:rPr>
  </w:style>
  <w:style w:type="paragraph" w:styleId="BodyTextIndent">
    <w:name w:val="Body Text Indent"/>
    <w:basedOn w:val="Normal"/>
    <w:link w:val="BodyTextIndentChar"/>
    <w:unhideWhenUsed/>
    <w:rsid w:val="00846D1D"/>
    <w:pPr>
      <w:ind w:left="283"/>
    </w:pPr>
  </w:style>
  <w:style w:type="character" w:customStyle="1" w:styleId="BodyTextIndentChar">
    <w:name w:val="Body Text Indent Char"/>
    <w:basedOn w:val="DefaultParagraphFont"/>
    <w:link w:val="BodyTextIndent"/>
    <w:rsid w:val="00846D1D"/>
  </w:style>
  <w:style w:type="paragraph" w:styleId="EndnoteText">
    <w:name w:val="endnote text"/>
    <w:basedOn w:val="Normal"/>
    <w:link w:val="EndnoteTextChar"/>
    <w:uiPriority w:val="99"/>
    <w:semiHidden/>
    <w:unhideWhenUsed/>
    <w:rsid w:val="00846D1D"/>
    <w:pPr>
      <w:spacing w:after="200" w:line="276" w:lineRule="auto"/>
    </w:pPr>
    <w:rPr>
      <w:rFonts w:ascii="Calibri" w:eastAsia="Calibri" w:hAnsi="Calibri" w:cs="Times New Roman"/>
      <w:color w:val="auto"/>
      <w:lang w:eastAsia="en-US"/>
    </w:rPr>
  </w:style>
  <w:style w:type="character" w:customStyle="1" w:styleId="EndnoteTextChar">
    <w:name w:val="Endnote Text Char"/>
    <w:basedOn w:val="DefaultParagraphFont"/>
    <w:link w:val="EndnoteText"/>
    <w:uiPriority w:val="99"/>
    <w:semiHidden/>
    <w:rsid w:val="00846D1D"/>
    <w:rPr>
      <w:rFonts w:ascii="Calibri" w:eastAsia="Calibri" w:hAnsi="Calibri" w:cs="Times New Roman"/>
      <w:color w:val="auto"/>
      <w:lang w:eastAsia="en-US"/>
    </w:rPr>
  </w:style>
  <w:style w:type="character" w:styleId="EndnoteReference">
    <w:name w:val="endnote reference"/>
    <w:uiPriority w:val="99"/>
    <w:unhideWhenUsed/>
    <w:rsid w:val="00846D1D"/>
    <w:rPr>
      <w:rFonts w:ascii="Tahoma" w:hAnsi="Tahoma" w:cs="Tahoma"/>
      <w:sz w:val="20"/>
      <w:szCs w:val="20"/>
      <w:vertAlign w:val="superscript"/>
    </w:rPr>
  </w:style>
  <w:style w:type="paragraph" w:customStyle="1" w:styleId="BodybulletlastL1Bodycontent">
    <w:name w:val="Body bullet_last_L1 (Body content)"/>
    <w:basedOn w:val="Normal"/>
    <w:next w:val="Normal"/>
    <w:uiPriority w:val="99"/>
    <w:rsid w:val="00846D1D"/>
    <w:pPr>
      <w:widowControl w:val="0"/>
      <w:suppressAutoHyphens/>
      <w:autoSpaceDE w:val="0"/>
      <w:autoSpaceDN w:val="0"/>
      <w:adjustRightInd w:val="0"/>
      <w:spacing w:after="227" w:line="260" w:lineRule="atLeast"/>
      <w:ind w:left="170" w:hanging="170"/>
      <w:textAlignment w:val="center"/>
    </w:pPr>
    <w:rPr>
      <w:rFonts w:ascii="Calibri" w:eastAsia="Cambria" w:hAnsi="Calibri" w:cs="Calibri"/>
      <w:color w:val="000000"/>
      <w:sz w:val="22"/>
      <w:szCs w:val="22"/>
      <w:lang w:val="en-GB" w:eastAsia="en-US"/>
    </w:rPr>
  </w:style>
  <w:style w:type="paragraph" w:styleId="HTMLPreformatted">
    <w:name w:val="HTML Preformatted"/>
    <w:basedOn w:val="Normal"/>
    <w:link w:val="HTMLPreformattedChar"/>
    <w:uiPriority w:val="99"/>
    <w:unhideWhenUsed/>
    <w:rsid w:val="00CD320A"/>
    <w:pPr>
      <w:spacing w:line="240" w:lineRule="auto"/>
    </w:pPr>
    <w:rPr>
      <w:rFonts w:ascii="Consolas" w:hAnsi="Consolas" w:cs="Consolas"/>
    </w:rPr>
  </w:style>
  <w:style w:type="character" w:customStyle="1" w:styleId="HTMLPreformattedChar">
    <w:name w:val="HTML Preformatted Char"/>
    <w:basedOn w:val="DefaultParagraphFont"/>
    <w:link w:val="HTMLPreformatted"/>
    <w:uiPriority w:val="99"/>
    <w:rsid w:val="00CD320A"/>
    <w:rPr>
      <w:rFonts w:ascii="Consolas" w:hAnsi="Consolas" w:cs="Consolas"/>
    </w:rPr>
  </w:style>
  <w:style w:type="paragraph" w:customStyle="1" w:styleId="BodycopyBodycontent">
    <w:name w:val="Body copy (Body content)"/>
    <w:basedOn w:val="Normal"/>
    <w:next w:val="Normal"/>
    <w:uiPriority w:val="99"/>
    <w:rsid w:val="005C6C75"/>
    <w:pPr>
      <w:widowControl w:val="0"/>
      <w:tabs>
        <w:tab w:val="left" w:pos="227"/>
        <w:tab w:val="right" w:pos="5920"/>
      </w:tabs>
      <w:suppressAutoHyphens/>
      <w:autoSpaceDE w:val="0"/>
      <w:autoSpaceDN w:val="0"/>
      <w:adjustRightInd w:val="0"/>
      <w:spacing w:after="113" w:line="260" w:lineRule="atLeast"/>
      <w:textAlignment w:val="center"/>
    </w:pPr>
    <w:rPr>
      <w:rFonts w:ascii="Calibri" w:eastAsia="Cambria" w:hAnsi="Calibri" w:cs="Calibri"/>
      <w:color w:val="000000"/>
      <w:sz w:val="22"/>
      <w:szCs w:val="22"/>
      <w:lang w:val="en-GB" w:eastAsia="en-US"/>
    </w:rPr>
  </w:style>
  <w:style w:type="paragraph" w:customStyle="1" w:styleId="HighlightBoxNumber">
    <w:name w:val="Highlight Box Number"/>
    <w:basedOn w:val="HighlightBoxBullet"/>
    <w:link w:val="HighlightBoxNumberChar"/>
    <w:qFormat/>
    <w:rsid w:val="008F7323"/>
    <w:pPr>
      <w:numPr>
        <w:numId w:val="38"/>
      </w:numPr>
    </w:pPr>
    <w:rPr>
      <w:rFonts w:cs="Times New Roman"/>
    </w:rPr>
  </w:style>
  <w:style w:type="character" w:customStyle="1" w:styleId="HighlightBoxTextChar">
    <w:name w:val="Highlight Box Text Char"/>
    <w:basedOn w:val="DefaultParagraphFont"/>
    <w:link w:val="HighlightBoxText"/>
    <w:rsid w:val="008F7323"/>
    <w:rPr>
      <w:color w:val="FFFFFF"/>
      <w:spacing w:val="-2"/>
      <w:sz w:val="24"/>
    </w:rPr>
  </w:style>
  <w:style w:type="character" w:customStyle="1" w:styleId="HighlightBoxBulletChar">
    <w:name w:val="Highlight Box Bullet Char"/>
    <w:basedOn w:val="HighlightBoxTextChar"/>
    <w:link w:val="HighlightBoxBullet"/>
    <w:rsid w:val="00F24E51"/>
    <w:rPr>
      <w:color w:val="FFFFFF"/>
      <w:spacing w:val="-2"/>
      <w:sz w:val="24"/>
    </w:rPr>
  </w:style>
  <w:style w:type="character" w:customStyle="1" w:styleId="HighlightBoxNumberChar">
    <w:name w:val="Highlight Box Number Char"/>
    <w:basedOn w:val="HighlightBoxBulletChar"/>
    <w:link w:val="HighlightBoxNumber"/>
    <w:rsid w:val="008F7323"/>
    <w:rPr>
      <w:rFonts w:cs="Times New Roman"/>
      <w:color w:val="FFFFFF"/>
      <w:spacing w:val="-2"/>
      <w:sz w:val="24"/>
    </w:rPr>
  </w:style>
  <w:style w:type="table" w:styleId="GridTable5Dark-Accent2">
    <w:name w:val="Grid Table 5 Dark Accent 2"/>
    <w:basedOn w:val="TableNormal"/>
    <w:uiPriority w:val="50"/>
    <w:rsid w:val="007621B7"/>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ED0"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3272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3272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3272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3272F" w:themeFill="accent2"/>
      </w:tcPr>
    </w:tblStylePr>
    <w:tblStylePr w:type="band1Vert">
      <w:tblPr/>
      <w:tcPr>
        <w:shd w:val="clear" w:color="auto" w:fill="EA9EA2" w:themeFill="accent2" w:themeFillTint="66"/>
      </w:tcPr>
    </w:tblStylePr>
    <w:tblStylePr w:type="band1Horz">
      <w:tblPr/>
      <w:tcPr>
        <w:shd w:val="clear" w:color="auto" w:fill="EA9EA2" w:themeFill="accent2" w:themeFillTint="66"/>
      </w:tcPr>
    </w:tblStylePr>
  </w:style>
  <w:style w:type="paragraph" w:styleId="Revision">
    <w:name w:val="Revision"/>
    <w:hidden/>
    <w:uiPriority w:val="99"/>
    <w:semiHidden/>
    <w:rsid w:val="00432BF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976493">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76584873">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37300364">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384283762">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82118153">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72910709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5.png"/><Relationship Id="rId26" Type="http://schemas.openxmlformats.org/officeDocument/2006/relationships/header" Target="header1.xml"/><Relationship Id="rId39" Type="http://schemas.openxmlformats.org/officeDocument/2006/relationships/header" Target="header4.xml"/><Relationship Id="rId21" Type="http://schemas.openxmlformats.org/officeDocument/2006/relationships/image" Target="media/image8.png"/><Relationship Id="rId34" Type="http://schemas.openxmlformats.org/officeDocument/2006/relationships/hyperlink" Target="http://www.delwp.vic.gov.au" TargetMode="External"/><Relationship Id="rId42" Type="http://schemas.openxmlformats.org/officeDocument/2006/relationships/footer" Target="footer7.xml"/><Relationship Id="rId47" Type="http://schemas.openxmlformats.org/officeDocument/2006/relationships/hyperlink" Target="https://www.localgovernment.vic.gov.au/strengthening-councils/sector-guidance-planning-and-reporting" TargetMode="External"/><Relationship Id="rId50" Type="http://schemas.openxmlformats.org/officeDocument/2006/relationships/hyperlink" Target="https://knowyourcouncil.vic.gov.au/local-government-victoria-publications-and-guidance" TargetMode="External"/><Relationship Id="rId55" Type="http://schemas.openxmlformats.org/officeDocument/2006/relationships/hyperlink" Target="https://knowyourcouncil.vic.gov.au/local-government-victoria-publications-and-guidance" TargetMode="External"/><Relationship Id="rId63" Type="http://schemas.openxmlformats.org/officeDocument/2006/relationships/header" Target="header7.xml"/><Relationship Id="rId68" Type="http://schemas.openxmlformats.org/officeDocument/2006/relationships/footer" Target="footer11.xml"/><Relationship Id="rId7" Type="http://schemas.openxmlformats.org/officeDocument/2006/relationships/customXml" Target="../customXml/item7.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1.jpg"/><Relationship Id="rId32" Type="http://schemas.openxmlformats.org/officeDocument/2006/relationships/hyperlink" Target="http://creativecommons.org/licenses/by/4.0/" TargetMode="External"/><Relationship Id="rId37" Type="http://schemas.openxmlformats.org/officeDocument/2006/relationships/header" Target="header3.xml"/><Relationship Id="rId40" Type="http://schemas.openxmlformats.org/officeDocument/2006/relationships/header" Target="header5.xml"/><Relationship Id="rId45" Type="http://schemas.openxmlformats.org/officeDocument/2006/relationships/image" Target="media/image16.png"/><Relationship Id="rId53" Type="http://schemas.openxmlformats.org/officeDocument/2006/relationships/hyperlink" Target="https://knowyourcouncil.vic.gov.au/local-government-victoria-publications-and-guidance" TargetMode="External"/><Relationship Id="rId58" Type="http://schemas.openxmlformats.org/officeDocument/2006/relationships/hyperlink" Target="http://www.lgpro.com/sigs/corporate-planners-network/council-planning-documents" TargetMode="External"/><Relationship Id="rId66" Type="http://schemas.openxmlformats.org/officeDocument/2006/relationships/footer" Target="footer10.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10.jpeg"/><Relationship Id="rId28" Type="http://schemas.openxmlformats.org/officeDocument/2006/relationships/footer" Target="footer2.xml"/><Relationship Id="rId36" Type="http://schemas.openxmlformats.org/officeDocument/2006/relationships/footer" Target="footer4.xml"/><Relationship Id="rId49" Type="http://schemas.openxmlformats.org/officeDocument/2006/relationships/hyperlink" Target="http://www.finpro.org.au/2017/02/model-budget-201718/" TargetMode="External"/><Relationship Id="rId57" Type="http://schemas.openxmlformats.org/officeDocument/2006/relationships/hyperlink" Target="http://www.localgovernment.vic.gov.au/strengthening-councils/procurement/financial-and-asset-management" TargetMode="External"/><Relationship Id="rId61" Type="http://schemas.openxmlformats.org/officeDocument/2006/relationships/hyperlink" Target="http://www.audit.vic.gov.au/reports_and_publications/latest_reports/2011-12/20120418-lg-reporting.aspx" TargetMode="External"/><Relationship Id="rId10" Type="http://schemas.openxmlformats.org/officeDocument/2006/relationships/settings" Target="settings.xml"/><Relationship Id="rId19" Type="http://schemas.openxmlformats.org/officeDocument/2006/relationships/image" Target="media/image6.png"/><Relationship Id="rId31" Type="http://schemas.openxmlformats.org/officeDocument/2006/relationships/image" Target="media/image15.emf"/><Relationship Id="rId44" Type="http://schemas.openxmlformats.org/officeDocument/2006/relationships/footer" Target="footer8.xml"/><Relationship Id="rId52" Type="http://schemas.openxmlformats.org/officeDocument/2006/relationships/hyperlink" Target="https://knowyourcouncil.vic.gov.au/local-government-victoria-publications-and-guidance%20" TargetMode="External"/><Relationship Id="rId60" Type="http://schemas.openxmlformats.org/officeDocument/2006/relationships/hyperlink" Target="http://www.mav.asn.au/what-we-do/governance-legislation/advice-interpretation/best-practice-guidelines" TargetMode="External"/><Relationship Id="rId65"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9.jpg"/><Relationship Id="rId27" Type="http://schemas.openxmlformats.org/officeDocument/2006/relationships/footer" Target="footer1.xml"/><Relationship Id="rId30" Type="http://schemas.openxmlformats.org/officeDocument/2006/relationships/hyperlink" Target="https://creativecommons.org/licenses/by-nd/4.0/" TargetMode="External"/><Relationship Id="rId35" Type="http://schemas.openxmlformats.org/officeDocument/2006/relationships/header" Target="header2.xml"/><Relationship Id="rId43" Type="http://schemas.openxmlformats.org/officeDocument/2006/relationships/header" Target="header6.xml"/><Relationship Id="rId48" Type="http://schemas.openxmlformats.org/officeDocument/2006/relationships/hyperlink" Target="https://www.localgovernment.vic.gov.au/strengthening-councils/sector-guidance-planning-and-reporting" TargetMode="External"/><Relationship Id="rId56" Type="http://schemas.openxmlformats.org/officeDocument/2006/relationships/hyperlink" Target="http://www.localgovernment.vic.gov.au/strengthening-councils/sector-guidance-planning-and-reporting" TargetMode="External"/><Relationship Id="rId64" Type="http://schemas.openxmlformats.org/officeDocument/2006/relationships/header" Target="header8.xml"/><Relationship Id="rId69" Type="http://schemas.openxmlformats.org/officeDocument/2006/relationships/fontTable" Target="fontTable.xml"/><Relationship Id="rId8" Type="http://schemas.openxmlformats.org/officeDocument/2006/relationships/numbering" Target="numbering.xml"/><Relationship Id="rId51" Type="http://schemas.openxmlformats.org/officeDocument/2006/relationships/hyperlink" Target="https://knowyourcouncil.vic.gov.au/local-government-victoria-publications-and-guidance" TargetMode="Externa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image" Target="media/image12.jpg"/><Relationship Id="rId33" Type="http://schemas.openxmlformats.org/officeDocument/2006/relationships/hyperlink" Target="http://www.relayservice.com.au" TargetMode="External"/><Relationship Id="rId38" Type="http://schemas.openxmlformats.org/officeDocument/2006/relationships/footer" Target="footer5.xml"/><Relationship Id="rId46" Type="http://schemas.openxmlformats.org/officeDocument/2006/relationships/hyperlink" Target="https://www.localgovernment.vic.gov.au/strengthening-councils/sector-guidance-planning-and-reporting" TargetMode="External"/><Relationship Id="rId59" Type="http://schemas.openxmlformats.org/officeDocument/2006/relationships/hyperlink" Target="http://www.lgpro.com/sigs/corporate-planners-network/council-planning-documents" TargetMode="External"/><Relationship Id="rId67" Type="http://schemas.openxmlformats.org/officeDocument/2006/relationships/header" Target="header9.xml"/><Relationship Id="rId20" Type="http://schemas.openxmlformats.org/officeDocument/2006/relationships/image" Target="media/image7.png"/><Relationship Id="rId41" Type="http://schemas.openxmlformats.org/officeDocument/2006/relationships/footer" Target="footer6.xml"/><Relationship Id="rId54" Type="http://schemas.openxmlformats.org/officeDocument/2006/relationships/hyperlink" Target="https://knowyourcouncil.vic.gov.au/local-government-victoria-publications-and-guidance%20" TargetMode="External"/><Relationship Id="rId62" Type="http://schemas.openxmlformats.org/officeDocument/2006/relationships/hyperlink" Target="https://knowyourcouncil.vic.gov.au/__data/assets/pdf_file/0015/32550/VAGO-Local-Government-2015-16-Audit-Snapshot.pdf" TargetMode="External"/><Relationship Id="rId70"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2" Type="http://schemas.openxmlformats.org/officeDocument/2006/relationships/image" Target="media/image14.emf"/><Relationship Id="rId1" Type="http://schemas.openxmlformats.org/officeDocument/2006/relationships/image" Target="media/image13.emf"/></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vic.gov.au\DSE\GroupData\Office%20Templates\DELWP%20Templates\DELWP%20Report%20template_macros.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7D78189E10848A79A731E99A8CBD03D"/>
        <w:category>
          <w:name w:val="General"/>
          <w:gallery w:val="placeholder"/>
        </w:category>
        <w:types>
          <w:type w:val="bbPlcHdr"/>
        </w:types>
        <w:behaviors>
          <w:behavior w:val="content"/>
        </w:behaviors>
        <w:guid w:val="{61D78169-30DC-4F8C-B1A9-84B4AB62A63A}"/>
      </w:docPartPr>
      <w:docPartBody>
        <w:p w:rsidR="00D21E94" w:rsidRDefault="00D21E94">
          <w:pPr>
            <w:pStyle w:val="17D78189E10848A79A731E99A8CBD03D"/>
          </w:pPr>
          <w:r w:rsidRPr="00F6699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ヒラギノ角ゴ Pro W3">
    <w:altName w:val="MS Mincho"/>
    <w:charset w:val="4E"/>
    <w:family w:val="auto"/>
    <w:pitch w:val="variable"/>
    <w:sig w:usb0="E00002FF" w:usb1="7AC7FFFF" w:usb2="00000012" w:usb3="00000000" w:csb0="0002000D"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E94"/>
    <w:rsid w:val="00216252"/>
    <w:rsid w:val="00545CE3"/>
    <w:rsid w:val="005C2AF0"/>
    <w:rsid w:val="0069380B"/>
    <w:rsid w:val="006E5FA3"/>
    <w:rsid w:val="00743AC6"/>
    <w:rsid w:val="007E2501"/>
    <w:rsid w:val="00900C3A"/>
    <w:rsid w:val="00BD6647"/>
    <w:rsid w:val="00D21E94"/>
    <w:rsid w:val="00EE3EEA"/>
    <w:rsid w:val="00F97191"/>
    <w:rsid w:val="00FB63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17D78189E10848A79A731E99A8CBD03D">
    <w:name w:val="17D78189E10848A79A731E99A8CBD0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BOP">
  <a:themeElements>
    <a:clrScheme name="DELWP Sub-Brand Offical">
      <a:dk1>
        <a:srgbClr val="363534"/>
      </a:dk1>
      <a:lt1>
        <a:sysClr val="window" lastClr="FFFFFF"/>
      </a:lt1>
      <a:dk2>
        <a:srgbClr val="B3272F"/>
      </a:dk2>
      <a:lt2>
        <a:srgbClr val="F7E9EA"/>
      </a:lt2>
      <a:accent1>
        <a:srgbClr val="00B2A9"/>
      </a:accent1>
      <a:accent2>
        <a:srgbClr val="B3272F"/>
      </a:accent2>
      <a:accent3>
        <a:srgbClr val="201547"/>
      </a:accent3>
      <a:accent4>
        <a:srgbClr val="99E0DD"/>
      </a:accent4>
      <a:accent5>
        <a:srgbClr val="E1A9AC"/>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/sites/ecm_208/Performance Reporting</xsnScope>
</customXs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3452d580-73c1-4b2b-acb3-3600a17877a9" ContentTypeId="0x0101002517F445A0F35E449C98AAD631F2B038440E"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ece32f50ba964e1fbf627a9d83fe6c01 xmlns="9fd47c19-1c4a-4d7d-b342-c10cef269344">
      <Terms xmlns="http://schemas.microsoft.com/office/infopath/2007/PartnerControls">
        <TermInfo xmlns="http://schemas.microsoft.com/office/infopath/2007/PartnerControls">
          <TermName xmlns="http://schemas.microsoft.com/office/infopath/2007/PartnerControls">Department of Environment, Land, Water and Planning</TermName>
          <TermId xmlns="http://schemas.microsoft.com/office/infopath/2007/PartnerControls">607a3f87-1228-4cd9-82a5-076aa8776274</TermId>
        </TermInfo>
      </Terms>
    </ece32f50ba964e1fbf627a9d83fe6c01>
    <TaxCatchAll xmlns="9fd47c19-1c4a-4d7d-b342-c10cef269344">
      <Value>6</Value>
      <Value>5</Value>
      <Value>4</Value>
      <Value>3</Value>
      <Value>2</Value>
      <Value>1</Value>
    </TaxCatchAll>
    <Review_x0020_Date xmlns="a5f32de4-e402-4188-b034-e71ca7d22e54" xsi:nil="true"/>
    <k1bd994a94c2413797db3bab8f123f6f xmlns="9fd47c19-1c4a-4d7d-b342-c10cef269344">
      <Terms xmlns="http://schemas.microsoft.com/office/infopath/2007/PartnerControls"/>
    </k1bd994a94c2413797db3bab8f123f6f>
    <pd01c257034b4e86b1f58279a3bd54c6 xmlns="9fd47c19-1c4a-4d7d-b342-c10cef26934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7fa379f4-4aba-4692-ab80-7d39d3a23cf4</TermId>
        </TermInfo>
      </Terms>
    </pd01c257034b4e86b1f58279a3bd54c6>
    <n771d69a070c4babbf278c67c8a2b859 xmlns="9fd47c19-1c4a-4d7d-b342-c10cef269344">
      <Terms xmlns="http://schemas.microsoft.com/office/infopath/2007/PartnerControls">
        <TermInfo xmlns="http://schemas.microsoft.com/office/infopath/2007/PartnerControls">
          <TermName xmlns="http://schemas.microsoft.com/office/infopath/2007/PartnerControls">Local Government Victoria</TermName>
          <TermId xmlns="http://schemas.microsoft.com/office/infopath/2007/PartnerControls">f6ecfee0-2e0c-4d0c-8535-bce6333ce498</TermId>
        </TermInfo>
      </Terms>
    </n771d69a070c4babbf278c67c8a2b859>
    <Financial_x0020_Year xmlns="a5f32de4-e402-4188-b034-e71ca7d22e54" xsi:nil="true"/>
    <Date_x0020_Of_x0020_Original xmlns="a5f32de4-e402-4188-b034-e71ca7d22e54" xsi:nil="true"/>
    <URL xmlns="http://schemas.microsoft.com/sharepoint/v3">
      <Url xsi:nil="true"/>
      <Description xsi:nil="true"/>
    </URL>
    <mfe9accc5a0b4653a7b513b67ffd122d xmlns="9fd47c19-1c4a-4d7d-b342-c10cef269344">
      <Terms xmlns="http://schemas.microsoft.com/office/infopath/2007/PartnerControls">
        <TermInfo xmlns="http://schemas.microsoft.com/office/infopath/2007/PartnerControls">
          <TermName xmlns="http://schemas.microsoft.com/office/infopath/2007/PartnerControls">Sector Performance and Development</TermName>
          <TermId xmlns="http://schemas.microsoft.com/office/infopath/2007/PartnerControls">76390a19-a1fc-4284-a89c-58f68cd51307</TermId>
        </TermInfo>
      </Terms>
    </mfe9accc5a0b4653a7b513b67ffd122d>
    <fb3179c379644f499d7166d0c985669b xmlns="9fd47c19-1c4a-4d7d-b342-c10cef269344">
      <Terms xmlns="http://schemas.microsoft.com/office/infopath/2007/PartnerControls">
        <TermInfo xmlns="http://schemas.microsoft.com/office/infopath/2007/PartnerControls">
          <TermName xmlns="http://schemas.microsoft.com/office/infopath/2007/PartnerControls">FOUO</TermName>
          <TermId xmlns="http://schemas.microsoft.com/office/infopath/2007/PartnerControls">955eb6fc-b35a-4808-8aa5-31e514fa3f26</TermId>
        </TermInfo>
      </Terms>
    </fb3179c379644f499d7166d0c985669b>
    <i5551a600e734172b7209c27fd0b6842 xmlns="9fd47c19-1c4a-4d7d-b342-c10cef269344">
      <Terms xmlns="http://schemas.microsoft.com/office/infopath/2007/PartnerControls"/>
    </i5551a600e734172b7209c27fd0b6842>
    <Date_x0020_Recieved xmlns="a5f32de4-e402-4188-b034-e71ca7d22e54" xsi:nil="true"/>
    <Policy_x0020_Area xmlns="629ca9ef-eeeb-49d0-869c-0d8ab81e3edb" xsi:nil="true"/>
    <RoutingRuleDescription xmlns="http://schemas.microsoft.com/sharepoint/v3" xsi:nil="true"/>
    <ic50d0a05a8e4d9791dac67f8a1e716c xmlns="9fd47c19-1c4a-4d7d-b342-c10cef269344">
      <Terms xmlns="http://schemas.microsoft.com/office/infopath/2007/PartnerControls">
        <TermInfo xmlns="http://schemas.microsoft.com/office/infopath/2007/PartnerControls">
          <TermName xmlns="http://schemas.microsoft.com/office/infopath/2007/PartnerControls">Local Infrastructure</TermName>
          <TermId xmlns="http://schemas.microsoft.com/office/infopath/2007/PartnerControls">35232ce7-1039-46ab-a331-4c8e969be43f</TermId>
        </TermInfo>
      </Terms>
    </ic50d0a05a8e4d9791dac67f8a1e716c>
    <a25c4e3633654d669cbaa09ae6b70789 xmlns="9fd47c19-1c4a-4d7d-b342-c10cef269344">
      <Terms xmlns="http://schemas.microsoft.com/office/infopath/2007/PartnerControls"/>
    </a25c4e3633654d669cbaa09ae6b70789>
    <_dlc_DocId xmlns="a5f32de4-e402-4188-b034-e71ca7d22e54">DOCID208-1151221931-910</_dlc_DocId>
    <_dlc_DocIdUrl xmlns="a5f32de4-e402-4188-b034-e71ca7d22e54">
      <Url>https://delwpvicgovau.sharepoint.com/sites/ecm_208/_layouts/15/DocIdRedir.aspx?ID=DOCID208-1151221931-910</Url>
      <Description>DOCID208-1151221931-910</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Guideline" ma:contentTypeID="0x0101002517F445A0F35E449C98AAD631F2B038440E00C98BB7307197CE49AC7E9228C493C878" ma:contentTypeVersion="89" ma:contentTypeDescription="" ma:contentTypeScope="" ma:versionID="317648692435bfab5d342f4aa62f5e0c">
  <xsd:schema xmlns:xsd="http://www.w3.org/2001/XMLSchema" xmlns:xs="http://www.w3.org/2001/XMLSchema" xmlns:p="http://schemas.microsoft.com/office/2006/metadata/properties" xmlns:ns1="a5f32de4-e402-4188-b034-e71ca7d22e54" xmlns:ns2="http://schemas.microsoft.com/sharepoint/v3" xmlns:ns3="9fd47c19-1c4a-4d7d-b342-c10cef269344" xmlns:ns4="629ca9ef-eeeb-49d0-869c-0d8ab81e3edb" targetNamespace="http://schemas.microsoft.com/office/2006/metadata/properties" ma:root="true" ma:fieldsID="4a074604aa9d29213dad76d5936b99e7" ns1:_="" ns2:_="" ns3:_="" ns4:_="">
    <xsd:import namespace="a5f32de4-e402-4188-b034-e71ca7d22e54"/>
    <xsd:import namespace="http://schemas.microsoft.com/sharepoint/v3"/>
    <xsd:import namespace="9fd47c19-1c4a-4d7d-b342-c10cef269344"/>
    <xsd:import namespace="629ca9ef-eeeb-49d0-869c-0d8ab81e3edb"/>
    <xsd:element name="properties">
      <xsd:complexType>
        <xsd:sequence>
          <xsd:element name="documentManagement">
            <xsd:complexType>
              <xsd:all>
                <xsd:element ref="ns1:_dlc_DocIdUrl" minOccurs="0"/>
                <xsd:element ref="ns1:_dlc_DocId" minOccurs="0"/>
                <xsd:element ref="ns2:RoutingRuleDescription" minOccurs="0"/>
                <xsd:element ref="ns1:Date_x0020_Recieved" minOccurs="0"/>
                <xsd:element ref="ns1:Date_x0020_Of_x0020_Original" minOccurs="0"/>
                <xsd:element ref="ns1:Review_x0020_Date" minOccurs="0"/>
                <xsd:element ref="ns2:URL" minOccurs="0"/>
                <xsd:element ref="ns2:Language"/>
                <xsd:element ref="ns3:ic50d0a05a8e4d9791dac67f8a1e716c" minOccurs="0"/>
                <xsd:element ref="ns3:n771d69a070c4babbf278c67c8a2b859" minOccurs="0"/>
                <xsd:element ref="ns3:mfe9accc5a0b4653a7b513b67ffd122d" minOccurs="0"/>
                <xsd:element ref="ns3:k1bd994a94c2413797db3bab8f123f6f" minOccurs="0"/>
                <xsd:element ref="ns3:a25c4e3633654d669cbaa09ae6b70789" minOccurs="0"/>
                <xsd:element ref="ns3:ece32f50ba964e1fbf627a9d83fe6c01" minOccurs="0"/>
                <xsd:element ref="ns1:_dlc_DocIdPersistId" minOccurs="0"/>
                <xsd:element ref="ns3:pd01c257034b4e86b1f58279a3bd54c6" minOccurs="0"/>
                <xsd:element ref="ns3:fb3179c379644f499d7166d0c985669b" minOccurs="0"/>
                <xsd:element ref="ns3:TaxCatchAll" minOccurs="0"/>
                <xsd:element ref="ns3:TaxCatchAllLabel" minOccurs="0"/>
                <xsd:element ref="ns3:i5551a600e734172b7209c27fd0b6842" minOccurs="0"/>
                <xsd:element ref="ns1:Financial_x0020_Year" minOccurs="0"/>
                <xsd:element ref="ns4:Policy_x0020_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Url" ma:index="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 nillable="true" ma:displayName="Document ID Value" ma:description="The value of the document ID assigned to this item." ma:internalName="_dlc_DocId" ma:readOnly="true">
      <xsd:simpleType>
        <xsd:restriction base="dms:Text"/>
      </xsd:simpleType>
    </xsd:element>
    <xsd:element name="Date_x0020_Recieved" ma:index="5" nillable="true" ma:displayName="Date Received" ma:description="The date stamped on official correspondence." ma:format="DateOnly" ma:internalName="Date_x0020_Recieved">
      <xsd:simpleType>
        <xsd:restriction base="dms:DateTime"/>
      </xsd:simpleType>
    </xsd:element>
    <xsd:element name="Date_x0020_Of_x0020_Original" ma:index="6" nillable="true" ma:displayName="Date Of Original" ma:description="The date which appears on the document." ma:format="DateTime" ma:internalName="Date_x0020_Of_x0020_Original">
      <xsd:simpleType>
        <xsd:restriction base="dms:DateTime"/>
      </xsd:simpleType>
    </xsd:element>
    <xsd:element name="Review_x0020_Date" ma:index="7" nillable="true" ma:displayName="Review Date" ma:description="This is the date that you will be alerted to review your object." ma:format="DateOnly" ma:internalName="Review_x0020_Date">
      <xsd:simpleType>
        <xsd:restriction base="dms:DateTime"/>
      </xsd:simpleType>
    </xsd:element>
    <xsd:element name="_dlc_DocIdPersistId" ma:index="30" nillable="true" ma:displayName="Persist ID" ma:description="Keep ID on add." ma:hidden="true" ma:internalName="_dlc_DocIdPersistId" ma:readOnly="true">
      <xsd:simpleType>
        <xsd:restriction base="dms:Boolean"/>
      </xsd:simpleType>
    </xsd:element>
    <xsd:element name="Financial_x0020_Year" ma:index="37" nillable="true" ma:displayName="Financial Year" ma:format="Dropdown" ma:internalName="Financial_x0020_Year">
      <xsd:simpleType>
        <xsd:restriction base="dms:Choice">
          <xsd:enumeration value="2013-14"/>
          <xsd:enumeration value="2014-15"/>
          <xsd:enumeration value="2015-16"/>
          <xsd:enumeration value="2016-17"/>
          <xsd:enumeration value="2017-18"/>
          <xsd:enumeration value="2018-19"/>
          <xsd:enumeration value="2019-20"/>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4" nillable="true" ma:displayName="Description" ma:description="Further keywords or terms that best describe the document content that DO NOT appear in the Title or File Name." ma:internalName="RoutingRuleDescription" ma:readOnly="false">
      <xsd:simpleType>
        <xsd:restriction base="dms:Text">
          <xsd:maxLength value="255"/>
        </xsd:restriction>
      </xsd:simpleType>
    </xsd:element>
    <xsd:element name="URL" ma:index="8"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element name="Language" ma:index="17" ma:displayName="Language" ma:default="English"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9fd47c19-1c4a-4d7d-b342-c10cef269344" elementFormDefault="qualified">
    <xsd:import namespace="http://schemas.microsoft.com/office/2006/documentManagement/types"/>
    <xsd:import namespace="http://schemas.microsoft.com/office/infopath/2007/PartnerControls"/>
    <xsd:element name="ic50d0a05a8e4d9791dac67f8a1e716c" ma:index="18" ma:taxonomy="true" ma:internalName="ic50d0a05a8e4d9791dac67f8a1e716c" ma:taxonomyFieldName="Group1" ma:displayName="Group" ma:readOnly="false" ma:default="4;#Local Infrastructure|35232ce7-1039-46ab-a331-4c8e969be43f" ma:fieldId="{2c50d0a0-5a8e-4d97-91da-c67f8a1e716c}" ma:sspId="797aeec6-0273-40f2-ab3e-beee73212332" ma:termSetId="4ea60e42-aaf2-4d08-ba07-c252f1e94b4c" ma:anchorId="00000000-0000-0000-0000-000000000000" ma:open="false" ma:isKeyword="false">
      <xsd:complexType>
        <xsd:sequence>
          <xsd:element ref="pc:Terms" minOccurs="0" maxOccurs="1"/>
        </xsd:sequence>
      </xsd:complexType>
    </xsd:element>
    <xsd:element name="n771d69a070c4babbf278c67c8a2b859" ma:index="20" ma:taxonomy="true" ma:internalName="n771d69a070c4babbf278c67c8a2b859" ma:taxonomyFieldName="Division" ma:displayName="Division" ma:readOnly="false" ma:default="5;#Local Government Victoria|f6ecfee0-2e0c-4d0c-8535-bce6333ce498" ma:fieldId="{7771d69a-070c-4bab-bf27-8c67c8a2b859}" ma:sspId="797aeec6-0273-40f2-ab3e-beee73212332" ma:termSetId="0b563327-3fd1-4e33-bf14-c9e227ef5a35" ma:anchorId="00000000-0000-0000-0000-000000000000" ma:open="false" ma:isKeyword="false">
      <xsd:complexType>
        <xsd:sequence>
          <xsd:element ref="pc:Terms" minOccurs="0" maxOccurs="1"/>
        </xsd:sequence>
      </xsd:complexType>
    </xsd:element>
    <xsd:element name="mfe9accc5a0b4653a7b513b67ffd122d" ma:index="22" ma:taxonomy="true" ma:internalName="mfe9accc5a0b4653a7b513b67ffd122d" ma:taxonomyFieldName="Branch" ma:displayName="Branch" ma:readOnly="false" ma:default="6;#Sector Performance and Development|76390a19-a1fc-4284-a89c-58f68cd51307" ma:fieldId="{6fe9accc-5a0b-4653-a7b5-13b67ffd122d}" ma:sspId="797aeec6-0273-40f2-ab3e-beee73212332" ma:termSetId="2966b9b6-b7ea-4bfd-a4f9-f27ab5012f44" ma:anchorId="00000000-0000-0000-0000-000000000000" ma:open="false" ma:isKeyword="false">
      <xsd:complexType>
        <xsd:sequence>
          <xsd:element ref="pc:Terms" minOccurs="0" maxOccurs="1"/>
        </xsd:sequence>
      </xsd:complexType>
    </xsd:element>
    <xsd:element name="k1bd994a94c2413797db3bab8f123f6f" ma:index="25" nillable="true" ma:taxonomy="true" ma:internalName="k1bd994a94c2413797db3bab8f123f6f" ma:taxonomyFieldName="Section" ma:displayName="Section" ma:readOnly="false" ma:default="" ma:fieldId="{41bd994a-94c2-4137-97db-3bab8f123f6f}" ma:sspId="797aeec6-0273-40f2-ab3e-beee73212332" ma:termSetId="7ed103ff-4fe0-4197-8cbd-8afd7af5c093" ma:anchorId="00000000-0000-0000-0000-000000000000" ma:open="false" ma:isKeyword="false">
      <xsd:complexType>
        <xsd:sequence>
          <xsd:element ref="pc:Terms" minOccurs="0" maxOccurs="1"/>
        </xsd:sequence>
      </xsd:complexType>
    </xsd:element>
    <xsd:element name="a25c4e3633654d669cbaa09ae6b70789" ma:index="26" nillable="true" ma:taxonomy="true" ma:internalName="a25c4e3633654d669cbaa09ae6b70789" ma:taxonomyFieldName="Sub_x002d_Section" ma:displayName="Sub-Section" ma:readOnly="false" ma:default="" ma:fieldId="{a25c4e36-3365-4d66-9cba-a09ae6b70789}" ma:sspId="797aeec6-0273-40f2-ab3e-beee73212332" ma:termSetId="52866136-d969-4b31-8d96-2f1d875187a1" ma:anchorId="00000000-0000-0000-0000-000000000000" ma:open="false" ma:isKeyword="false">
      <xsd:complexType>
        <xsd:sequence>
          <xsd:element ref="pc:Terms" minOccurs="0" maxOccurs="1"/>
        </xsd:sequence>
      </xsd:complexType>
    </xsd:element>
    <xsd:element name="ece32f50ba964e1fbf627a9d83fe6c01" ma:index="28" ma:taxonomy="true" ma:internalName="ece32f50ba964e1fbf627a9d83fe6c01" ma:taxonomyFieldName="Agency" ma:displayName="Agency" ma:readOnly="false" ma:default="1;#Department of Environment, Land, Water and Planning|607a3f87-1228-4cd9-82a5-076aa8776274" ma:fieldId="{ece32f50-ba96-4e1f-bf62-7a9d83fe6c01}" ma:sspId="797aeec6-0273-40f2-ab3e-beee73212332" ma:termSetId="8802f075-2b41-4f09-b612-1b6d41c66981" ma:anchorId="00000000-0000-0000-0000-000000000000" ma:open="false" ma:isKeyword="false">
      <xsd:complexType>
        <xsd:sequence>
          <xsd:element ref="pc:Terms" minOccurs="0" maxOccurs="1"/>
        </xsd:sequence>
      </xsd:complexType>
    </xsd:element>
    <xsd:element name="pd01c257034b4e86b1f58279a3bd54c6" ma:index="31" ma:taxonomy="true" ma:internalName="pd01c257034b4e86b1f58279a3bd54c6" ma:taxonomyFieldName="Security_x0020_Classification" ma:displayName="Security Classification" ma:readOnly="false" ma:default="3;#Unclassified|7fa379f4-4aba-4692-ab80-7d39d3a23cf4" ma:fieldId="{9d01c257-034b-4e86-b1f5-8279a3bd54c6}" ma:sspId="797aeec6-0273-40f2-ab3e-beee73212332" ma:termSetId="6da6c671-4dae-4188-8808-548c864e9f8b" ma:anchorId="00000000-0000-0000-0000-000000000000" ma:open="false" ma:isKeyword="false">
      <xsd:complexType>
        <xsd:sequence>
          <xsd:element ref="pc:Terms" minOccurs="0" maxOccurs="1"/>
        </xsd:sequence>
      </xsd:complexType>
    </xsd:element>
    <xsd:element name="fb3179c379644f499d7166d0c985669b" ma:index="32" ma:taxonomy="true" ma:internalName="fb3179c379644f499d7166d0c985669b" ma:taxonomyFieldName="Dissemination_x0020_Limiting_x0020_Marker" ma:displayName="Dissemination Limiting Marker" ma:readOnly="false" ma:default="2;#FOUO|955eb6fc-b35a-4808-8aa5-31e514fa3f26" ma:fieldId="{fb3179c3-7964-4f49-9d71-66d0c985669b}" ma:sspId="797aeec6-0273-40f2-ab3e-beee73212332" ma:termSetId="f41b4dff-1c0e-42ed-b4e6-3638cbec140f" ma:anchorId="00000000-0000-0000-0000-000000000000" ma:open="false" ma:isKeyword="false">
      <xsd:complexType>
        <xsd:sequence>
          <xsd:element ref="pc:Terms" minOccurs="0" maxOccurs="1"/>
        </xsd:sequence>
      </xsd:complexType>
    </xsd:element>
    <xsd:element name="TaxCatchAll" ma:index="33" nillable="true" ma:displayName="Taxonomy Catch All Column" ma:description="" ma:hidden="true" ma:list="{d0eb6389-da53-4f72-84c4-6f457fe36b61}" ma:internalName="TaxCatchAll" ma:showField="CatchAllData" ma:web="629ca9ef-eeeb-49d0-869c-0d8ab81e3edb">
      <xsd:complexType>
        <xsd:complexContent>
          <xsd:extension base="dms:MultiChoiceLookup">
            <xsd:sequence>
              <xsd:element name="Value" type="dms:Lookup" maxOccurs="unbounded" minOccurs="0" nillable="true"/>
            </xsd:sequence>
          </xsd:extension>
        </xsd:complexContent>
      </xsd:complexType>
    </xsd:element>
    <xsd:element name="TaxCatchAllLabel" ma:index="34" nillable="true" ma:displayName="Taxonomy Catch All Column1" ma:description="" ma:hidden="true" ma:list="{d0eb6389-da53-4f72-84c4-6f457fe36b61}" ma:internalName="TaxCatchAllLabel" ma:readOnly="true" ma:showField="CatchAllDataLabel" ma:web="629ca9ef-eeeb-49d0-869c-0d8ab81e3edb">
      <xsd:complexType>
        <xsd:complexContent>
          <xsd:extension base="dms:MultiChoiceLookup">
            <xsd:sequence>
              <xsd:element name="Value" type="dms:Lookup" maxOccurs="unbounded" minOccurs="0" nillable="true"/>
            </xsd:sequence>
          </xsd:extension>
        </xsd:complexContent>
      </xsd:complexType>
    </xsd:element>
    <xsd:element name="i5551a600e734172b7209c27fd0b6842" ma:index="36" nillable="true" ma:taxonomy="true" ma:internalName="i5551a600e734172b7209c27fd0b6842" ma:taxonomyFieldName="Local_x0020_Government_x0020_Authority_x0020__x0028_LGA_x0029_" ma:displayName="Local Government Authority (LGA)" ma:default="" ma:fieldId="{25551a60-0e73-4172-b720-9c27fd0b6842}" ma:sspId="797aeec6-0273-40f2-ab3e-beee73212332" ma:termSetId="9d3a11de-9da4-4c91-acbe-7df21a7a193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29ca9ef-eeeb-49d0-869c-0d8ab81e3edb" elementFormDefault="qualified">
    <xsd:import namespace="http://schemas.microsoft.com/office/2006/documentManagement/types"/>
    <xsd:import namespace="http://schemas.microsoft.com/office/infopath/2007/PartnerControls"/>
    <xsd:element name="Policy_x0020_Area" ma:index="38" nillable="true" ma:displayName="Policy Area" ma:list="{eb228b1a-1495-4de2-a251-bd09035c0e5f}" ma:internalName="Policy_x0020_Area" ma:showField="Title" ma:web="629ca9ef-eeeb-49d0-869c-0d8ab81e3edb">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9" ma:displayName="Content Typ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E721C-C16E-48CC-8D2C-2384D594C3E9}">
  <ds:schemaRefs>
    <ds:schemaRef ds:uri="http://schemas.microsoft.com/office/2006/metadata/customXsn"/>
  </ds:schemaRefs>
</ds:datastoreItem>
</file>

<file path=customXml/itemProps2.xml><?xml version="1.0" encoding="utf-8"?>
<ds:datastoreItem xmlns:ds="http://schemas.openxmlformats.org/officeDocument/2006/customXml" ds:itemID="{7A7B5414-130B-44EE-BF1F-20B066182B81}">
  <ds:schemaRefs>
    <ds:schemaRef ds:uri="http://schemas.microsoft.com/sharepoint/events"/>
  </ds:schemaRefs>
</ds:datastoreItem>
</file>

<file path=customXml/itemProps3.xml><?xml version="1.0" encoding="utf-8"?>
<ds:datastoreItem xmlns:ds="http://schemas.openxmlformats.org/officeDocument/2006/customXml" ds:itemID="{DFA2F09B-EC25-421C-AF2A-BCB2F6B81ABB}">
  <ds:schemaRefs>
    <ds:schemaRef ds:uri="Microsoft.SharePoint.Taxonomy.ContentTypeSync"/>
  </ds:schemaRefs>
</ds:datastoreItem>
</file>

<file path=customXml/itemProps4.xml><?xml version="1.0" encoding="utf-8"?>
<ds:datastoreItem xmlns:ds="http://schemas.openxmlformats.org/officeDocument/2006/customXml" ds:itemID="{82C7C2EC-DE03-440C-8450-44CA2297FF6A}">
  <ds:schemaRefs>
    <ds:schemaRef ds:uri="http://schemas.microsoft.com/sharepoint/v3/contenttype/forms"/>
  </ds:schemaRefs>
</ds:datastoreItem>
</file>

<file path=customXml/itemProps5.xml><?xml version="1.0" encoding="utf-8"?>
<ds:datastoreItem xmlns:ds="http://schemas.openxmlformats.org/officeDocument/2006/customXml" ds:itemID="{4815ED3A-A4E3-40EE-8D11-BB45E46D5643}">
  <ds:schemaRefs>
    <ds:schemaRef ds:uri="http://schemas.microsoft.com/office/2006/metadata/properties"/>
    <ds:schemaRef ds:uri="http://schemas.microsoft.com/office/infopath/2007/PartnerControls"/>
    <ds:schemaRef ds:uri="http://schemas.microsoft.com/sharepoint/v3"/>
    <ds:schemaRef ds:uri="9fd47c19-1c4a-4d7d-b342-c10cef269344"/>
    <ds:schemaRef ds:uri="a5f32de4-e402-4188-b034-e71ca7d22e54"/>
    <ds:schemaRef ds:uri="629ca9ef-eeeb-49d0-869c-0d8ab81e3edb"/>
  </ds:schemaRefs>
</ds:datastoreItem>
</file>

<file path=customXml/itemProps6.xml><?xml version="1.0" encoding="utf-8"?>
<ds:datastoreItem xmlns:ds="http://schemas.openxmlformats.org/officeDocument/2006/customXml" ds:itemID="{FA92A742-1C87-4331-A57C-F043F83486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http://schemas.microsoft.com/sharepoint/v3"/>
    <ds:schemaRef ds:uri="9fd47c19-1c4a-4d7d-b342-c10cef269344"/>
    <ds:schemaRef ds:uri="629ca9ef-eeeb-49d0-869c-0d8ab81e3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59591C6-24C0-4FDB-A68D-60F42D63E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Report template_macros.dotm</Template>
  <TotalTime>2240</TotalTime>
  <Pages>27</Pages>
  <Words>7654</Words>
  <Characters>43630</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Local Government Better Practice Guide</vt:lpstr>
    </vt:vector>
  </TitlesOfParts>
  <Company/>
  <LinksUpToDate>false</LinksUpToDate>
  <CharactersWithSpaces>51182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Government Better Practice Guide</dc:title>
  <dc:subject/>
  <dc:creator>David L Hood (DELWP)</dc:creator>
  <cp:keywords/>
  <dc:description/>
  <cp:lastModifiedBy>David L Hood (DELWP)</cp:lastModifiedBy>
  <cp:revision>67</cp:revision>
  <cp:lastPrinted>2018-06-14T06:41:00Z</cp:lastPrinted>
  <dcterms:created xsi:type="dcterms:W3CDTF">2018-05-23T02:50:00Z</dcterms:created>
  <dcterms:modified xsi:type="dcterms:W3CDTF">2018-06-14T06:41:00Z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Local Government_x000d_
Better Practice Guide</vt:lpwstr>
  </property>
  <property fmtid="{D5CDD505-2E9C-101B-9397-08002B2CF9AE}" pid="3" name="xSubtitle">
    <vt:lpwstr>Planning and Reporting 2017-18</vt:lpwstr>
  </property>
  <property fmtid="{D5CDD505-2E9C-101B-9397-08002B2CF9AE}" pid="4" name="xDate">
    <vt:lpwstr/>
  </property>
  <property fmtid="{D5CDD505-2E9C-101B-9397-08002B2CF9AE}" pid="5" name="xTOCH2">
    <vt:lpwstr>N</vt:lpwstr>
  </property>
  <property fmtid="{D5CDD505-2E9C-101B-9397-08002B2CF9AE}" pid="6" name="xTOCH3">
    <vt:lpwstr>N</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-1</vt:lpwstr>
  </property>
  <property fmtid="{D5CDD505-2E9C-101B-9397-08002B2CF9AE}" pid="13" name="xDoctype">
    <vt:lpwstr/>
  </property>
  <property fmtid="{D5CDD505-2E9C-101B-9397-08002B2CF9AE}" pid="14" name="xTOCH4">
    <vt:lpwstr>N</vt:lpwstr>
  </property>
  <property fmtid="{D5CDD505-2E9C-101B-9397-08002B2CF9AE}" pid="15" name="xFooterTitle">
    <vt:lpwstr>Local Government_x000d_
Better Practice Guide</vt:lpwstr>
  </property>
  <property fmtid="{D5CDD505-2E9C-101B-9397-08002B2CF9AE}" pid="16" name="xFooterSubtitle">
    <vt:lpwstr>Planning and Reporting 2017-18</vt:lpwstr>
  </property>
  <property fmtid="{D5CDD505-2E9C-101B-9397-08002B2CF9AE}" pid="17" name="xAppendixName">
    <vt:lpwstr>Appendix</vt:lpwstr>
  </property>
  <property fmtid="{D5CDD505-2E9C-101B-9397-08002B2CF9AE}" pid="18" name="ContentTypeId">
    <vt:lpwstr>0x0101002517F445A0F35E449C98AAD631F2B038440E00C98BB7307197CE49AC7E9228C493C878</vt:lpwstr>
  </property>
  <property fmtid="{D5CDD505-2E9C-101B-9397-08002B2CF9AE}" pid="19" name="Section">
    <vt:lpwstr/>
  </property>
  <property fmtid="{D5CDD505-2E9C-101B-9397-08002B2CF9AE}" pid="20" name="Sub-Section">
    <vt:lpwstr/>
  </property>
  <property fmtid="{D5CDD505-2E9C-101B-9397-08002B2CF9AE}" pid="21" name="Agency">
    <vt:lpwstr>1;#Department of Environment, Land, Water and Planning|607a3f87-1228-4cd9-82a5-076aa8776274</vt:lpwstr>
  </property>
  <property fmtid="{D5CDD505-2E9C-101B-9397-08002B2CF9AE}" pid="22" name="Branch">
    <vt:lpwstr>6;#Sector Performance and Development|76390a19-a1fc-4284-a89c-58f68cd51307</vt:lpwstr>
  </property>
  <property fmtid="{D5CDD505-2E9C-101B-9397-08002B2CF9AE}" pid="23" name="Division">
    <vt:lpwstr>5;#Local Government Victoria|f6ecfee0-2e0c-4d0c-8535-bce6333ce498</vt:lpwstr>
  </property>
  <property fmtid="{D5CDD505-2E9C-101B-9397-08002B2CF9AE}" pid="24" name="Dissemination Limiting Marker">
    <vt:lpwstr>2;#FOUO|955eb6fc-b35a-4808-8aa5-31e514fa3f26</vt:lpwstr>
  </property>
  <property fmtid="{D5CDD505-2E9C-101B-9397-08002B2CF9AE}" pid="25" name="Group1">
    <vt:lpwstr>4;#Local Infrastructure|35232ce7-1039-46ab-a331-4c8e969be43f</vt:lpwstr>
  </property>
  <property fmtid="{D5CDD505-2E9C-101B-9397-08002B2CF9AE}" pid="26" name="Security Classification">
    <vt:lpwstr>3;#Unclassified|7fa379f4-4aba-4692-ab80-7d39d3a23cf4</vt:lpwstr>
  </property>
  <property fmtid="{D5CDD505-2E9C-101B-9397-08002B2CF9AE}" pid="27" name="Local Government Authority (LGA)">
    <vt:lpwstr/>
  </property>
  <property fmtid="{D5CDD505-2E9C-101B-9397-08002B2CF9AE}" pid="28" name="_dlc_DocIdItemGuid">
    <vt:lpwstr>b5939660-90c1-486f-a08f-77e13590a41c</vt:lpwstr>
  </property>
</Properties>
</file>