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046AF" w14:textId="77777777" w:rsidR="005A2A5D" w:rsidRDefault="0039720E" w:rsidP="002C296E">
      <w:pPr>
        <w:pStyle w:val="BodyText"/>
      </w:pPr>
      <w:bookmarkStart w:id="0" w:name="_GoBack"/>
      <w:bookmarkEnd w:id="0"/>
      <w:r>
        <w:rPr>
          <w:noProof/>
          <w:lang w:eastAsia="en-AU"/>
        </w:rPr>
        <mc:AlternateContent>
          <mc:Choice Requires="wps">
            <w:drawing>
              <wp:anchor distT="0" distB="0" distL="114300" distR="114300" simplePos="0" relativeHeight="251646976" behindDoc="0" locked="1" layoutInCell="1" allowOverlap="1" wp14:anchorId="033D4E1C" wp14:editId="25FBCD46">
                <wp:simplePos x="0" y="0"/>
                <wp:positionH relativeFrom="page">
                  <wp:posOffset>2451735</wp:posOffset>
                </wp:positionH>
                <wp:positionV relativeFrom="page">
                  <wp:posOffset>1620520</wp:posOffset>
                </wp:positionV>
                <wp:extent cx="7880400" cy="3168000"/>
                <wp:effectExtent l="0" t="0" r="0" b="0"/>
                <wp:wrapNone/>
                <wp:docPr id="37" name="LandscapeOverlayRigh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0400" cy="3168000"/>
                        </a:xfrm>
                        <a:custGeom>
                          <a:avLst/>
                          <a:gdLst>
                            <a:gd name="T0" fmla="*/ 0 w 12410"/>
                            <a:gd name="T1" fmla="*/ 4989 h 4989"/>
                            <a:gd name="T2" fmla="*/ 2359 w 12410"/>
                            <a:gd name="T3" fmla="*/ 0 h 4989"/>
                            <a:gd name="T4" fmla="*/ 12410 w 12410"/>
                            <a:gd name="T5" fmla="*/ 0 h 4989"/>
                            <a:gd name="T6" fmla="*/ 12410 w 12410"/>
                            <a:gd name="T7" fmla="*/ 4989 h 4989"/>
                            <a:gd name="T8" fmla="*/ 0 w 12410"/>
                            <a:gd name="T9" fmla="*/ 4989 h 4989"/>
                          </a:gdLst>
                          <a:ahLst/>
                          <a:cxnLst>
                            <a:cxn ang="0">
                              <a:pos x="T0" y="T1"/>
                            </a:cxn>
                            <a:cxn ang="0">
                              <a:pos x="T2" y="T3"/>
                            </a:cxn>
                            <a:cxn ang="0">
                              <a:pos x="T4" y="T5"/>
                            </a:cxn>
                            <a:cxn ang="0">
                              <a:pos x="T6" y="T7"/>
                            </a:cxn>
                            <a:cxn ang="0">
                              <a:pos x="T8" y="T9"/>
                            </a:cxn>
                          </a:cxnLst>
                          <a:rect l="0" t="0" r="r" b="b"/>
                          <a:pathLst>
                            <a:path w="12410" h="4989">
                              <a:moveTo>
                                <a:pt x="0" y="4989"/>
                              </a:moveTo>
                              <a:lnTo>
                                <a:pt x="2359" y="0"/>
                              </a:lnTo>
                              <a:lnTo>
                                <a:pt x="12410" y="0"/>
                              </a:lnTo>
                              <a:lnTo>
                                <a:pt x="12410" y="4989"/>
                              </a:lnTo>
                              <a:lnTo>
                                <a:pt x="0" y="4989"/>
                              </a:lnTo>
                              <a:close/>
                            </a:path>
                          </a:pathLst>
                        </a:custGeom>
                        <a:solidFill>
                          <a:schemeClr val="dk2">
                            <a:alpha val="30196"/>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7AAE0" id="LandscapeOverlayRight" o:spid="_x0000_s1026" style="position:absolute;margin-left:193.05pt;margin-top:127.6pt;width:620.5pt;height:249.45pt;z-index:2516469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410,4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" path="m,4989l2359,,12410,r,4989l,4989xe" fillcolor="#b3272f [3202]" stroked="f">
                <v:fill opacity="19789f"/>
                <v:path arrowok="t" o:connecttype="custom" o:connectlocs="0,3168000;1497975,0;7880400,0;7880400,3168000;0,3168000" o:connectangles="0,0,0,0,0"/>
                <w10:wrap anchorx="page" anchory="page"/>
                <w10:anchorlock/>
              </v:shape>
            </w:pict>
          </mc:Fallback>
        </mc:AlternateContent>
      </w:r>
      <w:r w:rsidR="001D6D1D">
        <w:rPr>
          <w:noProof/>
          <w:lang w:eastAsia="en-AU"/>
        </w:rPr>
        <mc:AlternateContent>
          <mc:Choice Requires="wps">
            <w:drawing>
              <wp:anchor distT="0" distB="0" distL="114300" distR="114300" simplePos="0" relativeHeight="251656192" behindDoc="0" locked="1" layoutInCell="1" allowOverlap="1" wp14:anchorId="704A34A2" wp14:editId="63283036">
                <wp:simplePos x="0" y="0"/>
                <wp:positionH relativeFrom="page">
                  <wp:posOffset>2451735</wp:posOffset>
                </wp:positionH>
                <wp:positionV relativeFrom="page">
                  <wp:posOffset>1620520</wp:posOffset>
                </wp:positionV>
                <wp:extent cx="7880400" cy="3168000"/>
                <wp:effectExtent l="0" t="0" r="0" b="0"/>
                <wp:wrapNone/>
                <wp:docPr id="35" name="LandscapePicRigh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0400" cy="3168000"/>
                        </a:xfrm>
                        <a:custGeom>
                          <a:avLst/>
                          <a:gdLst>
                            <a:gd name="T0" fmla="*/ 0 w 12410"/>
                            <a:gd name="T1" fmla="*/ 4989 h 4989"/>
                            <a:gd name="T2" fmla="*/ 2359 w 12410"/>
                            <a:gd name="T3" fmla="*/ 0 h 4989"/>
                            <a:gd name="T4" fmla="*/ 12410 w 12410"/>
                            <a:gd name="T5" fmla="*/ 0 h 4989"/>
                            <a:gd name="T6" fmla="*/ 12410 w 12410"/>
                            <a:gd name="T7" fmla="*/ 4989 h 4989"/>
                            <a:gd name="T8" fmla="*/ 0 w 12410"/>
                            <a:gd name="T9" fmla="*/ 4989 h 4989"/>
                          </a:gdLst>
                          <a:ahLst/>
                          <a:cxnLst>
                            <a:cxn ang="0">
                              <a:pos x="T0" y="T1"/>
                            </a:cxn>
                            <a:cxn ang="0">
                              <a:pos x="T2" y="T3"/>
                            </a:cxn>
                            <a:cxn ang="0">
                              <a:pos x="T4" y="T5"/>
                            </a:cxn>
                            <a:cxn ang="0">
                              <a:pos x="T6" y="T7"/>
                            </a:cxn>
                            <a:cxn ang="0">
                              <a:pos x="T8" y="T9"/>
                            </a:cxn>
                          </a:cxnLst>
                          <a:rect l="0" t="0" r="r" b="b"/>
                          <a:pathLst>
                            <a:path w="12410" h="4989">
                              <a:moveTo>
                                <a:pt x="0" y="4989"/>
                              </a:moveTo>
                              <a:lnTo>
                                <a:pt x="2359" y="0"/>
                              </a:lnTo>
                              <a:lnTo>
                                <a:pt x="12410" y="0"/>
                              </a:lnTo>
                              <a:lnTo>
                                <a:pt x="12410" y="4989"/>
                              </a:lnTo>
                              <a:lnTo>
                                <a:pt x="0" y="4989"/>
                              </a:lnTo>
                              <a:close/>
                            </a:path>
                          </a:pathLst>
                        </a:custGeom>
                        <a:blipFill dpi="0" rotWithShape="1">
                          <a:blip r:embed="rId14">
                            <a:extLst>
                              <a:ext uri="{28A0092B-C50C-407E-A947-70E740481C1C}">
                                <a14:useLocalDpi xmlns:a14="http://schemas.microsoft.com/office/drawing/2010/main" val="0"/>
                              </a:ext>
                            </a:extLst>
                          </a:blip>
                          <a:srcRect/>
                          <a:stretch>
                            <a:fillRect t="-288" b="-288"/>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1054E4" id="LandscapePicRight" o:spid="_x0000_s1026" style="position:absolute;margin-left:193.05pt;margin-top:127.6pt;width:620.5pt;height:249.45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410,49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" path="m,4989l2359,,12410,r,4989l,4989xe" stroked="f">
                <v:fill r:id="rId15" o:title="" recolor="t" rotate="t" type="frame"/>
                <v:path arrowok="t" o:connecttype="custom" o:connectlocs="0,3168000;1497975,0;7880400,0;7880400,3168000;0,3168000" o:connectangles="0,0,0,0,0"/>
                <w10:wrap anchorx="page" anchory="page"/>
                <w10:anchorlock/>
              </v:shape>
            </w:pict>
          </mc:Fallback>
        </mc:AlternateContent>
      </w:r>
      <w:r w:rsidR="002F6C8D">
        <w:rPr>
          <w:noProof/>
          <w:lang w:eastAsia="en-AU"/>
        </w:rPr>
        <mc:AlternateContent>
          <mc:Choice Requires="wps">
            <w:drawing>
              <wp:anchor distT="0" distB="0" distL="114300" distR="114300" simplePos="0" relativeHeight="251653120" behindDoc="0" locked="1" layoutInCell="1" allowOverlap="1" wp14:anchorId="3E4EEF52" wp14:editId="17CE7CA8">
                <wp:simplePos x="0" y="0"/>
                <wp:positionH relativeFrom="page">
                  <wp:posOffset>363855</wp:posOffset>
                </wp:positionH>
                <wp:positionV relativeFrom="page">
                  <wp:posOffset>1620520</wp:posOffset>
                </wp:positionV>
                <wp:extent cx="2080800" cy="3168000"/>
                <wp:effectExtent l="0" t="0" r="0" b="0"/>
                <wp:wrapNone/>
                <wp:docPr id="33" name="LandscapeOverlayLef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0800" cy="3168000"/>
                        </a:xfrm>
                        <a:custGeom>
                          <a:avLst/>
                          <a:gdLst>
                            <a:gd name="T0" fmla="*/ 924 w 3278"/>
                            <a:gd name="T1" fmla="*/ 0 h 4989"/>
                            <a:gd name="T2" fmla="*/ 0 w 3278"/>
                            <a:gd name="T3" fmla="*/ 0 h 4989"/>
                            <a:gd name="T4" fmla="*/ 0 w 3278"/>
                            <a:gd name="T5" fmla="*/ 4989 h 4989"/>
                            <a:gd name="T6" fmla="*/ 3278 w 3278"/>
                            <a:gd name="T7" fmla="*/ 4989 h 4989"/>
                            <a:gd name="T8" fmla="*/ 924 w 3278"/>
                            <a:gd name="T9" fmla="*/ 0 h 4989"/>
                          </a:gdLst>
                          <a:ahLst/>
                          <a:cxnLst>
                            <a:cxn ang="0">
                              <a:pos x="T0" y="T1"/>
                            </a:cxn>
                            <a:cxn ang="0">
                              <a:pos x="T2" y="T3"/>
                            </a:cxn>
                            <a:cxn ang="0">
                              <a:pos x="T4" y="T5"/>
                            </a:cxn>
                            <a:cxn ang="0">
                              <a:pos x="T6" y="T7"/>
                            </a:cxn>
                            <a:cxn ang="0">
                              <a:pos x="T8" y="T9"/>
                            </a:cxn>
                          </a:cxnLst>
                          <a:rect l="0" t="0" r="r" b="b"/>
                          <a:pathLst>
                            <a:path w="3278" h="4989">
                              <a:moveTo>
                                <a:pt x="924" y="0"/>
                              </a:moveTo>
                              <a:lnTo>
                                <a:pt x="0" y="0"/>
                              </a:lnTo>
                              <a:lnTo>
                                <a:pt x="0" y="4989"/>
                              </a:lnTo>
                              <a:lnTo>
                                <a:pt x="3278" y="4989"/>
                              </a:lnTo>
                              <a:lnTo>
                                <a:pt x="924" y="0"/>
                              </a:lnTo>
                              <a:close/>
                            </a:path>
                          </a:pathLst>
                        </a:custGeom>
                        <a:solidFill>
                          <a:srgbClr val="201547">
                            <a:alpha val="30196"/>
                          </a:srgb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6CE533" id="LandscapeOverlayLeft" o:spid="_x0000_s1026" style="position:absolute;margin-left:28.65pt;margin-top:127.6pt;width:163.85pt;height:249.45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278,4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" path="m924,l,,,4989r3278,l924,xe" fillcolor="#201547" stroked="f">
                <v:fill opacity="19789f"/>
                <v:path arrowok="t" o:connecttype="custom" o:connectlocs="586534,0;0,0;0,3168000;2080800,3168000;586534,0" o:connectangles="0,0,0,0,0"/>
                <w10:wrap anchorx="page" anchory="page"/>
                <w10:anchorlock/>
              </v:shape>
            </w:pict>
          </mc:Fallback>
        </mc:AlternateContent>
      </w:r>
      <w:r w:rsidR="001246C4" w:rsidRPr="00812815">
        <w:rPr>
          <w:noProof/>
          <w:color w:val="B3272F" w:themeColor="text2"/>
          <w:lang w:eastAsia="en-AU"/>
        </w:rPr>
        <mc:AlternateContent>
          <mc:Choice Requires="wps">
            <w:drawing>
              <wp:anchor distT="0" distB="0" distL="114300" distR="114300" simplePos="0" relativeHeight="251664384" behindDoc="0" locked="1" layoutInCell="1" allowOverlap="1" wp14:anchorId="2FA38A28" wp14:editId="6791083A">
                <wp:simplePos x="0" y="0"/>
                <wp:positionH relativeFrom="page">
                  <wp:posOffset>3542030</wp:posOffset>
                </wp:positionH>
                <wp:positionV relativeFrom="page">
                  <wp:posOffset>2353945</wp:posOffset>
                </wp:positionV>
                <wp:extent cx="3657600" cy="4755515"/>
                <wp:effectExtent l="0" t="0" r="0" b="0"/>
                <wp:wrapNone/>
                <wp:docPr id="31" name="Multi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4755515"/>
                        </a:xfrm>
                        <a:custGeom>
                          <a:avLst/>
                          <a:gdLst>
                            <a:gd name="T0" fmla="*/ 3536 w 5762"/>
                            <a:gd name="T1" fmla="*/ 0 h 7483"/>
                            <a:gd name="T2" fmla="*/ 0 w 5762"/>
                            <a:gd name="T3" fmla="*/ 7483 h 7483"/>
                            <a:gd name="T4" fmla="*/ 5762 w 5762"/>
                            <a:gd name="T5" fmla="*/ 7483 h 7483"/>
                            <a:gd name="T6" fmla="*/ 5762 w 5762"/>
                            <a:gd name="T7" fmla="*/ 0 h 7483"/>
                            <a:gd name="T8" fmla="*/ 3536 w 5762"/>
                            <a:gd name="T9" fmla="*/ 0 h 7483"/>
                          </a:gdLst>
                          <a:ahLst/>
                          <a:cxnLst>
                            <a:cxn ang="0">
                              <a:pos x="T0" y="T1"/>
                            </a:cxn>
                            <a:cxn ang="0">
                              <a:pos x="T2" y="T3"/>
                            </a:cxn>
                            <a:cxn ang="0">
                              <a:pos x="T4" y="T5"/>
                            </a:cxn>
                            <a:cxn ang="0">
                              <a:pos x="T6" y="T7"/>
                            </a:cxn>
                            <a:cxn ang="0">
                              <a:pos x="T8" y="T9"/>
                            </a:cxn>
                          </a:cxnLst>
                          <a:rect l="0" t="0" r="r" b="b"/>
                          <a:pathLst>
                            <a:path w="5762" h="7483">
                              <a:moveTo>
                                <a:pt x="3536" y="0"/>
                              </a:moveTo>
                              <a:lnTo>
                                <a:pt x="0" y="7483"/>
                              </a:lnTo>
                              <a:lnTo>
                                <a:pt x="5762" y="7483"/>
                              </a:lnTo>
                              <a:lnTo>
                                <a:pt x="5762" y="0"/>
                              </a:lnTo>
                              <a:lnTo>
                                <a:pt x="3536" y="0"/>
                              </a:lnTo>
                              <a:close/>
                            </a:path>
                          </a:pathLst>
                        </a:custGeom>
                        <a:blipFill dpi="0" rotWithShape="1">
                          <a:blip r:embed="rId16">
                            <a:extLst>
                              <a:ext uri="{28A0092B-C50C-407E-A947-70E740481C1C}">
                                <a14:useLocalDpi xmlns:a14="http://schemas.microsoft.com/office/drawing/2010/main" val="0"/>
                              </a:ext>
                            </a:extLst>
                          </a:blip>
                          <a:srcRect/>
                          <a:stretch>
                            <a:fillRect/>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B0915B" id="Multi2" o:spid="_x0000_s1026" style="position:absolute;margin-left:278.9pt;margin-top:185.35pt;width:4in;height:374.45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762,74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" path="m3536,l,7483r5762,l5762,,3536,xe" stroked="f">
                <v:fill r:id="rId17" o:title="" recolor="t" rotate="t" type="frame"/>
                <v:path arrowok="t" o:connecttype="custom" o:connectlocs="2244581,0;0,4755515;3657600,4755515;3657600,0;2244581,0" o:connectangles="0,0,0,0,0"/>
                <w10:wrap anchorx="page" anchory="page"/>
                <w10:anchorlock/>
              </v:shape>
            </w:pict>
          </mc:Fallback>
        </mc:AlternateContent>
      </w:r>
      <w:r w:rsidR="001246C4">
        <w:rPr>
          <w:noProof/>
          <w:lang w:eastAsia="en-AU"/>
        </w:rPr>
        <mc:AlternateContent>
          <mc:Choice Requires="wps">
            <w:drawing>
              <wp:anchor distT="0" distB="0" distL="114300" distR="114300" simplePos="0" relativeHeight="251663360" behindDoc="0" locked="1" layoutInCell="1" allowOverlap="1" wp14:anchorId="54E5BBDC" wp14:editId="41F5990C">
                <wp:simplePos x="0" y="0"/>
                <wp:positionH relativeFrom="page">
                  <wp:posOffset>363220</wp:posOffset>
                </wp:positionH>
                <wp:positionV relativeFrom="page">
                  <wp:posOffset>2353945</wp:posOffset>
                </wp:positionV>
                <wp:extent cx="3182400" cy="4755600"/>
                <wp:effectExtent l="0" t="0" r="0" b="0"/>
                <wp:wrapNone/>
                <wp:docPr id="15" name="Multi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400" cy="4755600"/>
                        </a:xfrm>
                        <a:custGeom>
                          <a:avLst/>
                          <a:gdLst>
                            <a:gd name="T0" fmla="*/ 1747 w 5941"/>
                            <a:gd name="T1" fmla="*/ 0 h 8858"/>
                            <a:gd name="T2" fmla="*/ 0 w 5941"/>
                            <a:gd name="T3" fmla="*/ 0 h 8858"/>
                            <a:gd name="T4" fmla="*/ 0 w 5941"/>
                            <a:gd name="T5" fmla="*/ 8858 h 8858"/>
                            <a:gd name="T6" fmla="*/ 5941 w 5941"/>
                            <a:gd name="T7" fmla="*/ 8858 h 8858"/>
                            <a:gd name="T8" fmla="*/ 1747 w 5941"/>
                            <a:gd name="T9" fmla="*/ 0 h 8858"/>
                          </a:gdLst>
                          <a:ahLst/>
                          <a:cxnLst>
                            <a:cxn ang="0">
                              <a:pos x="T0" y="T1"/>
                            </a:cxn>
                            <a:cxn ang="0">
                              <a:pos x="T2" y="T3"/>
                            </a:cxn>
                            <a:cxn ang="0">
                              <a:pos x="T4" y="T5"/>
                            </a:cxn>
                            <a:cxn ang="0">
                              <a:pos x="T6" y="T7"/>
                            </a:cxn>
                            <a:cxn ang="0">
                              <a:pos x="T8" y="T9"/>
                            </a:cxn>
                          </a:cxnLst>
                          <a:rect l="0" t="0" r="r" b="b"/>
                          <a:pathLst>
                            <a:path w="5941" h="8858">
                              <a:moveTo>
                                <a:pt x="1747" y="0"/>
                              </a:moveTo>
                              <a:lnTo>
                                <a:pt x="0" y="0"/>
                              </a:lnTo>
                              <a:lnTo>
                                <a:pt x="0" y="8858"/>
                              </a:lnTo>
                              <a:lnTo>
                                <a:pt x="5941" y="8858"/>
                              </a:lnTo>
                              <a:lnTo>
                                <a:pt x="1747" y="0"/>
                              </a:lnTo>
                              <a:close/>
                            </a:path>
                          </a:pathLst>
                        </a:custGeom>
                        <a:blipFill dpi="0" rotWithShape="1">
                          <a:blip r:embed="rId18">
                            <a:extLst>
                              <a:ext uri="{28A0092B-C50C-407E-A947-70E740481C1C}">
                                <a14:useLocalDpi xmlns:a14="http://schemas.microsoft.com/office/drawing/2010/main" val="0"/>
                              </a:ext>
                            </a:extLst>
                          </a:blip>
                          <a:srcRect/>
                          <a:stretch>
                            <a:fillRect/>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3A822D" id="Multi1" o:spid="_x0000_s1026" style="position:absolute;margin-left:28.6pt;margin-top:185.35pt;width:250.6pt;height:374.45pt;z-index:25166336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94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" path="m1747,l,,,8858r5941,l1747,xe" stroked="f">
                <v:fill r:id="rId19" o:title="" recolor="t" rotate="t" type="frame"/>
                <v:path arrowok="t" o:connecttype="custom" o:connectlocs="935811,0;0,0;0,4755600;3182400,4755600;935811,0" o:connectangles="0,0,0,0,0"/>
                <w10:wrap anchorx="page" anchory="page"/>
                <w10:anchorlock/>
              </v:shape>
            </w:pict>
          </mc:Fallback>
        </mc:AlternateContent>
      </w:r>
      <w:r w:rsidR="00AD391C">
        <w:rPr>
          <w:noProof/>
          <w:lang w:eastAsia="en-AU"/>
        </w:rPr>
        <mc:AlternateContent>
          <mc:Choice Requires="wps">
            <w:drawing>
              <wp:anchor distT="0" distB="0" distL="114300" distR="114300" simplePos="0" relativeHeight="251666432" behindDoc="0" locked="1" layoutInCell="1" allowOverlap="1" wp14:anchorId="10214C11" wp14:editId="05FD447E">
                <wp:simplePos x="0" y="0"/>
                <wp:positionH relativeFrom="page">
                  <wp:posOffset>363220</wp:posOffset>
                </wp:positionH>
                <wp:positionV relativeFrom="page">
                  <wp:posOffset>2353945</wp:posOffset>
                </wp:positionV>
                <wp:extent cx="3182400" cy="4755600"/>
                <wp:effectExtent l="0" t="0" r="0" b="6985"/>
                <wp:wrapNone/>
                <wp:docPr id="43" name="Overlay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400" cy="4755600"/>
                        </a:xfrm>
                        <a:custGeom>
                          <a:avLst/>
                          <a:gdLst>
                            <a:gd name="T0" fmla="*/ 1747 w 5941"/>
                            <a:gd name="T1" fmla="*/ 0 h 8858"/>
                            <a:gd name="T2" fmla="*/ 0 w 5941"/>
                            <a:gd name="T3" fmla="*/ 0 h 8858"/>
                            <a:gd name="T4" fmla="*/ 0 w 5941"/>
                            <a:gd name="T5" fmla="*/ 8858 h 8858"/>
                            <a:gd name="T6" fmla="*/ 5941 w 5941"/>
                            <a:gd name="T7" fmla="*/ 8858 h 8858"/>
                            <a:gd name="T8" fmla="*/ 1747 w 5941"/>
                            <a:gd name="T9" fmla="*/ 0 h 8858"/>
                          </a:gdLst>
                          <a:ahLst/>
                          <a:cxnLst>
                            <a:cxn ang="0">
                              <a:pos x="T0" y="T1"/>
                            </a:cxn>
                            <a:cxn ang="0">
                              <a:pos x="T2" y="T3"/>
                            </a:cxn>
                            <a:cxn ang="0">
                              <a:pos x="T4" y="T5"/>
                            </a:cxn>
                            <a:cxn ang="0">
                              <a:pos x="T6" y="T7"/>
                            </a:cxn>
                            <a:cxn ang="0">
                              <a:pos x="T8" y="T9"/>
                            </a:cxn>
                          </a:cxnLst>
                          <a:rect l="0" t="0" r="r" b="b"/>
                          <a:pathLst>
                            <a:path w="5941" h="8858">
                              <a:moveTo>
                                <a:pt x="1747" y="0"/>
                              </a:moveTo>
                              <a:lnTo>
                                <a:pt x="0" y="0"/>
                              </a:lnTo>
                              <a:lnTo>
                                <a:pt x="0" y="8858"/>
                              </a:lnTo>
                              <a:lnTo>
                                <a:pt x="5941" y="8858"/>
                              </a:lnTo>
                              <a:lnTo>
                                <a:pt x="1747" y="0"/>
                              </a:lnTo>
                              <a:close/>
                            </a:path>
                          </a:pathLst>
                        </a:custGeom>
                        <a:solidFill>
                          <a:srgbClr val="201547">
                            <a:alpha val="60000"/>
                          </a:srgb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C6AB6B" id="OverlayLeft" o:spid="_x0000_s1026" style="position:absolute;margin-left:28.6pt;margin-top:185.35pt;width:250.6pt;height:374.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941,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" path="m1747,l,,,8858r5941,l1747,xe" fillcolor="#201547" stroked="f">
                <v:fill opacity="39321f"/>
                <v:path arrowok="t" o:connecttype="custom" o:connectlocs="935811,0;0,0;0,4755600;3182400,4755600;935811,0" o:connectangles="0,0,0,0,0"/>
                <w10:wrap anchorx="page" anchory="page"/>
                <w10:anchorlock/>
              </v:shape>
            </w:pict>
          </mc:Fallback>
        </mc:AlternateContent>
      </w:r>
      <w:r w:rsidR="00CA2A66" w:rsidRPr="00812815">
        <w:rPr>
          <w:noProof/>
          <w:color w:val="B3272F" w:themeColor="text2"/>
          <w:lang w:eastAsia="en-AU"/>
        </w:rPr>
        <mc:AlternateContent>
          <mc:Choice Requires="wps">
            <w:drawing>
              <wp:anchor distT="0" distB="0" distL="114300" distR="114300" simplePos="0" relativeHeight="251667456" behindDoc="0" locked="1" layoutInCell="1" allowOverlap="1" wp14:anchorId="27E294FA" wp14:editId="60395529">
                <wp:simplePos x="0" y="0"/>
                <wp:positionH relativeFrom="page">
                  <wp:posOffset>3542030</wp:posOffset>
                </wp:positionH>
                <wp:positionV relativeFrom="page">
                  <wp:posOffset>2353945</wp:posOffset>
                </wp:positionV>
                <wp:extent cx="3657600" cy="4755600"/>
                <wp:effectExtent l="0" t="0" r="0" b="6985"/>
                <wp:wrapNone/>
                <wp:docPr id="16" name="Overlay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4755600"/>
                        </a:xfrm>
                        <a:custGeom>
                          <a:avLst/>
                          <a:gdLst>
                            <a:gd name="T0" fmla="*/ 3536 w 5762"/>
                            <a:gd name="T1" fmla="*/ 0 h 7483"/>
                            <a:gd name="T2" fmla="*/ 0 w 5762"/>
                            <a:gd name="T3" fmla="*/ 7483 h 7483"/>
                            <a:gd name="T4" fmla="*/ 5762 w 5762"/>
                            <a:gd name="T5" fmla="*/ 7483 h 7483"/>
                            <a:gd name="T6" fmla="*/ 5762 w 5762"/>
                            <a:gd name="T7" fmla="*/ 0 h 7483"/>
                            <a:gd name="T8" fmla="*/ 3536 w 5762"/>
                            <a:gd name="T9" fmla="*/ 0 h 7483"/>
                          </a:gdLst>
                          <a:ahLst/>
                          <a:cxnLst>
                            <a:cxn ang="0">
                              <a:pos x="T0" y="T1"/>
                            </a:cxn>
                            <a:cxn ang="0">
                              <a:pos x="T2" y="T3"/>
                            </a:cxn>
                            <a:cxn ang="0">
                              <a:pos x="T4" y="T5"/>
                            </a:cxn>
                            <a:cxn ang="0">
                              <a:pos x="T6" y="T7"/>
                            </a:cxn>
                            <a:cxn ang="0">
                              <a:pos x="T8" y="T9"/>
                            </a:cxn>
                          </a:cxnLst>
                          <a:rect l="0" t="0" r="r" b="b"/>
                          <a:pathLst>
                            <a:path w="5762" h="7483">
                              <a:moveTo>
                                <a:pt x="3536" y="0"/>
                              </a:moveTo>
                              <a:lnTo>
                                <a:pt x="0" y="7483"/>
                              </a:lnTo>
                              <a:lnTo>
                                <a:pt x="5762" y="7483"/>
                              </a:lnTo>
                              <a:lnTo>
                                <a:pt x="5762" y="0"/>
                              </a:lnTo>
                              <a:lnTo>
                                <a:pt x="3536" y="0"/>
                              </a:lnTo>
                              <a:close/>
                            </a:path>
                          </a:pathLst>
                        </a:custGeom>
                        <a:solidFill>
                          <a:schemeClr val="dk2">
                            <a:alpha val="29804"/>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711383" id="OverlayRight" o:spid="_x0000_s1026" style="position:absolute;margin-left:278.9pt;margin-top:185.35pt;width:4in;height:374.4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762,7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" path="m3536,l,7483r5762,l5762,,3536,xe" fillcolor="#b3272f [3202]" stroked="f">
                <v:fill opacity="19532f"/>
                <v:path arrowok="t" o:connecttype="custom" o:connectlocs="2244581,0;0,4755600;3657600,4755600;3657600,0;2244581,0" o:connectangles="0,0,0,0,0"/>
                <w10:wrap anchorx="page" anchory="page"/>
                <w10:anchorlock/>
              </v:shape>
            </w:pict>
          </mc:Fallback>
        </mc:AlternateContent>
      </w:r>
      <w:r w:rsidR="009D0AFD" w:rsidRPr="00D55628">
        <w:rPr>
          <w:noProof/>
          <w:lang w:eastAsia="en-AU"/>
        </w:rPr>
        <mc:AlternateContent>
          <mc:Choice Requires="wps">
            <w:drawing>
              <wp:anchor distT="0" distB="0" distL="114300" distR="114300" simplePos="0" relativeHeight="251652096" behindDoc="0" locked="1" layoutInCell="1" allowOverlap="1" wp14:anchorId="76F07AA7" wp14:editId="1284F95D">
                <wp:simplePos x="0" y="0"/>
                <wp:positionH relativeFrom="page">
                  <wp:posOffset>3542030</wp:posOffset>
                </wp:positionH>
                <wp:positionV relativeFrom="page">
                  <wp:posOffset>7106285</wp:posOffset>
                </wp:positionV>
                <wp:extent cx="1890000" cy="1994400"/>
                <wp:effectExtent l="0" t="0" r="0" b="6350"/>
                <wp:wrapNone/>
                <wp:docPr id="12"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chemeClr val="accent5"/>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E8D3E6" id="TriangleBottom" o:spid="_x0000_s1026" style="position:absolute;margin-left:278.9pt;margin-top:559.55pt;width:148.8pt;height:157.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" path="m1745,3697l,,3496,,1745,3697xe" fillcolor="#e1a9ac [3208]" stroked="f">
                <v:path arrowok="t" o:connecttype="custom" o:connectlocs="943378,1994400;0,0;1890000,0;943378,1994400" o:connectangles="0,0,0,0"/>
                <w10:wrap anchorx="page" anchory="page"/>
                <w10:anchorlock/>
              </v:shape>
            </w:pict>
          </mc:Fallback>
        </mc:AlternateContent>
      </w:r>
      <w:r w:rsidR="009D0AFD" w:rsidRPr="00D55628">
        <w:rPr>
          <w:noProof/>
          <w:lang w:eastAsia="en-AU"/>
        </w:rPr>
        <mc:AlternateContent>
          <mc:Choice Requires="wps">
            <w:drawing>
              <wp:anchor distT="0" distB="0" distL="114300" distR="114300" simplePos="0" relativeHeight="251651072" behindDoc="0" locked="1" layoutInCell="1" allowOverlap="1" wp14:anchorId="0D740F67" wp14:editId="125F14BE">
                <wp:simplePos x="0" y="0"/>
                <wp:positionH relativeFrom="page">
                  <wp:posOffset>359410</wp:posOffset>
                </wp:positionH>
                <wp:positionV relativeFrom="page">
                  <wp:posOffset>359410</wp:posOffset>
                </wp:positionV>
                <wp:extent cx="1890000" cy="1994400"/>
                <wp:effectExtent l="0" t="0" r="0" b="6350"/>
                <wp:wrapNone/>
                <wp:docPr id="11" name="TriangleTop"/>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CD45CF" id="TriangleTop" o:spid="_x0000_s1026" style="position:absolute;margin-left:28.3pt;margin-top:28.3pt;width:148.8pt;height:157.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" path="m1745,3697l,,3496,,1745,3697xe" fillcolor="#b3272f [3202]" stroked="f">
                <v:path arrowok="t" o:connecttype="custom" o:connectlocs="943378,1994400;0,0;1890000,0;943378,1994400" o:connectangles="0,0,0,0"/>
                <w10:wrap anchorx="page" anchory="page"/>
                <w10:anchorlock/>
              </v:shape>
            </w:pict>
          </mc:Fallback>
        </mc:AlternateContent>
      </w:r>
      <w:r w:rsidR="00330302" w:rsidRPr="00D55628">
        <w:rPr>
          <w:noProof/>
          <w:lang w:eastAsia="en-AU"/>
        </w:rPr>
        <mc:AlternateContent>
          <mc:Choice Requires="wps">
            <w:drawing>
              <wp:anchor distT="0" distB="0" distL="114300" distR="114300" simplePos="0" relativeHeight="251650048" behindDoc="0" locked="1" layoutInCell="1" allowOverlap="1" wp14:anchorId="135E2715" wp14:editId="64AB7A17">
                <wp:simplePos x="0" y="0"/>
                <wp:positionH relativeFrom="page">
                  <wp:posOffset>0</wp:posOffset>
                </wp:positionH>
                <wp:positionV relativeFrom="page">
                  <wp:align>bottom</wp:align>
                </wp:positionV>
                <wp:extent cx="3848400" cy="720000"/>
                <wp:effectExtent l="0" t="0" r="0" b="0"/>
                <wp:wrapNone/>
                <wp:docPr id="8"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1F52A9" w14:textId="77777777" w:rsidR="0043382E" w:rsidRPr="009F69FA" w:rsidRDefault="0043382E" w:rsidP="00606CDD">
                            <w:pPr>
                              <w:pStyle w:val="xWebCoverPage"/>
                            </w:pPr>
                            <w:r w:rsidRPr="009F69FA">
                              <w:t>de</w:t>
                            </w:r>
                            <w:r>
                              <w:t>lw</w:t>
                            </w:r>
                            <w:r w:rsidRPr="009F69FA">
                              <w:t>p.vic.gov.au</w:t>
                            </w:r>
                          </w:p>
                        </w:txbxContent>
                      </wps:txbx>
                      <wps:bodyPr rot="0" spcFirstLastPara="0" vertOverflow="overflow" horzOverflow="overflow" vert="horz" wrap="square" lIns="72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E2715" id="_x0000_t202" coordsize="21600,21600" o:spt="202" path="m,l,21600r21600,l21600,xe">
                <v:stroke joinstyle="miter"/>
                <v:path gradientshapeok="t" o:connecttype="rect"/>
              </v:shapetype>
              <v:shape id="WebAddress" o:spid="_x0000_s1026" type="#_x0000_t202" style="position:absolute;margin-left:0;margin-top:0;width:303pt;height:56.7pt;z-index:251650048;visibility:hidden;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" filled="f" stroked="f" strokeweight=".5pt">
                <v:textbox inset="20mm">
                  <w:txbxContent>
                    <w:p w14:paraId="081F52A9" w14:textId="77777777" w:rsidR="0043382E" w:rsidRPr="009F69FA" w:rsidRDefault="0043382E" w:rsidP="00606CDD">
                      <w:pPr>
                        <w:pStyle w:val="xWebCoverPage"/>
                      </w:pPr>
                      <w:r w:rsidRPr="009F69FA">
                        <w:t>de</w:t>
                      </w:r>
                      <w:r>
                        <w:t>lw</w:t>
                      </w:r>
                      <w:r w:rsidRPr="009F69FA">
                        <w:t>p.vic.gov.au</w:t>
                      </w:r>
                    </w:p>
                  </w:txbxContent>
                </v:textbox>
                <w10:wrap anchorx="page" anchory="page"/>
                <w10:anchorlock/>
              </v:shape>
            </w:pict>
          </mc:Fallback>
        </mc:AlternateContent>
      </w:r>
      <w:r w:rsidR="003D5476" w:rsidRPr="00D55628">
        <w:rPr>
          <w:noProof/>
          <w:lang w:eastAsia="en-AU"/>
        </w:rPr>
        <mc:AlternateContent>
          <mc:Choice Requires="wps">
            <w:drawing>
              <wp:anchor distT="0" distB="0" distL="114300" distR="114300" simplePos="0" relativeHeight="251660288" behindDoc="0" locked="1" layoutInCell="1" allowOverlap="1" wp14:anchorId="1C91FC88" wp14:editId="21779F9F">
                <wp:simplePos x="0" y="0"/>
                <wp:positionH relativeFrom="page">
                  <wp:align>left</wp:align>
                </wp:positionH>
                <wp:positionV relativeFrom="page">
                  <wp:posOffset>8567420</wp:posOffset>
                </wp:positionV>
                <wp:extent cx="5554800" cy="370800"/>
                <wp:effectExtent l="0" t="0" r="8255" b="10795"/>
                <wp:wrapNone/>
                <wp:docPr id="1" name="CoverStatus" title="Watermark Document Status"/>
                <wp:cNvGraphicFramePr/>
                <a:graphic xmlns:a="http://schemas.openxmlformats.org/drawingml/2006/main">
                  <a:graphicData uri="http://schemas.microsoft.com/office/word/2010/wordprocessingShape">
                    <wps:wsp>
                      <wps:cNvSpPr txBox="1"/>
                      <wps:spPr>
                        <a:xfrm>
                          <a:off x="0" y="0"/>
                          <a:ext cx="5554800" cy="37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EC76B3" w14:textId="34C67CC9" w:rsidR="0043382E" w:rsidRPr="00271B90" w:rsidRDefault="0043382E" w:rsidP="00A653F3">
                            <w:pPr>
                              <w:pStyle w:val="xCoverStatus"/>
                            </w:pPr>
                          </w:p>
                        </w:txbxContent>
                      </wps:txbx>
                      <wps:bodyPr rot="0" spcFirstLastPara="0" vertOverflow="overflow" horzOverflow="overflow" vert="horz" wrap="square" lIns="720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1FC88" id="CoverStatus" o:spid="_x0000_s1027" type="#_x0000_t202" alt="Title: Watermark Document Status" style="position:absolute;margin-left:0;margin-top:674.6pt;width:437.4pt;height:29.2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" filled="f" stroked="f" strokeweight=".5pt">
                <v:textbox inset="20mm,0,1mm,0">
                  <w:txbxContent>
                    <w:p w14:paraId="4CEC76B3" w14:textId="34C67CC9" w:rsidR="0043382E" w:rsidRPr="00271B90" w:rsidRDefault="0043382E" w:rsidP="00A653F3">
                      <w:pPr>
                        <w:pStyle w:val="xCoverStatus"/>
                      </w:pPr>
                    </w:p>
                  </w:txbxContent>
                </v:textbox>
                <w10:wrap anchorx="page" anchory="page"/>
                <w10:anchorlock/>
              </v:shape>
            </w:pict>
          </mc:Fallback>
        </mc:AlternateContent>
      </w:r>
      <w:r w:rsidR="003A2D2C" w:rsidRPr="00D55628">
        <w:rPr>
          <w:noProof/>
          <w:lang w:eastAsia="en-AU"/>
        </w:rPr>
        <mc:AlternateContent>
          <mc:Choice Requires="wps">
            <w:drawing>
              <wp:anchor distT="0" distB="0" distL="114300" distR="114300" simplePos="0" relativeHeight="251661312" behindDoc="0" locked="1" layoutInCell="1" allowOverlap="1" wp14:anchorId="1C3428FA" wp14:editId="05335362">
                <wp:simplePos x="0" y="0"/>
                <wp:positionH relativeFrom="page">
                  <wp:posOffset>359410</wp:posOffset>
                </wp:positionH>
                <wp:positionV relativeFrom="page">
                  <wp:posOffset>9100185</wp:posOffset>
                </wp:positionV>
                <wp:extent cx="6840001" cy="432000"/>
                <wp:effectExtent l="0" t="0" r="0" b="6350"/>
                <wp:wrapNone/>
                <wp:docPr id="19" name="CoverProjectBar" title="Decorative Cover Shape"/>
                <wp:cNvGraphicFramePr/>
                <a:graphic xmlns:a="http://schemas.openxmlformats.org/drawingml/2006/main">
                  <a:graphicData uri="http://schemas.microsoft.com/office/word/2010/wordprocessingShape">
                    <wps:wsp>
                      <wps:cNvSpPr txBox="1"/>
                      <wps:spPr>
                        <a:xfrm>
                          <a:off x="0" y="0"/>
                          <a:ext cx="6840001" cy="432000"/>
                        </a:xfrm>
                        <a:prstGeom prst="rect">
                          <a:avLst/>
                        </a:prstGeom>
                        <a:solidFill>
                          <a:schemeClr val="dk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3CA6D" w14:textId="5FF7D267" w:rsidR="0043382E" w:rsidRPr="00455A7E" w:rsidRDefault="0043382E" w:rsidP="00455A7E">
                            <w:pPr>
                              <w:pStyle w:val="TitleBarText"/>
                            </w:pPr>
                            <w:r>
                              <w:t>LOCAL INFRASTRUCTURE / LOCAL GOVERNMENT VICTORIA</w:t>
                            </w:r>
                          </w:p>
                        </w:txbxContent>
                      </wps:txbx>
                      <wps:bodyPr rot="0" spcFirstLastPara="0" vertOverflow="overflow" horzOverflow="overflow" vert="horz" wrap="square" lIns="360000" tIns="0" rIns="36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428FA" id="CoverProjectBar" o:spid="_x0000_s1028" type="#_x0000_t202" alt="Title: Decorative Cover Shape" style="position:absolute;margin-left:28.3pt;margin-top:716.55pt;width:538.6pt;height: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" fillcolor="#b3272f [3202]" stroked="f" strokeweight=".5pt">
                <v:textbox inset="10mm,0,10mm,0">
                  <w:txbxContent>
                    <w:p w14:paraId="5D53CA6D" w14:textId="5FF7D267" w:rsidR="0043382E" w:rsidRPr="00455A7E" w:rsidRDefault="0043382E" w:rsidP="00455A7E">
                      <w:pPr>
                        <w:pStyle w:val="TitleBarText"/>
                      </w:pPr>
                      <w:r>
                        <w:t>LOCAL INFRASTRUCTURE / LOCAL GOVERNMENT VICTORIA</w:t>
                      </w:r>
                    </w:p>
                  </w:txbxContent>
                </v:textbox>
                <w10:wrap anchorx="page" anchory="page"/>
                <w10:anchorlock/>
              </v:shape>
            </w:pict>
          </mc:Fallback>
        </mc:AlternateContent>
      </w:r>
      <w:r w:rsidR="007A2C14" w:rsidRPr="00D55628">
        <w:rPr>
          <w:noProof/>
          <w:lang w:eastAsia="en-AU"/>
        </w:rPr>
        <mc:AlternateContent>
          <mc:Choice Requires="wps">
            <w:drawing>
              <wp:anchor distT="0" distB="0" distL="114300" distR="114300" simplePos="0" relativeHeight="251655168" behindDoc="1" locked="1" layoutInCell="1" allowOverlap="1" wp14:anchorId="7169ECD7" wp14:editId="1D12880F">
                <wp:simplePos x="0" y="0"/>
                <wp:positionH relativeFrom="page">
                  <wp:posOffset>360045</wp:posOffset>
                </wp:positionH>
                <wp:positionV relativeFrom="page">
                  <wp:posOffset>1620520</wp:posOffset>
                </wp:positionV>
                <wp:extent cx="9972000" cy="3168000"/>
                <wp:effectExtent l="0" t="0" r="0" b="0"/>
                <wp:wrapNone/>
                <wp:docPr id="34" name="LandscapePicSingle" descr="Cover Image" hidden="1" title="Cover Image"/>
                <wp:cNvGraphicFramePr/>
                <a:graphic xmlns:a="http://schemas.openxmlformats.org/drawingml/2006/main">
                  <a:graphicData uri="http://schemas.microsoft.com/office/word/2010/wordprocessingShape">
                    <wps:wsp>
                      <wps:cNvSpPr/>
                      <wps:spPr>
                        <a:xfrm>
                          <a:off x="0" y="0"/>
                          <a:ext cx="9972000" cy="3168000"/>
                        </a:xfrm>
                        <a:prstGeom prst="rect">
                          <a:avLst/>
                        </a:prstGeom>
                        <a:blipFill dpi="0" rotWithShape="1">
                          <a:blip r:embed="rId20">
                            <a:extLst>
                              <a:ext uri="{28A0092B-C50C-407E-A947-70E740481C1C}">
                                <a14:useLocalDpi xmlns:a14="http://schemas.microsoft.com/office/drawing/2010/main" val="0"/>
                              </a:ext>
                            </a:extLst>
                          </a:blip>
                          <a:srcRect/>
                          <a:stretch>
                            <a:fillRect t="-221" b="-22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A1849" id="LandscapePicSingle" o:spid="_x0000_s1026" alt="Title: Cover Image - Description: Cover Image" style="position:absolute;margin-left:28.35pt;margin-top:127.6pt;width:785.2pt;height:249.45pt;z-index:-2516613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" stroked="f" strokeweight="2pt">
                <v:fill r:id="rId21" o:title="Cover Image" recolor="t" rotate="t" type="frame"/>
                <w10:wrap anchorx="page" anchory="page"/>
                <w10:anchorlock/>
              </v:rect>
            </w:pict>
          </mc:Fallback>
        </mc:AlternateContent>
      </w:r>
      <w:r w:rsidR="00A56B1E" w:rsidRPr="00D55628">
        <w:rPr>
          <w:noProof/>
          <w:lang w:eastAsia="en-AU"/>
        </w:rPr>
        <mc:AlternateContent>
          <mc:Choice Requires="wps">
            <w:drawing>
              <wp:anchor distT="0" distB="0" distL="114300" distR="114300" simplePos="0" relativeHeight="251662336" behindDoc="0" locked="1" layoutInCell="1" allowOverlap="1" wp14:anchorId="04C6463E" wp14:editId="6AFA566D">
                <wp:simplePos x="0" y="0"/>
                <wp:positionH relativeFrom="page">
                  <wp:posOffset>360045</wp:posOffset>
                </wp:positionH>
                <wp:positionV relativeFrom="page">
                  <wp:posOffset>2353945</wp:posOffset>
                </wp:positionV>
                <wp:extent cx="6840001" cy="4752000"/>
                <wp:effectExtent l="0" t="0" r="0" b="0"/>
                <wp:wrapNone/>
                <wp:docPr id="3" name="PicSingle" descr="Cover Image" title="Cover Image"/>
                <wp:cNvGraphicFramePr/>
                <a:graphic xmlns:a="http://schemas.openxmlformats.org/drawingml/2006/main">
                  <a:graphicData uri="http://schemas.microsoft.com/office/word/2010/wordprocessingShape">
                    <wps:wsp>
                      <wps:cNvSpPr/>
                      <wps:spPr>
                        <a:xfrm>
                          <a:off x="0" y="0"/>
                          <a:ext cx="6840001" cy="475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CC1C3" id="PicSingle" o:spid="_x0000_s1026" alt="Title: Cover Image - Description: Cover Image" style="position:absolute;margin-left:28.35pt;margin-top:185.35pt;width:538.6pt;height:37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" fillcolor="white [3212]" stroked="f" strokeweight="2pt">
                <w10:wrap anchorx="page" anchory="page"/>
                <w10:anchorlock/>
              </v:rect>
            </w:pict>
          </mc:Fallback>
        </mc:AlternateContent>
      </w:r>
      <w:r w:rsidR="005A2A5D" w:rsidRPr="00D55628">
        <w:rPr>
          <w:noProof/>
          <w:lang w:eastAsia="en-AU"/>
        </w:rPr>
        <mc:AlternateContent>
          <mc:Choice Requires="wps">
            <w:drawing>
              <wp:anchor distT="0" distB="0" distL="114300" distR="114300" simplePos="0" relativeHeight="251648000" behindDoc="1" locked="1" layoutInCell="1" allowOverlap="1" wp14:anchorId="112D2CC5" wp14:editId="20D28F88">
                <wp:simplePos x="0" y="0"/>
                <wp:positionH relativeFrom="page">
                  <wp:posOffset>360045</wp:posOffset>
                </wp:positionH>
                <wp:positionV relativeFrom="page">
                  <wp:posOffset>360045</wp:posOffset>
                </wp:positionV>
                <wp:extent cx="6840001" cy="8744400"/>
                <wp:effectExtent l="0" t="0" r="0" b="0"/>
                <wp:wrapNone/>
                <wp:docPr id="4" name="CoverRectangle"/>
                <wp:cNvGraphicFramePr/>
                <a:graphic xmlns:a="http://schemas.openxmlformats.org/drawingml/2006/main">
                  <a:graphicData uri="http://schemas.microsoft.com/office/word/2010/wordprocessingShape">
                    <wps:wsp>
                      <wps:cNvSpPr/>
                      <wps:spPr>
                        <a:xfrm>
                          <a:off x="0" y="0"/>
                          <a:ext cx="6840001" cy="8744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79D91" id="CoverRectangle" o:spid="_x0000_s1026" style="position:absolute;margin-left:28.35pt;margin-top:28.35pt;width:538.6pt;height:688.5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" fillcolor="#00b2a9 [3204]" stroked="f" strokeweight="2pt">
                <w10:wrap anchorx="page" anchory="page"/>
                <w10:anchorlock/>
              </v:rect>
            </w:pict>
          </mc:Fallback>
        </mc:AlternateContent>
      </w:r>
    </w:p>
    <w:p w14:paraId="2CF456EE" w14:textId="77777777" w:rsidR="00D73B6C" w:rsidRDefault="00D73B6C"/>
    <w:tbl>
      <w:tblPr>
        <w:tblStyle w:val="TableAsPlaceholder"/>
        <w:tblpPr w:leftFromText="181" w:rightFromText="181" w:vertAnchor="page" w:horzAnchor="margin" w:tblpXSpec="right" w:tblpY="681"/>
        <w:tblOverlap w:val="never"/>
        <w:tblW w:w="7370" w:type="dxa"/>
        <w:tblLayout w:type="fixed"/>
        <w:tblLook w:val="0600" w:firstRow="0" w:lastRow="0" w:firstColumn="0" w:lastColumn="0" w:noHBand="1" w:noVBand="1"/>
      </w:tblPr>
      <w:tblGrid>
        <w:gridCol w:w="7370"/>
      </w:tblGrid>
      <w:tr w:rsidR="00D73B6C" w14:paraId="58069A04" w14:textId="77777777" w:rsidTr="0003155E">
        <w:trPr>
          <w:trHeight w:hRule="exact" w:val="2948"/>
        </w:trPr>
        <w:tc>
          <w:tcPr>
            <w:tcW w:w="7370" w:type="dxa"/>
            <w:vAlign w:val="center"/>
          </w:tcPr>
          <w:sdt>
            <w:sdtPr>
              <w:rPr>
                <w:b w:val="0"/>
                <w:iCs/>
                <w:spacing w:val="0"/>
                <w:sz w:val="32"/>
                <w:szCs w:val="24"/>
              </w:rPr>
              <w:alias w:val="CoverTitle"/>
              <w:tag w:val="CoverTitle"/>
              <w:id w:val="360867710"/>
              <w:lock w:val="sdtContentLocked"/>
              <w:placeholder>
                <w:docPart w:val="75353B1B684248888FC3B57C910D7005"/>
              </w:placeholder>
            </w:sdtPr>
            <w:sdtEndPr/>
            <w:sdtContent>
              <w:p w14:paraId="4267F241" w14:textId="77777777" w:rsidR="001D463D" w:rsidRDefault="001D463D" w:rsidP="001D463D">
                <w:pPr>
                  <w:pStyle w:val="Title"/>
                </w:pPr>
                <w:r>
                  <w:t>Local Government Performance Reporting Framework</w:t>
                </w:r>
              </w:p>
              <w:p w14:paraId="3B9115FC" w14:textId="77777777" w:rsidR="001D463D" w:rsidRDefault="001D463D" w:rsidP="001D463D">
                <w:pPr>
                  <w:pStyle w:val="Subtitle"/>
                </w:pPr>
                <w:bookmarkStart w:id="1" w:name="myBookmark"/>
                <w:r>
                  <w:t>Strategic Directions Paper 2018-21</w:t>
                </w:r>
                <w:bookmarkEnd w:id="1"/>
              </w:p>
              <w:p w14:paraId="1066EFB5" w14:textId="28C57E75" w:rsidR="00512DFB" w:rsidRPr="00CB1FB7" w:rsidRDefault="007D304A" w:rsidP="00CD4964">
                <w:pPr>
                  <w:pStyle w:val="Subtitle"/>
                </w:pPr>
              </w:p>
            </w:sdtContent>
          </w:sdt>
        </w:tc>
      </w:tr>
    </w:tbl>
    <w:p w14:paraId="104F6C30" w14:textId="77777777" w:rsidR="00D73B6C" w:rsidRDefault="00D73B6C"/>
    <w:p w14:paraId="51F63405" w14:textId="77777777" w:rsidR="00D73B6C" w:rsidRPr="00D55628" w:rsidRDefault="008F0B33">
      <w:r w:rsidRPr="00D55628">
        <w:rPr>
          <w:noProof/>
        </w:rPr>
        <mc:AlternateContent>
          <mc:Choice Requires="wps">
            <w:drawing>
              <wp:anchor distT="0" distB="0" distL="114300" distR="114300" simplePos="0" relativeHeight="251658240" behindDoc="0" locked="0" layoutInCell="1" allowOverlap="1" wp14:anchorId="692A8904" wp14:editId="48D918AA">
                <wp:simplePos x="0" y="0"/>
                <wp:positionH relativeFrom="page">
                  <wp:align>left</wp:align>
                </wp:positionH>
                <wp:positionV relativeFrom="page">
                  <wp:align>bottom</wp:align>
                </wp:positionV>
                <wp:extent cx="4716000" cy="1130400"/>
                <wp:effectExtent l="0" t="0" r="0" b="0"/>
                <wp:wrapNone/>
                <wp:docPr id="17" name="CoverCoBranded" hidden="1" title="CoBranding Logos"/>
                <wp:cNvGraphicFramePr/>
                <a:graphic xmlns:a="http://schemas.openxmlformats.org/drawingml/2006/main">
                  <a:graphicData uri="http://schemas.microsoft.com/office/word/2010/wordprocessingShape">
                    <wps:wsp>
                      <wps:cNvSpPr txBox="1"/>
                      <wps:spPr>
                        <a:xfrm>
                          <a:off x="0" y="0"/>
                          <a:ext cx="4716000" cy="11304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43382E" w:rsidRPr="00AB780B" w14:paraId="59F8F5A0" w14:textId="77777777" w:rsidTr="00AA4BE4">
                              <w:trPr>
                                <w:trHeight w:hRule="exact" w:val="964"/>
                                <w:tblCellSpacing w:w="71" w:type="dxa"/>
                              </w:trPr>
                              <w:tc>
                                <w:tcPr>
                                  <w:tcW w:w="1204" w:type="dxa"/>
                                  <w:vAlign w:val="bottom"/>
                                </w:tcPr>
                                <w:p w14:paraId="22C5858D" w14:textId="77777777" w:rsidR="0043382E" w:rsidRPr="00D55628" w:rsidRDefault="0043382E" w:rsidP="00D55628">
                                  <w:r w:rsidRPr="00D55628">
                                    <w:rPr>
                                      <w:noProof/>
                                    </w:rPr>
                                    <w:drawing>
                                      <wp:inline distT="0" distB="0" distL="0" distR="0" wp14:anchorId="3631F663" wp14:editId="35C5F77A">
                                        <wp:extent cx="762000" cy="513685"/>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764540" cy="515397"/>
                                                </a:xfrm>
                                                <a:prstGeom prst="rect">
                                                  <a:avLst/>
                                                </a:prstGeom>
                                              </pic:spPr>
                                            </pic:pic>
                                          </a:graphicData>
                                        </a:graphic>
                                      </wp:inline>
                                    </w:drawing>
                                  </w:r>
                                </w:p>
                              </w:tc>
                              <w:tc>
                                <w:tcPr>
                                  <w:tcW w:w="3756" w:type="dxa"/>
                                  <w:vAlign w:val="bottom"/>
                                </w:tcPr>
                                <w:p w14:paraId="0EA13849" w14:textId="77777777" w:rsidR="0043382E" w:rsidRPr="00D55628" w:rsidRDefault="0043382E" w:rsidP="00D55628">
                                  <w:r w:rsidRPr="00D55628">
                                    <w:rPr>
                                      <w:noProof/>
                                    </w:rPr>
                                    <w:drawing>
                                      <wp:inline distT="0" distB="0" distL="0" distR="0" wp14:anchorId="06B3D00D" wp14:editId="3B413633">
                                        <wp:extent cx="2011680" cy="542544"/>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2.jpg"/>
                                                <pic:cNvPicPr/>
                                              </pic:nvPicPr>
                                              <pic:blipFill>
                                                <a:blip r:embed="rId23">
                                                  <a:extLst>
                                                    <a:ext uri="{28A0092B-C50C-407E-A947-70E740481C1C}">
                                                      <a14:useLocalDpi xmlns:a14="http://schemas.microsoft.com/office/drawing/2010/main" val="0"/>
                                                    </a:ext>
                                                  </a:extLst>
                                                </a:blip>
                                                <a:stretch>
                                                  <a:fillRect/>
                                                </a:stretch>
                                              </pic:blipFill>
                                              <pic:spPr>
                                                <a:xfrm>
                                                  <a:off x="0" y="0"/>
                                                  <a:ext cx="2011680" cy="542544"/>
                                                </a:xfrm>
                                                <a:prstGeom prst="rect">
                                                  <a:avLst/>
                                                </a:prstGeom>
                                              </pic:spPr>
                                            </pic:pic>
                                          </a:graphicData>
                                        </a:graphic>
                                      </wp:inline>
                                    </w:drawing>
                                  </w:r>
                                </w:p>
                              </w:tc>
                            </w:tr>
                          </w:tbl>
                          <w:p w14:paraId="3EF3E24D" w14:textId="77777777" w:rsidR="0043382E" w:rsidRDefault="0043382E"/>
                        </w:txbxContent>
                      </wps:txbx>
                      <wps:bodyPr rot="0" spcFirstLastPara="0" vertOverflow="overflow" horzOverflow="overflow" vert="horz" wrap="square" lIns="360000" tIns="0" rIns="9144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A8904" id="CoverCoBranded" o:spid="_x0000_s1029" type="#_x0000_t202" alt="Title: CoBranding Logos" style="position:absolute;margin-left:0;margin-top:0;width:371.35pt;height:89pt;z-index:251658240;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" fillcolor="white [3212]" stroked="f" strokeweight=".5pt">
                <v:textbox inset="10mm,0,,3mm">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43382E" w:rsidRPr="00AB780B" w14:paraId="59F8F5A0" w14:textId="77777777" w:rsidTr="00AA4BE4">
                        <w:trPr>
                          <w:trHeight w:hRule="exact" w:val="964"/>
                          <w:tblCellSpacing w:w="71" w:type="dxa"/>
                        </w:trPr>
                        <w:tc>
                          <w:tcPr>
                            <w:tcW w:w="1204" w:type="dxa"/>
                            <w:vAlign w:val="bottom"/>
                          </w:tcPr>
                          <w:p w14:paraId="22C5858D" w14:textId="77777777" w:rsidR="0043382E" w:rsidRPr="00D55628" w:rsidRDefault="0043382E" w:rsidP="00D55628">
                            <w:r w:rsidRPr="00D55628">
                              <w:rPr>
                                <w:noProof/>
                              </w:rPr>
                              <w:drawing>
                                <wp:inline distT="0" distB="0" distL="0" distR="0" wp14:anchorId="3631F663" wp14:editId="35C5F77A">
                                  <wp:extent cx="762000" cy="513685"/>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764540" cy="515397"/>
                                          </a:xfrm>
                                          <a:prstGeom prst="rect">
                                            <a:avLst/>
                                          </a:prstGeom>
                                        </pic:spPr>
                                      </pic:pic>
                                    </a:graphicData>
                                  </a:graphic>
                                </wp:inline>
                              </w:drawing>
                            </w:r>
                          </w:p>
                        </w:tc>
                        <w:tc>
                          <w:tcPr>
                            <w:tcW w:w="3756" w:type="dxa"/>
                            <w:vAlign w:val="bottom"/>
                          </w:tcPr>
                          <w:p w14:paraId="0EA13849" w14:textId="77777777" w:rsidR="0043382E" w:rsidRPr="00D55628" w:rsidRDefault="0043382E" w:rsidP="00D55628">
                            <w:r w:rsidRPr="00D55628">
                              <w:rPr>
                                <w:noProof/>
                              </w:rPr>
                              <w:drawing>
                                <wp:inline distT="0" distB="0" distL="0" distR="0" wp14:anchorId="06B3D00D" wp14:editId="3B413633">
                                  <wp:extent cx="2011680" cy="542544"/>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2.jpg"/>
                                          <pic:cNvPicPr/>
                                        </pic:nvPicPr>
                                        <pic:blipFill>
                                          <a:blip r:embed="rId23">
                                            <a:extLst>
                                              <a:ext uri="{28A0092B-C50C-407E-A947-70E740481C1C}">
                                                <a14:useLocalDpi xmlns:a14="http://schemas.microsoft.com/office/drawing/2010/main" val="0"/>
                                              </a:ext>
                                            </a:extLst>
                                          </a:blip>
                                          <a:stretch>
                                            <a:fillRect/>
                                          </a:stretch>
                                        </pic:blipFill>
                                        <pic:spPr>
                                          <a:xfrm>
                                            <a:off x="0" y="0"/>
                                            <a:ext cx="2011680" cy="542544"/>
                                          </a:xfrm>
                                          <a:prstGeom prst="rect">
                                            <a:avLst/>
                                          </a:prstGeom>
                                        </pic:spPr>
                                      </pic:pic>
                                    </a:graphicData>
                                  </a:graphic>
                                </wp:inline>
                              </w:drawing>
                            </w:r>
                          </w:p>
                        </w:tc>
                      </w:tr>
                    </w:tbl>
                    <w:p w14:paraId="3EF3E24D" w14:textId="77777777" w:rsidR="0043382E" w:rsidRDefault="0043382E"/>
                  </w:txbxContent>
                </v:textbox>
                <w10:wrap anchorx="page" anchory="page"/>
              </v:shape>
            </w:pict>
          </mc:Fallback>
        </mc:AlternateContent>
      </w:r>
    </w:p>
    <w:p w14:paraId="6D3681B3" w14:textId="77777777" w:rsidR="00D73B6C" w:rsidRPr="00D55628" w:rsidRDefault="00D73B6C">
      <w:pPr>
        <w:sectPr w:rsidR="00D73B6C" w:rsidRPr="00D55628" w:rsidSect="005E59CF">
          <w:headerReference w:type="even" r:id="rId24"/>
          <w:headerReference w:type="default" r:id="rId25"/>
          <w:footerReference w:type="even" r:id="rId26"/>
          <w:footerReference w:type="default" r:id="rId27"/>
          <w:headerReference w:type="first" r:id="rId28"/>
          <w:footerReference w:type="first" r:id="rId29"/>
          <w:pgSz w:w="11907" w:h="16840" w:code="9"/>
          <w:pgMar w:top="2268" w:right="1134" w:bottom="1134" w:left="1134" w:header="284" w:footer="284" w:gutter="0"/>
          <w:cols w:space="708"/>
          <w:titlePg/>
          <w:docGrid w:linePitch="360"/>
        </w:sectPr>
      </w:pPr>
    </w:p>
    <w:p w14:paraId="5F1AA0B8" w14:textId="77777777" w:rsidR="003C4209" w:rsidRPr="006D0741" w:rsidRDefault="006D0741" w:rsidP="006D0741">
      <w:pPr>
        <w:rPr>
          <w:sz w:val="12"/>
          <w:szCs w:val="12"/>
        </w:rPr>
      </w:pPr>
      <w:r w:rsidRPr="006D0741">
        <w:rPr>
          <w:sz w:val="12"/>
          <w:szCs w:val="12"/>
        </w:rPr>
        <w:lastRenderedPageBreak/>
        <w:t xml:space="preserve">  </w:t>
      </w:r>
    </w:p>
    <w:p w14:paraId="1B9493E1" w14:textId="77777777" w:rsidR="004561E6" w:rsidRPr="00D55628" w:rsidRDefault="00AB780B" w:rsidP="006D0741">
      <w:pPr>
        <w:pStyle w:val="SmallHeading"/>
        <w:spacing w:before="0"/>
      </w:pPr>
      <w:r w:rsidRPr="00D55628">
        <w:rPr>
          <w:noProof/>
        </w:rPr>
        <mc:AlternateContent>
          <mc:Choice Requires="wps">
            <w:drawing>
              <wp:anchor distT="0" distB="0" distL="114300" distR="114300" simplePos="0" relativeHeight="251657216" behindDoc="0" locked="0" layoutInCell="1" allowOverlap="1" wp14:anchorId="2448C55A" wp14:editId="4B941DCE">
                <wp:simplePos x="0" y="0"/>
                <wp:positionH relativeFrom="page">
                  <wp:align>left</wp:align>
                </wp:positionH>
                <wp:positionV relativeFrom="page">
                  <wp:align>top</wp:align>
                </wp:positionV>
                <wp:extent cx="7562850" cy="1609725"/>
                <wp:effectExtent l="0" t="0" r="0" b="0"/>
                <wp:wrapTopAndBottom/>
                <wp:docPr id="36" name="InsideCoverCoBrand" hidden="1" title="Co-Branding Logos"/>
                <wp:cNvGraphicFramePr/>
                <a:graphic xmlns:a="http://schemas.openxmlformats.org/drawingml/2006/main">
                  <a:graphicData uri="http://schemas.microsoft.com/office/word/2010/wordprocessingShape">
                    <wps:wsp>
                      <wps:cNvSpPr txBox="1"/>
                      <wps:spPr>
                        <a:xfrm>
                          <a:off x="0" y="0"/>
                          <a:ext cx="7562850" cy="1609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814"/>
                              <w:gridCol w:w="1814"/>
                              <w:gridCol w:w="1814"/>
                              <w:gridCol w:w="1814"/>
                            </w:tblGrid>
                            <w:tr w:rsidR="0043382E" w:rsidRPr="00AB780B" w14:paraId="7B6EFFCD" w14:textId="77777777" w:rsidTr="00DC7231">
                              <w:trPr>
                                <w:trHeight w:hRule="exact" w:val="1247"/>
                                <w:tblCellSpacing w:w="71" w:type="dxa"/>
                              </w:trPr>
                              <w:tc>
                                <w:tcPr>
                                  <w:tcW w:w="1601" w:type="dxa"/>
                                  <w:vAlign w:val="center"/>
                                </w:tcPr>
                                <w:p w14:paraId="2BBFBE59" w14:textId="77777777" w:rsidR="0043382E" w:rsidRPr="00D55628" w:rsidRDefault="0043382E" w:rsidP="00D55628">
                                  <w:r w:rsidRPr="00D55628">
                                    <w:rPr>
                                      <w:noProof/>
                                    </w:rPr>
                                    <w:drawing>
                                      <wp:inline distT="0" distB="0" distL="0" distR="0" wp14:anchorId="4FC91433" wp14:editId="7018C1EA">
                                        <wp:extent cx="1016635" cy="520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72" w:type="dxa"/>
                                  <w:vAlign w:val="center"/>
                                </w:tcPr>
                                <w:p w14:paraId="75F62084" w14:textId="77777777" w:rsidR="0043382E" w:rsidRPr="00D55628" w:rsidRDefault="0043382E" w:rsidP="00D55628">
                                  <w:r w:rsidRPr="00D55628">
                                    <w:rPr>
                                      <w:noProof/>
                                    </w:rPr>
                                    <w:drawing>
                                      <wp:inline distT="0" distB="0" distL="0" distR="0" wp14:anchorId="00D4229A" wp14:editId="65401355">
                                        <wp:extent cx="1016635" cy="5200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72" w:type="dxa"/>
                                  <w:vAlign w:val="center"/>
                                </w:tcPr>
                                <w:p w14:paraId="7E4A4D07" w14:textId="77777777" w:rsidR="0043382E" w:rsidRPr="00D55628" w:rsidRDefault="0043382E" w:rsidP="00D55628">
                                  <w:r w:rsidRPr="00D55628">
                                    <w:rPr>
                                      <w:noProof/>
                                    </w:rPr>
                                    <w:drawing>
                                      <wp:inline distT="0" distB="0" distL="0" distR="0" wp14:anchorId="66329638" wp14:editId="3DB9CEB1">
                                        <wp:extent cx="1016635" cy="5200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01" w:type="dxa"/>
                                  <w:vAlign w:val="center"/>
                                </w:tcPr>
                                <w:p w14:paraId="037A0719" w14:textId="77777777" w:rsidR="0043382E" w:rsidRPr="00D55628" w:rsidRDefault="0043382E" w:rsidP="00D55628">
                                  <w:r w:rsidRPr="00D55628">
                                    <w:rPr>
                                      <w:noProof/>
                                    </w:rPr>
                                    <w:drawing>
                                      <wp:inline distT="0" distB="0" distL="0" distR="0" wp14:anchorId="1C3B28CE" wp14:editId="24992BC6">
                                        <wp:extent cx="1016635" cy="5200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r>
                          </w:tbl>
                          <w:p w14:paraId="6C5864BD" w14:textId="77777777" w:rsidR="0043382E" w:rsidRPr="00D55628" w:rsidRDefault="0043382E" w:rsidP="00D55628">
                            <w:pPr>
                              <w:pStyle w:val="xDisclaimerText"/>
                            </w:pPr>
                          </w:p>
                        </w:txbxContent>
                      </wps:txbx>
                      <wps:bodyPr rot="0" spcFirstLastPara="0" vertOverflow="overflow" horzOverflow="overflow" vert="horz" wrap="square" lIns="720000" tIns="61200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448C55A" id="InsideCoverCoBrand" o:spid="_x0000_s1030" type="#_x0000_t202" alt="Title: Co-Branding Logos" style="position:absolute;margin-left:0;margin-top:0;width:595.5pt;height:126.75pt;z-index:251657216;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" filled="f" stroked="f" strokeweight=".5pt">
                <v:textbox style="mso-fit-shape-to-text:t" inset="20mm,17mm,,0">
                  <w:txbxContent>
                    <w:tbl>
                      <w:tblPr>
                        <w:tblStyle w:val="LogoPlaceholder"/>
                        <w:tblOverlap w:val="never"/>
                        <w:tblW w:w="0" w:type="auto"/>
                        <w:tblCellSpacing w:w="71" w:type="dxa"/>
                        <w:tblLayout w:type="fixed"/>
                        <w:tblLook w:val="04A0" w:firstRow="1" w:lastRow="0" w:firstColumn="1" w:lastColumn="0" w:noHBand="0" w:noVBand="1"/>
                      </w:tblPr>
                      <w:tblGrid>
                        <w:gridCol w:w="1814"/>
                        <w:gridCol w:w="1814"/>
                        <w:gridCol w:w="1814"/>
                        <w:gridCol w:w="1814"/>
                      </w:tblGrid>
                      <w:tr w:rsidR="0043382E" w:rsidRPr="00AB780B" w14:paraId="7B6EFFCD" w14:textId="77777777" w:rsidTr="00DC7231">
                        <w:trPr>
                          <w:trHeight w:hRule="exact" w:val="1247"/>
                          <w:tblCellSpacing w:w="71" w:type="dxa"/>
                        </w:trPr>
                        <w:tc>
                          <w:tcPr>
                            <w:tcW w:w="1601" w:type="dxa"/>
                            <w:vAlign w:val="center"/>
                          </w:tcPr>
                          <w:p w14:paraId="2BBFBE59" w14:textId="77777777" w:rsidR="0043382E" w:rsidRPr="00D55628" w:rsidRDefault="0043382E" w:rsidP="00D55628">
                            <w:r w:rsidRPr="00D55628">
                              <w:rPr>
                                <w:noProof/>
                              </w:rPr>
                              <w:drawing>
                                <wp:inline distT="0" distB="0" distL="0" distR="0" wp14:anchorId="4FC91433" wp14:editId="7018C1EA">
                                  <wp:extent cx="1016635" cy="520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72" w:type="dxa"/>
                            <w:vAlign w:val="center"/>
                          </w:tcPr>
                          <w:p w14:paraId="75F62084" w14:textId="77777777" w:rsidR="0043382E" w:rsidRPr="00D55628" w:rsidRDefault="0043382E" w:rsidP="00D55628">
                            <w:r w:rsidRPr="00D55628">
                              <w:rPr>
                                <w:noProof/>
                              </w:rPr>
                              <w:drawing>
                                <wp:inline distT="0" distB="0" distL="0" distR="0" wp14:anchorId="00D4229A" wp14:editId="65401355">
                                  <wp:extent cx="1016635" cy="5200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72" w:type="dxa"/>
                            <w:vAlign w:val="center"/>
                          </w:tcPr>
                          <w:p w14:paraId="7E4A4D07" w14:textId="77777777" w:rsidR="0043382E" w:rsidRPr="00D55628" w:rsidRDefault="0043382E" w:rsidP="00D55628">
                            <w:r w:rsidRPr="00D55628">
                              <w:rPr>
                                <w:noProof/>
                              </w:rPr>
                              <w:drawing>
                                <wp:inline distT="0" distB="0" distL="0" distR="0" wp14:anchorId="66329638" wp14:editId="3DB9CEB1">
                                  <wp:extent cx="1016635" cy="5200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c>
                          <w:tcPr>
                            <w:tcW w:w="1601" w:type="dxa"/>
                            <w:vAlign w:val="center"/>
                          </w:tcPr>
                          <w:p w14:paraId="037A0719" w14:textId="77777777" w:rsidR="0043382E" w:rsidRPr="00D55628" w:rsidRDefault="0043382E" w:rsidP="00D55628">
                            <w:r w:rsidRPr="00D55628">
                              <w:rPr>
                                <w:noProof/>
                              </w:rPr>
                              <w:drawing>
                                <wp:inline distT="0" distB="0" distL="0" distR="0" wp14:anchorId="1C3B28CE" wp14:editId="24992BC6">
                                  <wp:extent cx="1016635" cy="5200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2">
                                            <a:extLst>
                                              <a:ext uri="{28A0092B-C50C-407E-A947-70E740481C1C}">
                                                <a14:useLocalDpi xmlns:a14="http://schemas.microsoft.com/office/drawing/2010/main" val="0"/>
                                              </a:ext>
                                            </a:extLst>
                                          </a:blip>
                                          <a:stretch>
                                            <a:fillRect/>
                                          </a:stretch>
                                        </pic:blipFill>
                                        <pic:spPr>
                                          <a:xfrm>
                                            <a:off x="0" y="0"/>
                                            <a:ext cx="1016635" cy="520065"/>
                                          </a:xfrm>
                                          <a:prstGeom prst="rect">
                                            <a:avLst/>
                                          </a:prstGeom>
                                        </pic:spPr>
                                      </pic:pic>
                                    </a:graphicData>
                                  </a:graphic>
                                </wp:inline>
                              </w:drawing>
                            </w:r>
                          </w:p>
                        </w:tc>
                      </w:tr>
                    </w:tbl>
                    <w:p w14:paraId="6C5864BD" w14:textId="77777777" w:rsidR="0043382E" w:rsidRPr="00D55628" w:rsidRDefault="0043382E" w:rsidP="00D55628">
                      <w:pPr>
                        <w:pStyle w:val="xDisclaimerText"/>
                      </w:pPr>
                    </w:p>
                  </w:txbxContent>
                </v:textbox>
                <w10:wrap type="topAndBottom" anchorx="page" anchory="page"/>
              </v:shape>
            </w:pict>
          </mc:Fallback>
        </mc:AlternateContent>
      </w:r>
      <w:r w:rsidRPr="00D55628">
        <w:t>Acknowledgements</w:t>
      </w:r>
    </w:p>
    <w:p w14:paraId="69B1096F" w14:textId="001B1893" w:rsidR="00B631B5" w:rsidRPr="00B631B5" w:rsidRDefault="00B631B5" w:rsidP="00B631B5">
      <w:pPr>
        <w:autoSpaceDE w:val="0"/>
        <w:autoSpaceDN w:val="0"/>
        <w:adjustRightInd w:val="0"/>
        <w:spacing w:line="240" w:lineRule="auto"/>
      </w:pPr>
      <w:r w:rsidRPr="00B631B5">
        <w:t>We acknowledge and respect Victorian Traditional Owners as the original custodians</w:t>
      </w:r>
      <w:r>
        <w:t xml:space="preserve"> of Victoria's land and waters, </w:t>
      </w:r>
      <w:r w:rsidRPr="00B631B5">
        <w:t>their unique ability to care for Country and deep spiritual connection to it. We honou</w:t>
      </w:r>
      <w:r>
        <w:t xml:space="preserve">r Elders past and present whose </w:t>
      </w:r>
      <w:r w:rsidRPr="00B631B5">
        <w:t>knowledge and wisdom has ensured the continuation of culture and traditional practices.</w:t>
      </w:r>
    </w:p>
    <w:p w14:paraId="4FAA208E" w14:textId="77777777" w:rsidR="00B631B5" w:rsidRDefault="00B631B5" w:rsidP="00B631B5">
      <w:pPr>
        <w:autoSpaceDE w:val="0"/>
        <w:autoSpaceDN w:val="0"/>
        <w:adjustRightInd w:val="0"/>
        <w:spacing w:line="240" w:lineRule="auto"/>
      </w:pPr>
    </w:p>
    <w:p w14:paraId="2DF9DAD5" w14:textId="3B232E0B" w:rsidR="00AB780B" w:rsidRPr="00B631B5" w:rsidRDefault="00B631B5" w:rsidP="00B631B5">
      <w:pPr>
        <w:autoSpaceDE w:val="0"/>
        <w:autoSpaceDN w:val="0"/>
        <w:adjustRightInd w:val="0"/>
        <w:spacing w:line="240" w:lineRule="auto"/>
      </w:pPr>
      <w:r w:rsidRPr="00B631B5">
        <w:t>We are committed to genuinely partner, and meaningfully engage, with Victoria's Traditional Owners and Abo</w:t>
      </w:r>
      <w:r>
        <w:t xml:space="preserve">riginal </w:t>
      </w:r>
      <w:r w:rsidRPr="00B631B5">
        <w:t>communities to support the protection of Country, the maintenance of spiritual a</w:t>
      </w:r>
      <w:r>
        <w:t xml:space="preserve">nd cultural practices and their </w:t>
      </w:r>
      <w:r w:rsidRPr="00B631B5">
        <w:t>broader aspirations in the 21st century and beyond.</w:t>
      </w:r>
    </w:p>
    <w:p w14:paraId="654CEAC7" w14:textId="48E83A73" w:rsidR="00AB780B" w:rsidRDefault="00AB780B" w:rsidP="00446920">
      <w:pPr>
        <w:pStyle w:val="SmallHeading"/>
      </w:pPr>
      <w:r>
        <w:t>Author</w:t>
      </w:r>
      <w:r w:rsidR="00541E9D">
        <w:t>s</w:t>
      </w:r>
    </w:p>
    <w:p w14:paraId="7A7BF805" w14:textId="16308DD0" w:rsidR="00B631B5" w:rsidRDefault="00BD08BF" w:rsidP="00446920">
      <w:pPr>
        <w:pStyle w:val="SmallBodyText"/>
      </w:pPr>
      <w:r>
        <w:t>Local Government Victoria – Department of Environment, Land, Water and Planning</w:t>
      </w:r>
    </w:p>
    <w:tbl>
      <w:tblPr>
        <w:tblStyle w:val="TableAsPlaceholder"/>
        <w:tblpPr w:leftFromText="181" w:rightFromText="181" w:horzAnchor="margin" w:tblpYSpec="bottom"/>
        <w:tblOverlap w:val="never"/>
        <w:tblW w:w="5000" w:type="pct"/>
        <w:tblCellMar>
          <w:right w:w="57" w:type="dxa"/>
        </w:tblCellMar>
        <w:tblLook w:val="0600" w:firstRow="0" w:lastRow="0" w:firstColumn="0" w:lastColumn="0" w:noHBand="1" w:noVBand="1"/>
        <w:tblCaption w:val="Creative Commons Logo"/>
        <w:tblDescription w:val="Creative Commons Logo"/>
      </w:tblPr>
      <w:tblGrid>
        <w:gridCol w:w="9696"/>
      </w:tblGrid>
      <w:tr w:rsidR="00C30D8E" w14:paraId="5D8C748A" w14:textId="77777777" w:rsidTr="005E59CF">
        <w:tc>
          <w:tcPr>
            <w:tcW w:w="5000" w:type="pct"/>
            <w:vAlign w:val="bottom"/>
          </w:tcPr>
          <w:p w14:paraId="59D81313" w14:textId="77777777" w:rsidR="009E7150" w:rsidRPr="00D55628" w:rsidRDefault="009E7150" w:rsidP="009E7150">
            <w:pPr>
              <w:pStyle w:val="xDisclaimertext3"/>
            </w:pPr>
            <w:r>
              <w:t xml:space="preserve">© The State of Victoria Department of Environment, Land, Water and </w:t>
            </w:r>
            <w:proofErr w:type="gramStart"/>
            <w:r>
              <w:t xml:space="preserve">Planning  </w:t>
            </w:r>
            <w:r w:rsidR="007B41DB">
              <w:t>2018</w:t>
            </w:r>
            <w:proofErr w:type="gramEnd"/>
          </w:p>
          <w:p w14:paraId="51609BD7" w14:textId="772A4323" w:rsidR="009E7150" w:rsidRPr="00D55628" w:rsidRDefault="009E7150" w:rsidP="009E7150">
            <w:pPr>
              <w:pStyle w:val="xDisclaimertext3"/>
            </w:pPr>
            <w:bookmarkStart w:id="2" w:name="_CreativeCommonsMarker"/>
            <w:bookmarkEnd w:id="2"/>
            <w:r w:rsidRPr="00D55628">
              <w:rPr>
                <w:noProof/>
              </w:rPr>
              <w:drawing>
                <wp:anchor distT="0" distB="0" distL="114300" distR="114300" simplePos="0" relativeHeight="251659264" behindDoc="0" locked="1" layoutInCell="1" allowOverlap="1" wp14:anchorId="0B4FC3DF" wp14:editId="0C483ED5">
                  <wp:simplePos x="0" y="0"/>
                  <wp:positionH relativeFrom="column">
                    <wp:posOffset>0</wp:posOffset>
                  </wp:positionH>
                  <wp:positionV relativeFrom="paragraph">
                    <wp:posOffset>0</wp:posOffset>
                  </wp:positionV>
                  <wp:extent cx="658800" cy="237600"/>
                  <wp:effectExtent l="0" t="0" r="8255" b="0"/>
                  <wp:wrapSquare wrapText="bothSides"/>
                  <wp:docPr id="18" name="CC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30">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w:t>
            </w:r>
            <w:hyperlink r:id="rId31" w:history="1">
              <w:r w:rsidRPr="00D55628">
                <w:t>http://creativecommons.org/licenses/by/4.0/</w:t>
              </w:r>
            </w:hyperlink>
            <w:r w:rsidRPr="00D55628">
              <w:t xml:space="preserve"> </w:t>
            </w:r>
          </w:p>
          <w:p w14:paraId="611F71FD" w14:textId="4E0A637E" w:rsidR="009E7150" w:rsidRPr="00D55628" w:rsidRDefault="009E7150" w:rsidP="009E7150">
            <w:pPr>
              <w:pStyle w:val="xDisclaimerText"/>
            </w:pPr>
          </w:p>
          <w:p w14:paraId="0E64EA25" w14:textId="77777777" w:rsidR="009E7150" w:rsidRPr="00D55628" w:rsidRDefault="009E7150" w:rsidP="009E7150">
            <w:pPr>
              <w:pStyle w:val="xDisclaimerHeading"/>
            </w:pPr>
            <w:r>
              <w:t>Disclaimer</w:t>
            </w:r>
          </w:p>
          <w:p w14:paraId="50773F91" w14:textId="77777777" w:rsidR="009E7150" w:rsidRPr="00D55628" w:rsidRDefault="009E7150" w:rsidP="009E7150">
            <w:pPr>
              <w:pStyle w:val="xDisclaimerText"/>
            </w:pPr>
            <w:r>
              <w:t xml:space="preserve">This publication may be of assistance to </w:t>
            </w:r>
            <w:proofErr w:type="gramStart"/>
            <w:r>
              <w:t>you</w:t>
            </w:r>
            <w:proofErr w:type="gramEnd"/>
            <w:r>
              <w:t xml:space="preserve"> but the State of Victoria</w:t>
            </w:r>
            <w:r w:rsidRPr="00D55628">
              <w:t xml:space="preserve">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p w14:paraId="09CE8B60" w14:textId="77777777" w:rsidR="009E7150" w:rsidRPr="00D55628" w:rsidRDefault="009E7150" w:rsidP="009E7150">
            <w:pPr>
              <w:pStyle w:val="xAccessibilityHeading"/>
            </w:pPr>
            <w:r w:rsidRPr="0084503F">
              <w:t>Accessibility</w:t>
            </w:r>
          </w:p>
          <w:p w14:paraId="53C5925A" w14:textId="0E6D5291" w:rsidR="004D2591" w:rsidRPr="00D55628" w:rsidRDefault="009E7150" w:rsidP="00DD46DD">
            <w:pPr>
              <w:pStyle w:val="xAccessibilityText"/>
            </w:pPr>
            <w:r>
              <w:t>If you would like to receive this publication in an alternative format, please teleph</w:t>
            </w:r>
            <w:r w:rsidRPr="00D55628">
              <w:t>one the DELWP Customer Service Centre on 136186, email </w:t>
            </w:r>
            <w:hyperlink r:id="rId32" w:history="1">
              <w:r w:rsidRPr="00D55628">
                <w:t>customer.service@delwp.vic.gov.au</w:t>
              </w:r>
            </w:hyperlink>
            <w:r w:rsidRPr="00D55628">
              <w:t xml:space="preserve">  or via the National Relay Service on 133 677 </w:t>
            </w:r>
            <w:hyperlink r:id="rId33" w:history="1">
              <w:r w:rsidRPr="00D55628">
                <w:t>www.relayservice.com.au</w:t>
              </w:r>
            </w:hyperlink>
            <w:r w:rsidRPr="00D55628">
              <w:t xml:space="preserve">. This document is also available on the internet at </w:t>
            </w:r>
            <w:hyperlink r:id="rId34" w:history="1">
              <w:r w:rsidRPr="00D55628">
                <w:t>www.delwp.vic.gov.au</w:t>
              </w:r>
            </w:hyperlink>
            <w:r w:rsidRPr="00D55628">
              <w:t>.</w:t>
            </w:r>
          </w:p>
        </w:tc>
      </w:tr>
    </w:tbl>
    <w:p w14:paraId="705FB6E9" w14:textId="77777777" w:rsidR="00AB780B" w:rsidRDefault="00AB780B"/>
    <w:p w14:paraId="22F8EE40" w14:textId="49F80CBF" w:rsidR="00BD08BF" w:rsidRDefault="00BD08BF"/>
    <w:p w14:paraId="623DA20B" w14:textId="77777777" w:rsidR="00BD08BF" w:rsidRPr="00BD08BF" w:rsidRDefault="00BD08BF" w:rsidP="00BD08BF"/>
    <w:p w14:paraId="19F279C4" w14:textId="77777777" w:rsidR="00BD08BF" w:rsidRPr="00BD08BF" w:rsidRDefault="00BD08BF" w:rsidP="00BD08BF"/>
    <w:p w14:paraId="64DF4CB4" w14:textId="77777777" w:rsidR="00BD08BF" w:rsidRPr="00BD08BF" w:rsidRDefault="00BD08BF" w:rsidP="00BD08BF"/>
    <w:p w14:paraId="28BA8927" w14:textId="77777777" w:rsidR="00BD08BF" w:rsidRPr="00BD08BF" w:rsidRDefault="00BD08BF" w:rsidP="00BD08BF"/>
    <w:p w14:paraId="1DEFEFA5" w14:textId="77777777" w:rsidR="00BD08BF" w:rsidRPr="00BD08BF" w:rsidRDefault="00BD08BF" w:rsidP="00BD08BF"/>
    <w:p w14:paraId="7E653BC3" w14:textId="77777777" w:rsidR="00BD08BF" w:rsidRPr="00BD08BF" w:rsidRDefault="00BD08BF" w:rsidP="00BD08BF"/>
    <w:p w14:paraId="7BBB96D3" w14:textId="0CB291DE" w:rsidR="00BD08BF" w:rsidRDefault="00BD08BF" w:rsidP="00BD08BF">
      <w:pPr>
        <w:jc w:val="center"/>
      </w:pPr>
    </w:p>
    <w:p w14:paraId="3992A606" w14:textId="726DD432" w:rsidR="004561E6" w:rsidRPr="00BD08BF" w:rsidRDefault="00BD08BF" w:rsidP="00BD08BF">
      <w:pPr>
        <w:tabs>
          <w:tab w:val="center" w:pos="4819"/>
        </w:tabs>
        <w:sectPr w:rsidR="004561E6" w:rsidRPr="00BD08BF" w:rsidSect="005E59CF">
          <w:headerReference w:type="even" r:id="rId35"/>
          <w:headerReference w:type="default" r:id="rId36"/>
          <w:footerReference w:type="even" r:id="rId37"/>
          <w:headerReference w:type="first" r:id="rId38"/>
          <w:footerReference w:type="first" r:id="rId39"/>
          <w:pgSz w:w="11907" w:h="16840" w:code="9"/>
          <w:pgMar w:top="2268" w:right="1134" w:bottom="1134" w:left="1134" w:header="284" w:footer="284" w:gutter="0"/>
          <w:cols w:space="708"/>
          <w:titlePg/>
          <w:docGrid w:linePitch="360"/>
        </w:sectPr>
      </w:pPr>
      <w:r>
        <w:tab/>
      </w:r>
    </w:p>
    <w:p w14:paraId="42D8CC6A" w14:textId="77777777" w:rsidR="00004237" w:rsidRPr="00C4364B" w:rsidRDefault="00FB5D61" w:rsidP="00C4364B">
      <w:pPr>
        <w:pStyle w:val="TOCHeading"/>
        <w:framePr w:wrap="around"/>
      </w:pPr>
      <w:r w:rsidRPr="00C4364B">
        <w:lastRenderedPageBreak/>
        <w:t>Contents</w:t>
      </w:r>
      <w:bookmarkStart w:id="3" w:name="_TOCMarker"/>
      <w:bookmarkEnd w:id="3"/>
    </w:p>
    <w:p w14:paraId="4BDB5523" w14:textId="738FD3FC" w:rsidR="00507376" w:rsidRDefault="001F5D92">
      <w:pPr>
        <w:pStyle w:val="TOC1"/>
        <w:rPr>
          <w:rFonts w:eastAsiaTheme="minorEastAsia" w:cstheme="minorBidi"/>
          <w:b w:val="0"/>
          <w:color w:val="auto"/>
          <w:sz w:val="22"/>
          <w:szCs w:val="22"/>
        </w:rPr>
      </w:pPr>
      <w:r>
        <w:fldChar w:fldCharType="begin"/>
      </w:r>
      <w:r>
        <w:instrText xml:space="preserve"> TOC \o "1-</w:instrText>
      </w:r>
      <w:r w:rsidR="003636EA">
        <w:instrText>3</w:instrText>
      </w:r>
      <w:r>
        <w:instrText xml:space="preserve">" \h \z \t "Heading 8,8,Section Heading,5" </w:instrText>
      </w:r>
      <w:r>
        <w:fldChar w:fldCharType="separate"/>
      </w:r>
      <w:hyperlink w:anchor="_Toc524957286" w:history="1">
        <w:r w:rsidR="00507376" w:rsidRPr="006E0764">
          <w:rPr>
            <w:rStyle w:val="Hyperlink"/>
          </w:rPr>
          <w:t>1. Introduction</w:t>
        </w:r>
        <w:r w:rsidR="00507376">
          <w:rPr>
            <w:webHidden/>
          </w:rPr>
          <w:tab/>
        </w:r>
        <w:r w:rsidR="00507376">
          <w:rPr>
            <w:webHidden/>
          </w:rPr>
          <w:fldChar w:fldCharType="begin"/>
        </w:r>
        <w:r w:rsidR="00507376">
          <w:rPr>
            <w:webHidden/>
          </w:rPr>
          <w:instrText xml:space="preserve"> PAGEREF _Toc524957286 \h </w:instrText>
        </w:r>
        <w:r w:rsidR="00507376">
          <w:rPr>
            <w:webHidden/>
          </w:rPr>
        </w:r>
        <w:r w:rsidR="00507376">
          <w:rPr>
            <w:webHidden/>
          </w:rPr>
          <w:fldChar w:fldCharType="separate"/>
        </w:r>
        <w:r w:rsidR="0043382E">
          <w:rPr>
            <w:webHidden/>
          </w:rPr>
          <w:t>3</w:t>
        </w:r>
        <w:r w:rsidR="00507376">
          <w:rPr>
            <w:webHidden/>
          </w:rPr>
          <w:fldChar w:fldCharType="end"/>
        </w:r>
      </w:hyperlink>
    </w:p>
    <w:p w14:paraId="385E05C5" w14:textId="1C4E997C" w:rsidR="00507376" w:rsidRDefault="007D304A">
      <w:pPr>
        <w:pStyle w:val="TOC3"/>
        <w:rPr>
          <w:b w:val="0"/>
          <w:color w:val="auto"/>
          <w:sz w:val="22"/>
          <w:szCs w:val="22"/>
        </w:rPr>
      </w:pPr>
      <w:hyperlink w:anchor="_Toc524957287" w:history="1">
        <w:r w:rsidR="00507376" w:rsidRPr="006E0764">
          <w:rPr>
            <w:rStyle w:val="Hyperlink"/>
          </w:rPr>
          <w:t>1.1 A platform for local government performance</w:t>
        </w:r>
        <w:r w:rsidR="00507376">
          <w:rPr>
            <w:webHidden/>
          </w:rPr>
          <w:tab/>
        </w:r>
        <w:r w:rsidR="00507376">
          <w:rPr>
            <w:webHidden/>
          </w:rPr>
          <w:fldChar w:fldCharType="begin"/>
        </w:r>
        <w:r w:rsidR="00507376">
          <w:rPr>
            <w:webHidden/>
          </w:rPr>
          <w:instrText xml:space="preserve"> PAGEREF _Toc524957287 \h </w:instrText>
        </w:r>
        <w:r w:rsidR="00507376">
          <w:rPr>
            <w:webHidden/>
          </w:rPr>
        </w:r>
        <w:r w:rsidR="00507376">
          <w:rPr>
            <w:webHidden/>
          </w:rPr>
          <w:fldChar w:fldCharType="separate"/>
        </w:r>
        <w:r w:rsidR="0043382E">
          <w:rPr>
            <w:webHidden/>
          </w:rPr>
          <w:t>3</w:t>
        </w:r>
        <w:r w:rsidR="00507376">
          <w:rPr>
            <w:webHidden/>
          </w:rPr>
          <w:fldChar w:fldCharType="end"/>
        </w:r>
      </w:hyperlink>
    </w:p>
    <w:p w14:paraId="0A10192E" w14:textId="058DC4AE" w:rsidR="00507376" w:rsidRDefault="007D304A">
      <w:pPr>
        <w:pStyle w:val="TOC3"/>
        <w:rPr>
          <w:b w:val="0"/>
          <w:color w:val="auto"/>
          <w:sz w:val="22"/>
          <w:szCs w:val="22"/>
        </w:rPr>
      </w:pPr>
      <w:hyperlink w:anchor="_Toc524957288" w:history="1">
        <w:r w:rsidR="00507376" w:rsidRPr="006E0764">
          <w:rPr>
            <w:rStyle w:val="Hyperlink"/>
          </w:rPr>
          <w:t>1.2 Long term vision</w:t>
        </w:r>
        <w:r w:rsidR="00507376">
          <w:rPr>
            <w:webHidden/>
          </w:rPr>
          <w:tab/>
        </w:r>
        <w:r w:rsidR="00507376">
          <w:rPr>
            <w:webHidden/>
          </w:rPr>
          <w:fldChar w:fldCharType="begin"/>
        </w:r>
        <w:r w:rsidR="00507376">
          <w:rPr>
            <w:webHidden/>
          </w:rPr>
          <w:instrText xml:space="preserve"> PAGEREF _Toc524957288 \h </w:instrText>
        </w:r>
        <w:r w:rsidR="00507376">
          <w:rPr>
            <w:webHidden/>
          </w:rPr>
        </w:r>
        <w:r w:rsidR="00507376">
          <w:rPr>
            <w:webHidden/>
          </w:rPr>
          <w:fldChar w:fldCharType="separate"/>
        </w:r>
        <w:r w:rsidR="0043382E">
          <w:rPr>
            <w:webHidden/>
          </w:rPr>
          <w:t>3</w:t>
        </w:r>
        <w:r w:rsidR="00507376">
          <w:rPr>
            <w:webHidden/>
          </w:rPr>
          <w:fldChar w:fldCharType="end"/>
        </w:r>
      </w:hyperlink>
    </w:p>
    <w:p w14:paraId="26A2BF8C" w14:textId="78FDA221" w:rsidR="00507376" w:rsidRDefault="007D304A">
      <w:pPr>
        <w:pStyle w:val="TOC3"/>
        <w:rPr>
          <w:b w:val="0"/>
          <w:color w:val="auto"/>
          <w:sz w:val="22"/>
          <w:szCs w:val="22"/>
        </w:rPr>
      </w:pPr>
      <w:hyperlink w:anchor="_Toc524957289" w:history="1">
        <w:r w:rsidR="00507376" w:rsidRPr="006E0764">
          <w:rPr>
            <w:rStyle w:val="Hyperlink"/>
          </w:rPr>
          <w:t>1.3 Stages of development</w:t>
        </w:r>
        <w:r w:rsidR="00507376">
          <w:rPr>
            <w:webHidden/>
          </w:rPr>
          <w:tab/>
        </w:r>
        <w:r w:rsidR="00507376">
          <w:rPr>
            <w:webHidden/>
          </w:rPr>
          <w:fldChar w:fldCharType="begin"/>
        </w:r>
        <w:r w:rsidR="00507376">
          <w:rPr>
            <w:webHidden/>
          </w:rPr>
          <w:instrText xml:space="preserve"> PAGEREF _Toc524957289 \h </w:instrText>
        </w:r>
        <w:r w:rsidR="00507376">
          <w:rPr>
            <w:webHidden/>
          </w:rPr>
        </w:r>
        <w:r w:rsidR="00507376">
          <w:rPr>
            <w:webHidden/>
          </w:rPr>
          <w:fldChar w:fldCharType="separate"/>
        </w:r>
        <w:r w:rsidR="0043382E">
          <w:rPr>
            <w:webHidden/>
          </w:rPr>
          <w:t>3</w:t>
        </w:r>
        <w:r w:rsidR="00507376">
          <w:rPr>
            <w:webHidden/>
          </w:rPr>
          <w:fldChar w:fldCharType="end"/>
        </w:r>
      </w:hyperlink>
    </w:p>
    <w:p w14:paraId="4C9B1C6D" w14:textId="3477B143" w:rsidR="00507376" w:rsidRDefault="007D304A">
      <w:pPr>
        <w:pStyle w:val="TOC3"/>
        <w:rPr>
          <w:b w:val="0"/>
          <w:color w:val="auto"/>
          <w:sz w:val="22"/>
          <w:szCs w:val="22"/>
        </w:rPr>
      </w:pPr>
      <w:hyperlink w:anchor="_Toc524957290" w:history="1">
        <w:r w:rsidR="00507376" w:rsidRPr="006E0764">
          <w:rPr>
            <w:rStyle w:val="Hyperlink"/>
          </w:rPr>
          <w:t>Diagram 1.1  Data Transformation through Local Government Performance Reporting Framework Model</w:t>
        </w:r>
        <w:r w:rsidR="00507376">
          <w:rPr>
            <w:webHidden/>
          </w:rPr>
          <w:tab/>
        </w:r>
        <w:r w:rsidR="00507376">
          <w:rPr>
            <w:webHidden/>
          </w:rPr>
          <w:fldChar w:fldCharType="begin"/>
        </w:r>
        <w:r w:rsidR="00507376">
          <w:rPr>
            <w:webHidden/>
          </w:rPr>
          <w:instrText xml:space="preserve"> PAGEREF _Toc524957290 \h </w:instrText>
        </w:r>
        <w:r w:rsidR="00507376">
          <w:rPr>
            <w:webHidden/>
          </w:rPr>
        </w:r>
        <w:r w:rsidR="00507376">
          <w:rPr>
            <w:webHidden/>
          </w:rPr>
          <w:fldChar w:fldCharType="separate"/>
        </w:r>
        <w:r w:rsidR="0043382E">
          <w:rPr>
            <w:webHidden/>
          </w:rPr>
          <w:t>4</w:t>
        </w:r>
        <w:r w:rsidR="00507376">
          <w:rPr>
            <w:webHidden/>
          </w:rPr>
          <w:fldChar w:fldCharType="end"/>
        </w:r>
      </w:hyperlink>
    </w:p>
    <w:p w14:paraId="759E4EC5" w14:textId="73E405E9" w:rsidR="00507376" w:rsidRDefault="007D304A">
      <w:pPr>
        <w:pStyle w:val="TOC3"/>
        <w:rPr>
          <w:b w:val="0"/>
          <w:color w:val="auto"/>
          <w:sz w:val="22"/>
          <w:szCs w:val="22"/>
        </w:rPr>
      </w:pPr>
      <w:hyperlink w:anchor="_Toc524957291" w:history="1">
        <w:r w:rsidR="00507376" w:rsidRPr="006E0764">
          <w:rPr>
            <w:rStyle w:val="Hyperlink"/>
          </w:rPr>
          <w:t>1.4 A Victorian Government – local government partnership</w:t>
        </w:r>
        <w:r w:rsidR="00507376">
          <w:rPr>
            <w:webHidden/>
          </w:rPr>
          <w:tab/>
        </w:r>
        <w:r w:rsidR="00507376">
          <w:rPr>
            <w:webHidden/>
          </w:rPr>
          <w:fldChar w:fldCharType="begin"/>
        </w:r>
        <w:r w:rsidR="00507376">
          <w:rPr>
            <w:webHidden/>
          </w:rPr>
          <w:instrText xml:space="preserve"> PAGEREF _Toc524957291 \h </w:instrText>
        </w:r>
        <w:r w:rsidR="00507376">
          <w:rPr>
            <w:webHidden/>
          </w:rPr>
        </w:r>
        <w:r w:rsidR="00507376">
          <w:rPr>
            <w:webHidden/>
          </w:rPr>
          <w:fldChar w:fldCharType="separate"/>
        </w:r>
        <w:r w:rsidR="0043382E">
          <w:rPr>
            <w:webHidden/>
          </w:rPr>
          <w:t>5</w:t>
        </w:r>
        <w:r w:rsidR="00507376">
          <w:rPr>
            <w:webHidden/>
          </w:rPr>
          <w:fldChar w:fldCharType="end"/>
        </w:r>
      </w:hyperlink>
    </w:p>
    <w:p w14:paraId="5540DF37" w14:textId="27275B4F" w:rsidR="00507376" w:rsidRDefault="007D304A">
      <w:pPr>
        <w:pStyle w:val="TOC3"/>
        <w:rPr>
          <w:b w:val="0"/>
          <w:color w:val="auto"/>
          <w:sz w:val="22"/>
          <w:szCs w:val="22"/>
        </w:rPr>
      </w:pPr>
      <w:hyperlink w:anchor="_Toc524957292" w:history="1">
        <w:r w:rsidR="00507376" w:rsidRPr="006E0764">
          <w:rPr>
            <w:rStyle w:val="Hyperlink"/>
          </w:rPr>
          <w:t>1.5 Rationale for these directions</w:t>
        </w:r>
        <w:r w:rsidR="00507376">
          <w:rPr>
            <w:webHidden/>
          </w:rPr>
          <w:tab/>
        </w:r>
        <w:r w:rsidR="00507376">
          <w:rPr>
            <w:webHidden/>
          </w:rPr>
          <w:fldChar w:fldCharType="begin"/>
        </w:r>
        <w:r w:rsidR="00507376">
          <w:rPr>
            <w:webHidden/>
          </w:rPr>
          <w:instrText xml:space="preserve"> PAGEREF _Toc524957292 \h </w:instrText>
        </w:r>
        <w:r w:rsidR="00507376">
          <w:rPr>
            <w:webHidden/>
          </w:rPr>
        </w:r>
        <w:r w:rsidR="00507376">
          <w:rPr>
            <w:webHidden/>
          </w:rPr>
          <w:fldChar w:fldCharType="separate"/>
        </w:r>
        <w:r w:rsidR="0043382E">
          <w:rPr>
            <w:webHidden/>
          </w:rPr>
          <w:t>5</w:t>
        </w:r>
        <w:r w:rsidR="00507376">
          <w:rPr>
            <w:webHidden/>
          </w:rPr>
          <w:fldChar w:fldCharType="end"/>
        </w:r>
      </w:hyperlink>
    </w:p>
    <w:p w14:paraId="34C0205D" w14:textId="49CE36AA" w:rsidR="00507376" w:rsidRDefault="007D304A">
      <w:pPr>
        <w:pStyle w:val="TOC1"/>
        <w:rPr>
          <w:rFonts w:eastAsiaTheme="minorEastAsia" w:cstheme="minorBidi"/>
          <w:b w:val="0"/>
          <w:color w:val="auto"/>
          <w:sz w:val="22"/>
          <w:szCs w:val="22"/>
        </w:rPr>
      </w:pPr>
      <w:hyperlink w:anchor="_Toc524957293" w:history="1">
        <w:r w:rsidR="00507376" w:rsidRPr="006E0764">
          <w:rPr>
            <w:rStyle w:val="Hyperlink"/>
          </w:rPr>
          <w:t>2. Overview of LGPRF Strategic Directions</w:t>
        </w:r>
        <w:r w:rsidR="00507376">
          <w:rPr>
            <w:webHidden/>
          </w:rPr>
          <w:tab/>
        </w:r>
        <w:r w:rsidR="00507376">
          <w:rPr>
            <w:webHidden/>
          </w:rPr>
          <w:fldChar w:fldCharType="begin"/>
        </w:r>
        <w:r w:rsidR="00507376">
          <w:rPr>
            <w:webHidden/>
          </w:rPr>
          <w:instrText xml:space="preserve"> PAGEREF _Toc524957293 \h </w:instrText>
        </w:r>
        <w:r w:rsidR="00507376">
          <w:rPr>
            <w:webHidden/>
          </w:rPr>
        </w:r>
        <w:r w:rsidR="00507376">
          <w:rPr>
            <w:webHidden/>
          </w:rPr>
          <w:fldChar w:fldCharType="separate"/>
        </w:r>
        <w:r w:rsidR="0043382E">
          <w:rPr>
            <w:webHidden/>
          </w:rPr>
          <w:t>6</w:t>
        </w:r>
        <w:r w:rsidR="00507376">
          <w:rPr>
            <w:webHidden/>
          </w:rPr>
          <w:fldChar w:fldCharType="end"/>
        </w:r>
      </w:hyperlink>
    </w:p>
    <w:p w14:paraId="49A67264" w14:textId="238727FD" w:rsidR="00507376" w:rsidRDefault="007D304A">
      <w:pPr>
        <w:pStyle w:val="TOC1"/>
        <w:rPr>
          <w:rFonts w:eastAsiaTheme="minorEastAsia" w:cstheme="minorBidi"/>
          <w:b w:val="0"/>
          <w:color w:val="auto"/>
          <w:sz w:val="22"/>
          <w:szCs w:val="22"/>
        </w:rPr>
      </w:pPr>
      <w:hyperlink w:anchor="_Toc524957294" w:history="1">
        <w:r w:rsidR="00507376" w:rsidRPr="006E0764">
          <w:rPr>
            <w:rStyle w:val="Hyperlink"/>
          </w:rPr>
          <w:t>3. Short Term Strategic Actions (2018/19)</w:t>
        </w:r>
        <w:r w:rsidR="00507376">
          <w:rPr>
            <w:webHidden/>
          </w:rPr>
          <w:tab/>
        </w:r>
        <w:r w:rsidR="00507376">
          <w:rPr>
            <w:webHidden/>
          </w:rPr>
          <w:fldChar w:fldCharType="begin"/>
        </w:r>
        <w:r w:rsidR="00507376">
          <w:rPr>
            <w:webHidden/>
          </w:rPr>
          <w:instrText xml:space="preserve"> PAGEREF _Toc524957294 \h </w:instrText>
        </w:r>
        <w:r w:rsidR="00507376">
          <w:rPr>
            <w:webHidden/>
          </w:rPr>
        </w:r>
        <w:r w:rsidR="00507376">
          <w:rPr>
            <w:webHidden/>
          </w:rPr>
          <w:fldChar w:fldCharType="separate"/>
        </w:r>
        <w:r w:rsidR="0043382E">
          <w:rPr>
            <w:webHidden/>
          </w:rPr>
          <w:t>7</w:t>
        </w:r>
        <w:r w:rsidR="00507376">
          <w:rPr>
            <w:webHidden/>
          </w:rPr>
          <w:fldChar w:fldCharType="end"/>
        </w:r>
      </w:hyperlink>
    </w:p>
    <w:p w14:paraId="117F41AB" w14:textId="4841D248" w:rsidR="00507376" w:rsidRDefault="007D304A">
      <w:pPr>
        <w:pStyle w:val="TOC3"/>
        <w:rPr>
          <w:b w:val="0"/>
          <w:color w:val="auto"/>
          <w:sz w:val="22"/>
          <w:szCs w:val="22"/>
        </w:rPr>
      </w:pPr>
      <w:hyperlink w:anchor="_Toc524957295" w:history="1">
        <w:r w:rsidR="00507376" w:rsidRPr="006E0764">
          <w:rPr>
            <w:rStyle w:val="Hyperlink"/>
          </w:rPr>
          <w:t>3.1 Refresh indicator sets</w:t>
        </w:r>
        <w:r w:rsidR="00507376">
          <w:rPr>
            <w:webHidden/>
          </w:rPr>
          <w:tab/>
        </w:r>
        <w:r w:rsidR="00507376">
          <w:rPr>
            <w:webHidden/>
          </w:rPr>
          <w:fldChar w:fldCharType="begin"/>
        </w:r>
        <w:r w:rsidR="00507376">
          <w:rPr>
            <w:webHidden/>
          </w:rPr>
          <w:instrText xml:space="preserve"> PAGEREF _Toc524957295 \h </w:instrText>
        </w:r>
        <w:r w:rsidR="00507376">
          <w:rPr>
            <w:webHidden/>
          </w:rPr>
        </w:r>
        <w:r w:rsidR="00507376">
          <w:rPr>
            <w:webHidden/>
          </w:rPr>
          <w:fldChar w:fldCharType="separate"/>
        </w:r>
        <w:r w:rsidR="0043382E">
          <w:rPr>
            <w:webHidden/>
          </w:rPr>
          <w:t>7</w:t>
        </w:r>
        <w:r w:rsidR="00507376">
          <w:rPr>
            <w:webHidden/>
          </w:rPr>
          <w:fldChar w:fldCharType="end"/>
        </w:r>
      </w:hyperlink>
    </w:p>
    <w:p w14:paraId="5A0700B5" w14:textId="746B9B8F" w:rsidR="00507376" w:rsidRDefault="007D304A">
      <w:pPr>
        <w:pStyle w:val="TOC3"/>
        <w:rPr>
          <w:b w:val="0"/>
          <w:color w:val="auto"/>
          <w:sz w:val="22"/>
          <w:szCs w:val="22"/>
        </w:rPr>
      </w:pPr>
      <w:hyperlink w:anchor="_Toc524957296" w:history="1">
        <w:r w:rsidR="00507376" w:rsidRPr="006E0764">
          <w:rPr>
            <w:rStyle w:val="Hyperlink"/>
          </w:rPr>
          <w:t>3.2 Design performance target system</w:t>
        </w:r>
        <w:r w:rsidR="00507376">
          <w:rPr>
            <w:webHidden/>
          </w:rPr>
          <w:tab/>
        </w:r>
        <w:r w:rsidR="00507376">
          <w:rPr>
            <w:webHidden/>
          </w:rPr>
          <w:fldChar w:fldCharType="begin"/>
        </w:r>
        <w:r w:rsidR="00507376">
          <w:rPr>
            <w:webHidden/>
          </w:rPr>
          <w:instrText xml:space="preserve"> PAGEREF _Toc524957296 \h </w:instrText>
        </w:r>
        <w:r w:rsidR="00507376">
          <w:rPr>
            <w:webHidden/>
          </w:rPr>
        </w:r>
        <w:r w:rsidR="00507376">
          <w:rPr>
            <w:webHidden/>
          </w:rPr>
          <w:fldChar w:fldCharType="separate"/>
        </w:r>
        <w:r w:rsidR="0043382E">
          <w:rPr>
            <w:webHidden/>
          </w:rPr>
          <w:t>7</w:t>
        </w:r>
        <w:r w:rsidR="00507376">
          <w:rPr>
            <w:webHidden/>
          </w:rPr>
          <w:fldChar w:fldCharType="end"/>
        </w:r>
      </w:hyperlink>
    </w:p>
    <w:p w14:paraId="59B2F373" w14:textId="10A68092" w:rsidR="00507376" w:rsidRDefault="007D304A">
      <w:pPr>
        <w:pStyle w:val="TOC3"/>
        <w:rPr>
          <w:b w:val="0"/>
          <w:color w:val="auto"/>
          <w:sz w:val="22"/>
          <w:szCs w:val="22"/>
        </w:rPr>
      </w:pPr>
      <w:hyperlink w:anchor="_Toc524957297" w:history="1">
        <w:r w:rsidR="00507376" w:rsidRPr="006E0764">
          <w:rPr>
            <w:rStyle w:val="Hyperlink"/>
          </w:rPr>
          <w:t>Table 3.1: Indicators – Recommended material changes</w:t>
        </w:r>
        <w:r w:rsidR="00507376">
          <w:rPr>
            <w:webHidden/>
          </w:rPr>
          <w:tab/>
        </w:r>
        <w:r w:rsidR="00507376">
          <w:rPr>
            <w:webHidden/>
          </w:rPr>
          <w:fldChar w:fldCharType="begin"/>
        </w:r>
        <w:r w:rsidR="00507376">
          <w:rPr>
            <w:webHidden/>
          </w:rPr>
          <w:instrText xml:space="preserve"> PAGEREF _Toc524957297 \h </w:instrText>
        </w:r>
        <w:r w:rsidR="00507376">
          <w:rPr>
            <w:webHidden/>
          </w:rPr>
        </w:r>
        <w:r w:rsidR="00507376">
          <w:rPr>
            <w:webHidden/>
          </w:rPr>
          <w:fldChar w:fldCharType="separate"/>
        </w:r>
        <w:r w:rsidR="0043382E">
          <w:rPr>
            <w:webHidden/>
          </w:rPr>
          <w:t>8</w:t>
        </w:r>
        <w:r w:rsidR="00507376">
          <w:rPr>
            <w:webHidden/>
          </w:rPr>
          <w:fldChar w:fldCharType="end"/>
        </w:r>
      </w:hyperlink>
    </w:p>
    <w:p w14:paraId="4132587F" w14:textId="1B8353DB" w:rsidR="00507376" w:rsidRDefault="007D304A">
      <w:pPr>
        <w:pStyle w:val="TOC3"/>
        <w:rPr>
          <w:b w:val="0"/>
          <w:color w:val="auto"/>
          <w:sz w:val="22"/>
          <w:szCs w:val="22"/>
        </w:rPr>
      </w:pPr>
      <w:hyperlink w:anchor="_Toc524957298" w:history="1">
        <w:r w:rsidR="00507376" w:rsidRPr="006E0764">
          <w:rPr>
            <w:rStyle w:val="Hyperlink"/>
          </w:rPr>
          <w:t>3.3 Review Community Satisfaction Survey</w:t>
        </w:r>
        <w:r w:rsidR="00507376">
          <w:rPr>
            <w:webHidden/>
          </w:rPr>
          <w:tab/>
        </w:r>
        <w:r w:rsidR="00507376">
          <w:rPr>
            <w:webHidden/>
          </w:rPr>
          <w:fldChar w:fldCharType="begin"/>
        </w:r>
        <w:r w:rsidR="00507376">
          <w:rPr>
            <w:webHidden/>
          </w:rPr>
          <w:instrText xml:space="preserve"> PAGEREF _Toc524957298 \h </w:instrText>
        </w:r>
        <w:r w:rsidR="00507376">
          <w:rPr>
            <w:webHidden/>
          </w:rPr>
        </w:r>
        <w:r w:rsidR="00507376">
          <w:rPr>
            <w:webHidden/>
          </w:rPr>
          <w:fldChar w:fldCharType="separate"/>
        </w:r>
        <w:r w:rsidR="0043382E">
          <w:rPr>
            <w:webHidden/>
          </w:rPr>
          <w:t>9</w:t>
        </w:r>
        <w:r w:rsidR="00507376">
          <w:rPr>
            <w:webHidden/>
          </w:rPr>
          <w:fldChar w:fldCharType="end"/>
        </w:r>
      </w:hyperlink>
    </w:p>
    <w:p w14:paraId="4379D22F" w14:textId="3964F3AC" w:rsidR="00507376" w:rsidRDefault="007D304A">
      <w:pPr>
        <w:pStyle w:val="TOC3"/>
        <w:rPr>
          <w:b w:val="0"/>
          <w:color w:val="auto"/>
          <w:sz w:val="22"/>
          <w:szCs w:val="22"/>
        </w:rPr>
      </w:pPr>
      <w:hyperlink w:anchor="_Toc524957299" w:history="1">
        <w:r w:rsidR="00507376" w:rsidRPr="006E0764">
          <w:rPr>
            <w:rStyle w:val="Hyperlink"/>
          </w:rPr>
          <w:t>3.4 Increase KYC functionality for Councils</w:t>
        </w:r>
        <w:r w:rsidR="00507376">
          <w:rPr>
            <w:webHidden/>
          </w:rPr>
          <w:tab/>
        </w:r>
        <w:r w:rsidR="00507376">
          <w:rPr>
            <w:webHidden/>
          </w:rPr>
          <w:fldChar w:fldCharType="begin"/>
        </w:r>
        <w:r w:rsidR="00507376">
          <w:rPr>
            <w:webHidden/>
          </w:rPr>
          <w:instrText xml:space="preserve"> PAGEREF _Toc524957299 \h </w:instrText>
        </w:r>
        <w:r w:rsidR="00507376">
          <w:rPr>
            <w:webHidden/>
          </w:rPr>
        </w:r>
        <w:r w:rsidR="00507376">
          <w:rPr>
            <w:webHidden/>
          </w:rPr>
          <w:fldChar w:fldCharType="separate"/>
        </w:r>
        <w:r w:rsidR="0043382E">
          <w:rPr>
            <w:webHidden/>
          </w:rPr>
          <w:t>9</w:t>
        </w:r>
        <w:r w:rsidR="00507376">
          <w:rPr>
            <w:webHidden/>
          </w:rPr>
          <w:fldChar w:fldCharType="end"/>
        </w:r>
      </w:hyperlink>
    </w:p>
    <w:p w14:paraId="33812AF1" w14:textId="18714DFE" w:rsidR="00507376" w:rsidRDefault="007D304A">
      <w:pPr>
        <w:pStyle w:val="TOC3"/>
        <w:rPr>
          <w:b w:val="0"/>
          <w:color w:val="auto"/>
          <w:sz w:val="22"/>
          <w:szCs w:val="22"/>
        </w:rPr>
      </w:pPr>
      <w:hyperlink w:anchor="_Toc524957300" w:history="1">
        <w:r w:rsidR="00507376" w:rsidRPr="006E0764">
          <w:rPr>
            <w:rStyle w:val="Hyperlink"/>
          </w:rPr>
          <w:t>3.5 Promote KYC</w:t>
        </w:r>
        <w:r w:rsidR="00507376">
          <w:rPr>
            <w:webHidden/>
          </w:rPr>
          <w:tab/>
        </w:r>
        <w:r w:rsidR="00507376">
          <w:rPr>
            <w:webHidden/>
          </w:rPr>
          <w:fldChar w:fldCharType="begin"/>
        </w:r>
        <w:r w:rsidR="00507376">
          <w:rPr>
            <w:webHidden/>
          </w:rPr>
          <w:instrText xml:space="preserve"> PAGEREF _Toc524957300 \h </w:instrText>
        </w:r>
        <w:r w:rsidR="00507376">
          <w:rPr>
            <w:webHidden/>
          </w:rPr>
        </w:r>
        <w:r w:rsidR="00507376">
          <w:rPr>
            <w:webHidden/>
          </w:rPr>
          <w:fldChar w:fldCharType="separate"/>
        </w:r>
        <w:r w:rsidR="0043382E">
          <w:rPr>
            <w:webHidden/>
          </w:rPr>
          <w:t>9</w:t>
        </w:r>
        <w:r w:rsidR="00507376">
          <w:rPr>
            <w:webHidden/>
          </w:rPr>
          <w:fldChar w:fldCharType="end"/>
        </w:r>
      </w:hyperlink>
    </w:p>
    <w:p w14:paraId="7D593F88" w14:textId="4F1BA644" w:rsidR="00507376" w:rsidRDefault="007D304A">
      <w:pPr>
        <w:pStyle w:val="TOC3"/>
        <w:rPr>
          <w:b w:val="0"/>
          <w:color w:val="auto"/>
          <w:sz w:val="22"/>
          <w:szCs w:val="22"/>
        </w:rPr>
      </w:pPr>
      <w:hyperlink w:anchor="_Toc524957301" w:history="1">
        <w:r w:rsidR="00507376" w:rsidRPr="006E0764">
          <w:rPr>
            <w:rStyle w:val="Hyperlink"/>
          </w:rPr>
          <w:t>3.6 Research alternative data sets</w:t>
        </w:r>
        <w:r w:rsidR="00507376">
          <w:rPr>
            <w:webHidden/>
          </w:rPr>
          <w:tab/>
        </w:r>
        <w:r w:rsidR="00507376">
          <w:rPr>
            <w:webHidden/>
          </w:rPr>
          <w:fldChar w:fldCharType="begin"/>
        </w:r>
        <w:r w:rsidR="00507376">
          <w:rPr>
            <w:webHidden/>
          </w:rPr>
          <w:instrText xml:space="preserve"> PAGEREF _Toc524957301 \h </w:instrText>
        </w:r>
        <w:r w:rsidR="00507376">
          <w:rPr>
            <w:webHidden/>
          </w:rPr>
        </w:r>
        <w:r w:rsidR="00507376">
          <w:rPr>
            <w:webHidden/>
          </w:rPr>
          <w:fldChar w:fldCharType="separate"/>
        </w:r>
        <w:r w:rsidR="0043382E">
          <w:rPr>
            <w:webHidden/>
          </w:rPr>
          <w:t>9</w:t>
        </w:r>
        <w:r w:rsidR="00507376">
          <w:rPr>
            <w:webHidden/>
          </w:rPr>
          <w:fldChar w:fldCharType="end"/>
        </w:r>
      </w:hyperlink>
    </w:p>
    <w:p w14:paraId="63E73865" w14:textId="404506E4" w:rsidR="00507376" w:rsidRDefault="007D304A">
      <w:pPr>
        <w:pStyle w:val="TOC1"/>
        <w:rPr>
          <w:rFonts w:eastAsiaTheme="minorEastAsia" w:cstheme="minorBidi"/>
          <w:b w:val="0"/>
          <w:color w:val="auto"/>
          <w:sz w:val="22"/>
          <w:szCs w:val="22"/>
        </w:rPr>
      </w:pPr>
      <w:hyperlink w:anchor="_Toc524957302" w:history="1">
        <w:r w:rsidR="00507376" w:rsidRPr="006E0764">
          <w:rPr>
            <w:rStyle w:val="Hyperlink"/>
          </w:rPr>
          <w:t>4. Medium Term Strategic Actions (2019/20)</w:t>
        </w:r>
        <w:r w:rsidR="00507376">
          <w:rPr>
            <w:webHidden/>
          </w:rPr>
          <w:tab/>
        </w:r>
        <w:r w:rsidR="00507376">
          <w:rPr>
            <w:webHidden/>
          </w:rPr>
          <w:fldChar w:fldCharType="begin"/>
        </w:r>
        <w:r w:rsidR="00507376">
          <w:rPr>
            <w:webHidden/>
          </w:rPr>
          <w:instrText xml:space="preserve"> PAGEREF _Toc524957302 \h </w:instrText>
        </w:r>
        <w:r w:rsidR="00507376">
          <w:rPr>
            <w:webHidden/>
          </w:rPr>
        </w:r>
        <w:r w:rsidR="00507376">
          <w:rPr>
            <w:webHidden/>
          </w:rPr>
          <w:fldChar w:fldCharType="separate"/>
        </w:r>
        <w:r w:rsidR="0043382E">
          <w:rPr>
            <w:webHidden/>
          </w:rPr>
          <w:t>11</w:t>
        </w:r>
        <w:r w:rsidR="00507376">
          <w:rPr>
            <w:webHidden/>
          </w:rPr>
          <w:fldChar w:fldCharType="end"/>
        </w:r>
      </w:hyperlink>
    </w:p>
    <w:p w14:paraId="386B5B6D" w14:textId="5978B28E" w:rsidR="00507376" w:rsidRDefault="007D304A">
      <w:pPr>
        <w:pStyle w:val="TOC3"/>
        <w:rPr>
          <w:b w:val="0"/>
          <w:color w:val="auto"/>
          <w:sz w:val="22"/>
          <w:szCs w:val="22"/>
        </w:rPr>
      </w:pPr>
      <w:hyperlink w:anchor="_Toc524957303" w:history="1">
        <w:r w:rsidR="00507376" w:rsidRPr="006E0764">
          <w:rPr>
            <w:rStyle w:val="Hyperlink"/>
          </w:rPr>
          <w:t>4.1 Prepare Performance Target setting system</w:t>
        </w:r>
        <w:r w:rsidR="00507376">
          <w:rPr>
            <w:webHidden/>
          </w:rPr>
          <w:tab/>
        </w:r>
        <w:r w:rsidR="00507376">
          <w:rPr>
            <w:webHidden/>
          </w:rPr>
          <w:fldChar w:fldCharType="begin"/>
        </w:r>
        <w:r w:rsidR="00507376">
          <w:rPr>
            <w:webHidden/>
          </w:rPr>
          <w:instrText xml:space="preserve"> PAGEREF _Toc524957303 \h </w:instrText>
        </w:r>
        <w:r w:rsidR="00507376">
          <w:rPr>
            <w:webHidden/>
          </w:rPr>
        </w:r>
        <w:r w:rsidR="00507376">
          <w:rPr>
            <w:webHidden/>
          </w:rPr>
          <w:fldChar w:fldCharType="separate"/>
        </w:r>
        <w:r w:rsidR="0043382E">
          <w:rPr>
            <w:webHidden/>
          </w:rPr>
          <w:t>11</w:t>
        </w:r>
        <w:r w:rsidR="00507376">
          <w:rPr>
            <w:webHidden/>
          </w:rPr>
          <w:fldChar w:fldCharType="end"/>
        </w:r>
      </w:hyperlink>
    </w:p>
    <w:p w14:paraId="099F2B2F" w14:textId="2FFBAD41" w:rsidR="00507376" w:rsidRDefault="007D304A">
      <w:pPr>
        <w:pStyle w:val="TOC3"/>
        <w:rPr>
          <w:b w:val="0"/>
          <w:color w:val="auto"/>
          <w:sz w:val="22"/>
          <w:szCs w:val="22"/>
        </w:rPr>
      </w:pPr>
      <w:hyperlink w:anchor="_Toc524957304" w:history="1">
        <w:r w:rsidR="00507376" w:rsidRPr="006E0764">
          <w:rPr>
            <w:rStyle w:val="Hyperlink"/>
          </w:rPr>
          <w:t>4.2 Expand benchmarking</w:t>
        </w:r>
        <w:r w:rsidR="00507376">
          <w:rPr>
            <w:webHidden/>
          </w:rPr>
          <w:tab/>
        </w:r>
        <w:r w:rsidR="00507376">
          <w:rPr>
            <w:webHidden/>
          </w:rPr>
          <w:fldChar w:fldCharType="begin"/>
        </w:r>
        <w:r w:rsidR="00507376">
          <w:rPr>
            <w:webHidden/>
          </w:rPr>
          <w:instrText xml:space="preserve"> PAGEREF _Toc524957304 \h </w:instrText>
        </w:r>
        <w:r w:rsidR="00507376">
          <w:rPr>
            <w:webHidden/>
          </w:rPr>
        </w:r>
        <w:r w:rsidR="00507376">
          <w:rPr>
            <w:webHidden/>
          </w:rPr>
          <w:fldChar w:fldCharType="separate"/>
        </w:r>
        <w:r w:rsidR="0043382E">
          <w:rPr>
            <w:webHidden/>
          </w:rPr>
          <w:t>11</w:t>
        </w:r>
        <w:r w:rsidR="00507376">
          <w:rPr>
            <w:webHidden/>
          </w:rPr>
          <w:fldChar w:fldCharType="end"/>
        </w:r>
      </w:hyperlink>
    </w:p>
    <w:p w14:paraId="3A486199" w14:textId="59DA71C7" w:rsidR="00507376" w:rsidRDefault="007D304A">
      <w:pPr>
        <w:pStyle w:val="TOC3"/>
        <w:rPr>
          <w:b w:val="0"/>
          <w:color w:val="auto"/>
          <w:sz w:val="22"/>
          <w:szCs w:val="22"/>
        </w:rPr>
      </w:pPr>
      <w:hyperlink w:anchor="_Toc524957305" w:history="1">
        <w:r w:rsidR="00507376" w:rsidRPr="006E0764">
          <w:rPr>
            <w:rStyle w:val="Hyperlink"/>
          </w:rPr>
          <w:t>4.3 Develop and implement improved data uploading</w:t>
        </w:r>
        <w:r w:rsidR="00507376">
          <w:rPr>
            <w:webHidden/>
          </w:rPr>
          <w:tab/>
        </w:r>
        <w:r w:rsidR="00507376">
          <w:rPr>
            <w:webHidden/>
          </w:rPr>
          <w:fldChar w:fldCharType="begin"/>
        </w:r>
        <w:r w:rsidR="00507376">
          <w:rPr>
            <w:webHidden/>
          </w:rPr>
          <w:instrText xml:space="preserve"> PAGEREF _Toc524957305 \h </w:instrText>
        </w:r>
        <w:r w:rsidR="00507376">
          <w:rPr>
            <w:webHidden/>
          </w:rPr>
        </w:r>
        <w:r w:rsidR="00507376">
          <w:rPr>
            <w:webHidden/>
          </w:rPr>
          <w:fldChar w:fldCharType="separate"/>
        </w:r>
        <w:r w:rsidR="0043382E">
          <w:rPr>
            <w:webHidden/>
          </w:rPr>
          <w:t>11</w:t>
        </w:r>
        <w:r w:rsidR="00507376">
          <w:rPr>
            <w:webHidden/>
          </w:rPr>
          <w:fldChar w:fldCharType="end"/>
        </w:r>
      </w:hyperlink>
    </w:p>
    <w:p w14:paraId="05D4F4EA" w14:textId="736E37F7" w:rsidR="00507376" w:rsidRDefault="007D304A">
      <w:pPr>
        <w:pStyle w:val="TOC3"/>
        <w:rPr>
          <w:b w:val="0"/>
          <w:color w:val="auto"/>
          <w:sz w:val="22"/>
          <w:szCs w:val="22"/>
        </w:rPr>
      </w:pPr>
      <w:hyperlink w:anchor="_Toc524957306" w:history="1">
        <w:r w:rsidR="00507376" w:rsidRPr="006E0764">
          <w:rPr>
            <w:rStyle w:val="Hyperlink"/>
          </w:rPr>
          <w:t>4.4 Research and develop Application Programmed Interfaces</w:t>
        </w:r>
        <w:r w:rsidR="00507376">
          <w:rPr>
            <w:webHidden/>
          </w:rPr>
          <w:tab/>
        </w:r>
        <w:r w:rsidR="00507376">
          <w:rPr>
            <w:webHidden/>
          </w:rPr>
          <w:fldChar w:fldCharType="begin"/>
        </w:r>
        <w:r w:rsidR="00507376">
          <w:rPr>
            <w:webHidden/>
          </w:rPr>
          <w:instrText xml:space="preserve"> PAGEREF _Toc524957306 \h </w:instrText>
        </w:r>
        <w:r w:rsidR="00507376">
          <w:rPr>
            <w:webHidden/>
          </w:rPr>
        </w:r>
        <w:r w:rsidR="00507376">
          <w:rPr>
            <w:webHidden/>
          </w:rPr>
          <w:fldChar w:fldCharType="separate"/>
        </w:r>
        <w:r w:rsidR="0043382E">
          <w:rPr>
            <w:webHidden/>
          </w:rPr>
          <w:t>12</w:t>
        </w:r>
        <w:r w:rsidR="00507376">
          <w:rPr>
            <w:webHidden/>
          </w:rPr>
          <w:fldChar w:fldCharType="end"/>
        </w:r>
      </w:hyperlink>
    </w:p>
    <w:p w14:paraId="55C46FAD" w14:textId="6F570692" w:rsidR="00507376" w:rsidRDefault="007D304A">
      <w:pPr>
        <w:pStyle w:val="TOC3"/>
        <w:rPr>
          <w:b w:val="0"/>
          <w:color w:val="auto"/>
          <w:sz w:val="22"/>
          <w:szCs w:val="22"/>
        </w:rPr>
      </w:pPr>
      <w:hyperlink w:anchor="_Toc524957307" w:history="1">
        <w:r w:rsidR="00507376" w:rsidRPr="006E0764">
          <w:rPr>
            <w:rStyle w:val="Hyperlink"/>
          </w:rPr>
          <w:t>4.5 Improve alignment with Model Budget and Financial reports</w:t>
        </w:r>
        <w:r w:rsidR="00507376">
          <w:rPr>
            <w:webHidden/>
          </w:rPr>
          <w:tab/>
        </w:r>
        <w:r w:rsidR="00507376">
          <w:rPr>
            <w:webHidden/>
          </w:rPr>
          <w:fldChar w:fldCharType="begin"/>
        </w:r>
        <w:r w:rsidR="00507376">
          <w:rPr>
            <w:webHidden/>
          </w:rPr>
          <w:instrText xml:space="preserve"> PAGEREF _Toc524957307 \h </w:instrText>
        </w:r>
        <w:r w:rsidR="00507376">
          <w:rPr>
            <w:webHidden/>
          </w:rPr>
        </w:r>
        <w:r w:rsidR="00507376">
          <w:rPr>
            <w:webHidden/>
          </w:rPr>
          <w:fldChar w:fldCharType="separate"/>
        </w:r>
        <w:r w:rsidR="0043382E">
          <w:rPr>
            <w:webHidden/>
          </w:rPr>
          <w:t>12</w:t>
        </w:r>
        <w:r w:rsidR="00507376">
          <w:rPr>
            <w:webHidden/>
          </w:rPr>
          <w:fldChar w:fldCharType="end"/>
        </w:r>
      </w:hyperlink>
    </w:p>
    <w:p w14:paraId="6BFD224D" w14:textId="4970A944" w:rsidR="00507376" w:rsidRDefault="007D304A">
      <w:pPr>
        <w:pStyle w:val="TOC3"/>
        <w:rPr>
          <w:b w:val="0"/>
          <w:color w:val="auto"/>
          <w:sz w:val="22"/>
          <w:szCs w:val="22"/>
        </w:rPr>
      </w:pPr>
      <w:hyperlink w:anchor="_Toc524957308" w:history="1">
        <w:r w:rsidR="00507376" w:rsidRPr="006E0764">
          <w:rPr>
            <w:rStyle w:val="Hyperlink"/>
          </w:rPr>
          <w:t>Diagram 4.1: Data flow through API</w:t>
        </w:r>
        <w:r w:rsidR="00507376">
          <w:rPr>
            <w:webHidden/>
          </w:rPr>
          <w:tab/>
        </w:r>
        <w:r w:rsidR="00507376">
          <w:rPr>
            <w:webHidden/>
          </w:rPr>
          <w:fldChar w:fldCharType="begin"/>
        </w:r>
        <w:r w:rsidR="00507376">
          <w:rPr>
            <w:webHidden/>
          </w:rPr>
          <w:instrText xml:space="preserve"> PAGEREF _Toc524957308 \h </w:instrText>
        </w:r>
        <w:r w:rsidR="00507376">
          <w:rPr>
            <w:webHidden/>
          </w:rPr>
        </w:r>
        <w:r w:rsidR="00507376">
          <w:rPr>
            <w:webHidden/>
          </w:rPr>
          <w:fldChar w:fldCharType="separate"/>
        </w:r>
        <w:r w:rsidR="0043382E">
          <w:rPr>
            <w:webHidden/>
          </w:rPr>
          <w:t>13</w:t>
        </w:r>
        <w:r w:rsidR="00507376">
          <w:rPr>
            <w:webHidden/>
          </w:rPr>
          <w:fldChar w:fldCharType="end"/>
        </w:r>
      </w:hyperlink>
    </w:p>
    <w:p w14:paraId="6919D7BC" w14:textId="4CF664FE" w:rsidR="00507376" w:rsidRDefault="007D304A">
      <w:pPr>
        <w:pStyle w:val="TOC3"/>
        <w:rPr>
          <w:b w:val="0"/>
          <w:color w:val="auto"/>
          <w:sz w:val="22"/>
          <w:szCs w:val="22"/>
        </w:rPr>
      </w:pPr>
      <w:hyperlink w:anchor="_Toc524957309" w:history="1">
        <w:r w:rsidR="00507376" w:rsidRPr="006E0764">
          <w:rPr>
            <w:rStyle w:val="Hyperlink"/>
          </w:rPr>
          <w:t>4.6 Research Public Value of Performance Reporting</w:t>
        </w:r>
        <w:r w:rsidR="00507376">
          <w:rPr>
            <w:webHidden/>
          </w:rPr>
          <w:tab/>
        </w:r>
        <w:r w:rsidR="00507376">
          <w:rPr>
            <w:webHidden/>
          </w:rPr>
          <w:fldChar w:fldCharType="begin"/>
        </w:r>
        <w:r w:rsidR="00507376">
          <w:rPr>
            <w:webHidden/>
          </w:rPr>
          <w:instrText xml:space="preserve"> PAGEREF _Toc524957309 \h </w:instrText>
        </w:r>
        <w:r w:rsidR="00507376">
          <w:rPr>
            <w:webHidden/>
          </w:rPr>
        </w:r>
        <w:r w:rsidR="00507376">
          <w:rPr>
            <w:webHidden/>
          </w:rPr>
          <w:fldChar w:fldCharType="separate"/>
        </w:r>
        <w:r w:rsidR="0043382E">
          <w:rPr>
            <w:webHidden/>
          </w:rPr>
          <w:t>13</w:t>
        </w:r>
        <w:r w:rsidR="00507376">
          <w:rPr>
            <w:webHidden/>
          </w:rPr>
          <w:fldChar w:fldCharType="end"/>
        </w:r>
      </w:hyperlink>
    </w:p>
    <w:p w14:paraId="1F763991" w14:textId="7DE7F7F2" w:rsidR="00507376" w:rsidRDefault="007D304A">
      <w:pPr>
        <w:pStyle w:val="TOC1"/>
        <w:rPr>
          <w:rFonts w:eastAsiaTheme="minorEastAsia" w:cstheme="minorBidi"/>
          <w:b w:val="0"/>
          <w:color w:val="auto"/>
          <w:sz w:val="22"/>
          <w:szCs w:val="22"/>
        </w:rPr>
      </w:pPr>
      <w:hyperlink w:anchor="_Toc524957310" w:history="1">
        <w:r w:rsidR="00507376" w:rsidRPr="006E0764">
          <w:rPr>
            <w:rStyle w:val="Hyperlink"/>
          </w:rPr>
          <w:t>5. Long Term Strategic Actions (2020/21 and future years)</w:t>
        </w:r>
        <w:r w:rsidR="00507376">
          <w:rPr>
            <w:webHidden/>
          </w:rPr>
          <w:tab/>
        </w:r>
        <w:r w:rsidR="00507376">
          <w:rPr>
            <w:webHidden/>
          </w:rPr>
          <w:fldChar w:fldCharType="begin"/>
        </w:r>
        <w:r w:rsidR="00507376">
          <w:rPr>
            <w:webHidden/>
          </w:rPr>
          <w:instrText xml:space="preserve"> PAGEREF _Toc524957310 \h </w:instrText>
        </w:r>
        <w:r w:rsidR="00507376">
          <w:rPr>
            <w:webHidden/>
          </w:rPr>
        </w:r>
        <w:r w:rsidR="00507376">
          <w:rPr>
            <w:webHidden/>
          </w:rPr>
          <w:fldChar w:fldCharType="separate"/>
        </w:r>
        <w:r w:rsidR="0043382E">
          <w:rPr>
            <w:webHidden/>
          </w:rPr>
          <w:t>14</w:t>
        </w:r>
        <w:r w:rsidR="00507376">
          <w:rPr>
            <w:webHidden/>
          </w:rPr>
          <w:fldChar w:fldCharType="end"/>
        </w:r>
      </w:hyperlink>
    </w:p>
    <w:p w14:paraId="158B233B" w14:textId="31FB0EAD" w:rsidR="00507376" w:rsidRDefault="007D304A">
      <w:pPr>
        <w:pStyle w:val="TOC3"/>
        <w:rPr>
          <w:b w:val="0"/>
          <w:color w:val="auto"/>
          <w:sz w:val="22"/>
          <w:szCs w:val="22"/>
        </w:rPr>
      </w:pPr>
      <w:hyperlink w:anchor="_Toc524957311" w:history="1">
        <w:r w:rsidR="00507376" w:rsidRPr="006E0764">
          <w:rPr>
            <w:rStyle w:val="Hyperlink"/>
          </w:rPr>
          <w:t>5.1 Deploy Performance Targets</w:t>
        </w:r>
        <w:r w:rsidR="00507376">
          <w:rPr>
            <w:webHidden/>
          </w:rPr>
          <w:tab/>
        </w:r>
        <w:r w:rsidR="00507376">
          <w:rPr>
            <w:webHidden/>
          </w:rPr>
          <w:fldChar w:fldCharType="begin"/>
        </w:r>
        <w:r w:rsidR="00507376">
          <w:rPr>
            <w:webHidden/>
          </w:rPr>
          <w:instrText xml:space="preserve"> PAGEREF _Toc524957311 \h </w:instrText>
        </w:r>
        <w:r w:rsidR="00507376">
          <w:rPr>
            <w:webHidden/>
          </w:rPr>
        </w:r>
        <w:r w:rsidR="00507376">
          <w:rPr>
            <w:webHidden/>
          </w:rPr>
          <w:fldChar w:fldCharType="separate"/>
        </w:r>
        <w:r w:rsidR="0043382E">
          <w:rPr>
            <w:webHidden/>
          </w:rPr>
          <w:t>14</w:t>
        </w:r>
        <w:r w:rsidR="00507376">
          <w:rPr>
            <w:webHidden/>
          </w:rPr>
          <w:fldChar w:fldCharType="end"/>
        </w:r>
      </w:hyperlink>
    </w:p>
    <w:p w14:paraId="15D340B7" w14:textId="4403B2E0" w:rsidR="00507376" w:rsidRDefault="007D304A">
      <w:pPr>
        <w:pStyle w:val="TOC3"/>
        <w:rPr>
          <w:b w:val="0"/>
          <w:color w:val="auto"/>
          <w:sz w:val="22"/>
          <w:szCs w:val="22"/>
        </w:rPr>
      </w:pPr>
      <w:hyperlink w:anchor="_Toc524957312" w:history="1">
        <w:r w:rsidR="00507376" w:rsidRPr="006E0764">
          <w:rPr>
            <w:rStyle w:val="Hyperlink"/>
          </w:rPr>
          <w:t>5.2 Implement enhanced benchmarking</w:t>
        </w:r>
        <w:r w:rsidR="00507376">
          <w:rPr>
            <w:webHidden/>
          </w:rPr>
          <w:tab/>
        </w:r>
        <w:r w:rsidR="00507376">
          <w:rPr>
            <w:webHidden/>
          </w:rPr>
          <w:fldChar w:fldCharType="begin"/>
        </w:r>
        <w:r w:rsidR="00507376">
          <w:rPr>
            <w:webHidden/>
          </w:rPr>
          <w:instrText xml:space="preserve"> PAGEREF _Toc524957312 \h </w:instrText>
        </w:r>
        <w:r w:rsidR="00507376">
          <w:rPr>
            <w:webHidden/>
          </w:rPr>
        </w:r>
        <w:r w:rsidR="00507376">
          <w:rPr>
            <w:webHidden/>
          </w:rPr>
          <w:fldChar w:fldCharType="separate"/>
        </w:r>
        <w:r w:rsidR="0043382E">
          <w:rPr>
            <w:webHidden/>
          </w:rPr>
          <w:t>14</w:t>
        </w:r>
        <w:r w:rsidR="00507376">
          <w:rPr>
            <w:webHidden/>
          </w:rPr>
          <w:fldChar w:fldCharType="end"/>
        </w:r>
      </w:hyperlink>
    </w:p>
    <w:p w14:paraId="64665B62" w14:textId="4E8F0BDE" w:rsidR="00507376" w:rsidRDefault="007D304A">
      <w:pPr>
        <w:pStyle w:val="TOC3"/>
        <w:rPr>
          <w:b w:val="0"/>
          <w:color w:val="auto"/>
          <w:sz w:val="22"/>
          <w:szCs w:val="22"/>
        </w:rPr>
      </w:pPr>
      <w:hyperlink w:anchor="_Toc524957313" w:history="1">
        <w:r w:rsidR="00507376" w:rsidRPr="006E0764">
          <w:rPr>
            <w:rStyle w:val="Hyperlink"/>
          </w:rPr>
          <w:t>5.3 Integration with legislated planning and reporting cycle</w:t>
        </w:r>
        <w:r w:rsidR="00507376">
          <w:rPr>
            <w:webHidden/>
          </w:rPr>
          <w:tab/>
        </w:r>
        <w:r w:rsidR="00507376">
          <w:rPr>
            <w:webHidden/>
          </w:rPr>
          <w:fldChar w:fldCharType="begin"/>
        </w:r>
        <w:r w:rsidR="00507376">
          <w:rPr>
            <w:webHidden/>
          </w:rPr>
          <w:instrText xml:space="preserve"> PAGEREF _Toc524957313 \h </w:instrText>
        </w:r>
        <w:r w:rsidR="00507376">
          <w:rPr>
            <w:webHidden/>
          </w:rPr>
        </w:r>
        <w:r w:rsidR="00507376">
          <w:rPr>
            <w:webHidden/>
          </w:rPr>
          <w:fldChar w:fldCharType="separate"/>
        </w:r>
        <w:r w:rsidR="0043382E">
          <w:rPr>
            <w:webHidden/>
          </w:rPr>
          <w:t>14</w:t>
        </w:r>
        <w:r w:rsidR="00507376">
          <w:rPr>
            <w:webHidden/>
          </w:rPr>
          <w:fldChar w:fldCharType="end"/>
        </w:r>
      </w:hyperlink>
    </w:p>
    <w:p w14:paraId="45CCB391" w14:textId="51D7352D" w:rsidR="00507376" w:rsidRDefault="007D304A">
      <w:pPr>
        <w:pStyle w:val="TOC3"/>
        <w:rPr>
          <w:b w:val="0"/>
          <w:color w:val="auto"/>
          <w:sz w:val="22"/>
          <w:szCs w:val="22"/>
        </w:rPr>
      </w:pPr>
      <w:hyperlink w:anchor="_Toc524957314" w:history="1">
        <w:r w:rsidR="00507376" w:rsidRPr="006E0764">
          <w:rPr>
            <w:rStyle w:val="Hyperlink"/>
          </w:rPr>
          <w:t>5.4 Implement APIs</w:t>
        </w:r>
        <w:r w:rsidR="00507376">
          <w:rPr>
            <w:webHidden/>
          </w:rPr>
          <w:tab/>
        </w:r>
        <w:r w:rsidR="00507376">
          <w:rPr>
            <w:webHidden/>
          </w:rPr>
          <w:fldChar w:fldCharType="begin"/>
        </w:r>
        <w:r w:rsidR="00507376">
          <w:rPr>
            <w:webHidden/>
          </w:rPr>
          <w:instrText xml:space="preserve"> PAGEREF _Toc524957314 \h </w:instrText>
        </w:r>
        <w:r w:rsidR="00507376">
          <w:rPr>
            <w:webHidden/>
          </w:rPr>
        </w:r>
        <w:r w:rsidR="00507376">
          <w:rPr>
            <w:webHidden/>
          </w:rPr>
          <w:fldChar w:fldCharType="separate"/>
        </w:r>
        <w:r w:rsidR="0043382E">
          <w:rPr>
            <w:webHidden/>
          </w:rPr>
          <w:t>14</w:t>
        </w:r>
        <w:r w:rsidR="00507376">
          <w:rPr>
            <w:webHidden/>
          </w:rPr>
          <w:fldChar w:fldCharType="end"/>
        </w:r>
      </w:hyperlink>
    </w:p>
    <w:p w14:paraId="591189E8" w14:textId="0A37A877" w:rsidR="00507376" w:rsidRDefault="007D304A">
      <w:pPr>
        <w:pStyle w:val="TOC3"/>
        <w:rPr>
          <w:b w:val="0"/>
          <w:color w:val="auto"/>
          <w:sz w:val="22"/>
          <w:szCs w:val="22"/>
        </w:rPr>
      </w:pPr>
      <w:hyperlink w:anchor="_Toc524957315" w:history="1">
        <w:r w:rsidR="00507376" w:rsidRPr="006E0764">
          <w:rPr>
            <w:rStyle w:val="Hyperlink"/>
          </w:rPr>
          <w:t>5.5 Assessment of new Local Government Act indicators</w:t>
        </w:r>
        <w:r w:rsidR="00507376">
          <w:rPr>
            <w:webHidden/>
          </w:rPr>
          <w:tab/>
        </w:r>
        <w:r w:rsidR="00507376">
          <w:rPr>
            <w:webHidden/>
          </w:rPr>
          <w:fldChar w:fldCharType="begin"/>
        </w:r>
        <w:r w:rsidR="00507376">
          <w:rPr>
            <w:webHidden/>
          </w:rPr>
          <w:instrText xml:space="preserve"> PAGEREF _Toc524957315 \h </w:instrText>
        </w:r>
        <w:r w:rsidR="00507376">
          <w:rPr>
            <w:webHidden/>
          </w:rPr>
        </w:r>
        <w:r w:rsidR="00507376">
          <w:rPr>
            <w:webHidden/>
          </w:rPr>
          <w:fldChar w:fldCharType="separate"/>
        </w:r>
        <w:r w:rsidR="0043382E">
          <w:rPr>
            <w:webHidden/>
          </w:rPr>
          <w:t>14</w:t>
        </w:r>
        <w:r w:rsidR="00507376">
          <w:rPr>
            <w:webHidden/>
          </w:rPr>
          <w:fldChar w:fldCharType="end"/>
        </w:r>
      </w:hyperlink>
    </w:p>
    <w:p w14:paraId="10E46705" w14:textId="721BE212" w:rsidR="00507376" w:rsidRDefault="007D304A">
      <w:pPr>
        <w:pStyle w:val="TOC1"/>
        <w:rPr>
          <w:rFonts w:eastAsiaTheme="minorEastAsia" w:cstheme="minorBidi"/>
          <w:b w:val="0"/>
          <w:color w:val="auto"/>
          <w:sz w:val="22"/>
          <w:szCs w:val="22"/>
        </w:rPr>
      </w:pPr>
      <w:hyperlink w:anchor="_Toc524957316" w:history="1">
        <w:r w:rsidR="00507376" w:rsidRPr="006E0764">
          <w:rPr>
            <w:rStyle w:val="Hyperlink"/>
          </w:rPr>
          <w:t>6. Communication Strategy &amp; Stakeholder Management</w:t>
        </w:r>
        <w:r w:rsidR="00507376">
          <w:rPr>
            <w:webHidden/>
          </w:rPr>
          <w:tab/>
        </w:r>
        <w:r w:rsidR="00507376">
          <w:rPr>
            <w:webHidden/>
          </w:rPr>
          <w:fldChar w:fldCharType="begin"/>
        </w:r>
        <w:r w:rsidR="00507376">
          <w:rPr>
            <w:webHidden/>
          </w:rPr>
          <w:instrText xml:space="preserve"> PAGEREF _Toc524957316 \h </w:instrText>
        </w:r>
        <w:r w:rsidR="00507376">
          <w:rPr>
            <w:webHidden/>
          </w:rPr>
        </w:r>
        <w:r w:rsidR="00507376">
          <w:rPr>
            <w:webHidden/>
          </w:rPr>
          <w:fldChar w:fldCharType="separate"/>
        </w:r>
        <w:r w:rsidR="0043382E">
          <w:rPr>
            <w:webHidden/>
          </w:rPr>
          <w:t>15</w:t>
        </w:r>
        <w:r w:rsidR="00507376">
          <w:rPr>
            <w:webHidden/>
          </w:rPr>
          <w:fldChar w:fldCharType="end"/>
        </w:r>
      </w:hyperlink>
    </w:p>
    <w:p w14:paraId="2550E736" w14:textId="0D4CE620" w:rsidR="00507376" w:rsidRDefault="007D304A">
      <w:pPr>
        <w:pStyle w:val="TOC2"/>
        <w:rPr>
          <w:rFonts w:eastAsiaTheme="minorEastAsia" w:cstheme="minorBidi"/>
          <w:b w:val="0"/>
          <w:color w:val="auto"/>
          <w:sz w:val="22"/>
          <w:szCs w:val="22"/>
        </w:rPr>
      </w:pPr>
      <w:hyperlink w:anchor="_Toc524957317" w:history="1">
        <w:r w:rsidR="00507376" w:rsidRPr="006E0764">
          <w:rPr>
            <w:rStyle w:val="Hyperlink"/>
          </w:rPr>
          <w:t>Consultation and Development approach for these Strategic Directions</w:t>
        </w:r>
        <w:r w:rsidR="00507376">
          <w:rPr>
            <w:webHidden/>
          </w:rPr>
          <w:tab/>
        </w:r>
        <w:r w:rsidR="00507376">
          <w:rPr>
            <w:webHidden/>
          </w:rPr>
          <w:fldChar w:fldCharType="begin"/>
        </w:r>
        <w:r w:rsidR="00507376">
          <w:rPr>
            <w:webHidden/>
          </w:rPr>
          <w:instrText xml:space="preserve"> PAGEREF _Toc524957317 \h </w:instrText>
        </w:r>
        <w:r w:rsidR="00507376">
          <w:rPr>
            <w:webHidden/>
          </w:rPr>
        </w:r>
        <w:r w:rsidR="00507376">
          <w:rPr>
            <w:webHidden/>
          </w:rPr>
          <w:fldChar w:fldCharType="separate"/>
        </w:r>
        <w:r w:rsidR="0043382E">
          <w:rPr>
            <w:webHidden/>
          </w:rPr>
          <w:t>15</w:t>
        </w:r>
        <w:r w:rsidR="00507376">
          <w:rPr>
            <w:webHidden/>
          </w:rPr>
          <w:fldChar w:fldCharType="end"/>
        </w:r>
      </w:hyperlink>
    </w:p>
    <w:p w14:paraId="2BC2C588" w14:textId="5AFB8A0A" w:rsidR="00507376" w:rsidRDefault="007D304A">
      <w:pPr>
        <w:pStyle w:val="TOC3"/>
        <w:rPr>
          <w:b w:val="0"/>
          <w:color w:val="auto"/>
          <w:sz w:val="22"/>
          <w:szCs w:val="22"/>
        </w:rPr>
      </w:pPr>
      <w:hyperlink w:anchor="_Toc524957318" w:history="1">
        <w:r w:rsidR="00507376" w:rsidRPr="006E0764">
          <w:rPr>
            <w:rStyle w:val="Hyperlink"/>
          </w:rPr>
          <w:t>6.1 Governance model</w:t>
        </w:r>
        <w:r w:rsidR="00507376">
          <w:rPr>
            <w:webHidden/>
          </w:rPr>
          <w:tab/>
        </w:r>
        <w:r w:rsidR="00507376">
          <w:rPr>
            <w:webHidden/>
          </w:rPr>
          <w:fldChar w:fldCharType="begin"/>
        </w:r>
        <w:r w:rsidR="00507376">
          <w:rPr>
            <w:webHidden/>
          </w:rPr>
          <w:instrText xml:space="preserve"> PAGEREF _Toc524957318 \h </w:instrText>
        </w:r>
        <w:r w:rsidR="00507376">
          <w:rPr>
            <w:webHidden/>
          </w:rPr>
        </w:r>
        <w:r w:rsidR="00507376">
          <w:rPr>
            <w:webHidden/>
          </w:rPr>
          <w:fldChar w:fldCharType="separate"/>
        </w:r>
        <w:r w:rsidR="0043382E">
          <w:rPr>
            <w:webHidden/>
          </w:rPr>
          <w:t>15</w:t>
        </w:r>
        <w:r w:rsidR="00507376">
          <w:rPr>
            <w:webHidden/>
          </w:rPr>
          <w:fldChar w:fldCharType="end"/>
        </w:r>
      </w:hyperlink>
    </w:p>
    <w:p w14:paraId="6A20ADBF" w14:textId="2A9386A4" w:rsidR="00507376" w:rsidRDefault="007D304A">
      <w:pPr>
        <w:pStyle w:val="TOC3"/>
        <w:rPr>
          <w:b w:val="0"/>
          <w:color w:val="auto"/>
          <w:sz w:val="22"/>
          <w:szCs w:val="22"/>
        </w:rPr>
      </w:pPr>
      <w:hyperlink w:anchor="_Toc524957319" w:history="1">
        <w:r w:rsidR="00507376" w:rsidRPr="006E0764">
          <w:rPr>
            <w:rStyle w:val="Hyperlink"/>
          </w:rPr>
          <w:t>6.2 Release of Strategic Directions Paper</w:t>
        </w:r>
        <w:r w:rsidR="00507376">
          <w:rPr>
            <w:webHidden/>
          </w:rPr>
          <w:tab/>
        </w:r>
        <w:r w:rsidR="00507376">
          <w:rPr>
            <w:webHidden/>
          </w:rPr>
          <w:fldChar w:fldCharType="begin"/>
        </w:r>
        <w:r w:rsidR="00507376">
          <w:rPr>
            <w:webHidden/>
          </w:rPr>
          <w:instrText xml:space="preserve"> PAGEREF _Toc524957319 \h </w:instrText>
        </w:r>
        <w:r w:rsidR="00507376">
          <w:rPr>
            <w:webHidden/>
          </w:rPr>
        </w:r>
        <w:r w:rsidR="00507376">
          <w:rPr>
            <w:webHidden/>
          </w:rPr>
          <w:fldChar w:fldCharType="separate"/>
        </w:r>
        <w:r w:rsidR="0043382E">
          <w:rPr>
            <w:webHidden/>
          </w:rPr>
          <w:t>15</w:t>
        </w:r>
        <w:r w:rsidR="00507376">
          <w:rPr>
            <w:webHidden/>
          </w:rPr>
          <w:fldChar w:fldCharType="end"/>
        </w:r>
      </w:hyperlink>
    </w:p>
    <w:p w14:paraId="02B67333" w14:textId="53BD568C" w:rsidR="00507376" w:rsidRDefault="007D304A">
      <w:pPr>
        <w:pStyle w:val="TOC3"/>
        <w:rPr>
          <w:b w:val="0"/>
          <w:color w:val="auto"/>
          <w:sz w:val="22"/>
          <w:szCs w:val="22"/>
        </w:rPr>
      </w:pPr>
      <w:hyperlink w:anchor="_Toc524957320" w:history="1">
        <w:r w:rsidR="00507376" w:rsidRPr="006E0764">
          <w:rPr>
            <w:rStyle w:val="Hyperlink"/>
          </w:rPr>
          <w:t>6.3 Media campaign</w:t>
        </w:r>
        <w:r w:rsidR="00507376">
          <w:rPr>
            <w:webHidden/>
          </w:rPr>
          <w:tab/>
        </w:r>
        <w:r w:rsidR="00507376">
          <w:rPr>
            <w:webHidden/>
          </w:rPr>
          <w:fldChar w:fldCharType="begin"/>
        </w:r>
        <w:r w:rsidR="00507376">
          <w:rPr>
            <w:webHidden/>
          </w:rPr>
          <w:instrText xml:space="preserve"> PAGEREF _Toc524957320 \h </w:instrText>
        </w:r>
        <w:r w:rsidR="00507376">
          <w:rPr>
            <w:webHidden/>
          </w:rPr>
        </w:r>
        <w:r w:rsidR="00507376">
          <w:rPr>
            <w:webHidden/>
          </w:rPr>
          <w:fldChar w:fldCharType="separate"/>
        </w:r>
        <w:r w:rsidR="0043382E">
          <w:rPr>
            <w:webHidden/>
          </w:rPr>
          <w:t>15</w:t>
        </w:r>
        <w:r w:rsidR="00507376">
          <w:rPr>
            <w:webHidden/>
          </w:rPr>
          <w:fldChar w:fldCharType="end"/>
        </w:r>
      </w:hyperlink>
    </w:p>
    <w:p w14:paraId="2C6E13D7" w14:textId="303815DF" w:rsidR="00507376" w:rsidRDefault="007D304A">
      <w:pPr>
        <w:pStyle w:val="TOC1"/>
        <w:rPr>
          <w:rFonts w:eastAsiaTheme="minorEastAsia" w:cstheme="minorBidi"/>
          <w:b w:val="0"/>
          <w:color w:val="auto"/>
          <w:sz w:val="22"/>
          <w:szCs w:val="22"/>
        </w:rPr>
      </w:pPr>
      <w:hyperlink w:anchor="_Toc524957321" w:history="1">
        <w:r w:rsidR="00507376" w:rsidRPr="006E0764">
          <w:rPr>
            <w:rStyle w:val="Hyperlink"/>
          </w:rPr>
          <w:t>Appendix A: Local Government Performance Reporting Framework LGPRF – Governance Model</w:t>
        </w:r>
        <w:r w:rsidR="00507376">
          <w:rPr>
            <w:webHidden/>
          </w:rPr>
          <w:tab/>
        </w:r>
        <w:r w:rsidR="00507376">
          <w:rPr>
            <w:webHidden/>
          </w:rPr>
          <w:fldChar w:fldCharType="begin"/>
        </w:r>
        <w:r w:rsidR="00507376">
          <w:rPr>
            <w:webHidden/>
          </w:rPr>
          <w:instrText xml:space="preserve"> PAGEREF _Toc524957321 \h </w:instrText>
        </w:r>
        <w:r w:rsidR="00507376">
          <w:rPr>
            <w:webHidden/>
          </w:rPr>
        </w:r>
        <w:r w:rsidR="00507376">
          <w:rPr>
            <w:webHidden/>
          </w:rPr>
          <w:fldChar w:fldCharType="separate"/>
        </w:r>
        <w:r w:rsidR="0043382E">
          <w:rPr>
            <w:webHidden/>
          </w:rPr>
          <w:t>16</w:t>
        </w:r>
        <w:r w:rsidR="00507376">
          <w:rPr>
            <w:webHidden/>
          </w:rPr>
          <w:fldChar w:fldCharType="end"/>
        </w:r>
      </w:hyperlink>
    </w:p>
    <w:p w14:paraId="15FBEE4F" w14:textId="43F49807" w:rsidR="00507376" w:rsidRDefault="007D304A">
      <w:pPr>
        <w:pStyle w:val="TOC1"/>
        <w:rPr>
          <w:rFonts w:eastAsiaTheme="minorEastAsia" w:cstheme="minorBidi"/>
          <w:b w:val="0"/>
          <w:color w:val="auto"/>
          <w:sz w:val="22"/>
          <w:szCs w:val="22"/>
        </w:rPr>
      </w:pPr>
      <w:hyperlink w:anchor="_Toc524957322" w:history="1">
        <w:r w:rsidR="00507376" w:rsidRPr="006E0764">
          <w:rPr>
            <w:rStyle w:val="Hyperlink"/>
          </w:rPr>
          <w:t>Appendix B: Service areas – proposed changes to the indicator set</w:t>
        </w:r>
        <w:r w:rsidR="00507376">
          <w:rPr>
            <w:webHidden/>
          </w:rPr>
          <w:tab/>
        </w:r>
        <w:r w:rsidR="00507376">
          <w:rPr>
            <w:webHidden/>
          </w:rPr>
          <w:fldChar w:fldCharType="begin"/>
        </w:r>
        <w:r w:rsidR="00507376">
          <w:rPr>
            <w:webHidden/>
          </w:rPr>
          <w:instrText xml:space="preserve"> PAGEREF _Toc524957322 \h </w:instrText>
        </w:r>
        <w:r w:rsidR="00507376">
          <w:rPr>
            <w:webHidden/>
          </w:rPr>
        </w:r>
        <w:r w:rsidR="00507376">
          <w:rPr>
            <w:webHidden/>
          </w:rPr>
          <w:fldChar w:fldCharType="separate"/>
        </w:r>
        <w:r w:rsidR="0043382E">
          <w:rPr>
            <w:webHidden/>
          </w:rPr>
          <w:t>17</w:t>
        </w:r>
        <w:r w:rsidR="00507376">
          <w:rPr>
            <w:webHidden/>
          </w:rPr>
          <w:fldChar w:fldCharType="end"/>
        </w:r>
      </w:hyperlink>
    </w:p>
    <w:p w14:paraId="7CF216F3" w14:textId="569AE6C1" w:rsidR="00507376" w:rsidRDefault="007D304A">
      <w:pPr>
        <w:pStyle w:val="TOC2"/>
        <w:rPr>
          <w:rFonts w:eastAsiaTheme="minorEastAsia" w:cstheme="minorBidi"/>
          <w:b w:val="0"/>
          <w:color w:val="auto"/>
          <w:sz w:val="22"/>
          <w:szCs w:val="22"/>
        </w:rPr>
      </w:pPr>
      <w:hyperlink w:anchor="_Toc524957323" w:history="1">
        <w:r w:rsidR="00507376" w:rsidRPr="006E0764">
          <w:rPr>
            <w:rStyle w:val="Hyperlink"/>
            <w:rFonts w:asciiTheme="majorHAnsi" w:eastAsiaTheme="majorEastAsia" w:hAnsiTheme="majorHAnsi" w:cstheme="majorBidi"/>
          </w:rPr>
          <w:t>Aquatic facilities</w:t>
        </w:r>
        <w:r w:rsidR="00507376">
          <w:rPr>
            <w:webHidden/>
          </w:rPr>
          <w:tab/>
        </w:r>
        <w:r w:rsidR="00507376">
          <w:rPr>
            <w:webHidden/>
          </w:rPr>
          <w:fldChar w:fldCharType="begin"/>
        </w:r>
        <w:r w:rsidR="00507376">
          <w:rPr>
            <w:webHidden/>
          </w:rPr>
          <w:instrText xml:space="preserve"> PAGEREF _Toc524957323 \h </w:instrText>
        </w:r>
        <w:r w:rsidR="00507376">
          <w:rPr>
            <w:webHidden/>
          </w:rPr>
        </w:r>
        <w:r w:rsidR="00507376">
          <w:rPr>
            <w:webHidden/>
          </w:rPr>
          <w:fldChar w:fldCharType="separate"/>
        </w:r>
        <w:r w:rsidR="0043382E">
          <w:rPr>
            <w:webHidden/>
          </w:rPr>
          <w:t>17</w:t>
        </w:r>
        <w:r w:rsidR="00507376">
          <w:rPr>
            <w:webHidden/>
          </w:rPr>
          <w:fldChar w:fldCharType="end"/>
        </w:r>
      </w:hyperlink>
    </w:p>
    <w:p w14:paraId="6E6768B4" w14:textId="253EA454" w:rsidR="00507376" w:rsidRDefault="007D304A">
      <w:pPr>
        <w:pStyle w:val="TOC2"/>
        <w:rPr>
          <w:rFonts w:eastAsiaTheme="minorEastAsia" w:cstheme="minorBidi"/>
          <w:b w:val="0"/>
          <w:color w:val="auto"/>
          <w:sz w:val="22"/>
          <w:szCs w:val="22"/>
        </w:rPr>
      </w:pPr>
      <w:hyperlink w:anchor="_Toc524957324" w:history="1">
        <w:r w:rsidR="00507376" w:rsidRPr="006E0764">
          <w:rPr>
            <w:rStyle w:val="Hyperlink"/>
            <w:rFonts w:asciiTheme="majorHAnsi" w:eastAsiaTheme="majorEastAsia" w:hAnsiTheme="majorHAnsi" w:cstheme="majorBidi"/>
          </w:rPr>
          <w:t>Animal management</w:t>
        </w:r>
        <w:r w:rsidR="00507376">
          <w:rPr>
            <w:webHidden/>
          </w:rPr>
          <w:tab/>
        </w:r>
        <w:r w:rsidR="00507376">
          <w:rPr>
            <w:webHidden/>
          </w:rPr>
          <w:fldChar w:fldCharType="begin"/>
        </w:r>
        <w:r w:rsidR="00507376">
          <w:rPr>
            <w:webHidden/>
          </w:rPr>
          <w:instrText xml:space="preserve"> PAGEREF _Toc524957324 \h </w:instrText>
        </w:r>
        <w:r w:rsidR="00507376">
          <w:rPr>
            <w:webHidden/>
          </w:rPr>
        </w:r>
        <w:r w:rsidR="00507376">
          <w:rPr>
            <w:webHidden/>
          </w:rPr>
          <w:fldChar w:fldCharType="separate"/>
        </w:r>
        <w:r w:rsidR="0043382E">
          <w:rPr>
            <w:webHidden/>
          </w:rPr>
          <w:t>18</w:t>
        </w:r>
        <w:r w:rsidR="00507376">
          <w:rPr>
            <w:webHidden/>
          </w:rPr>
          <w:fldChar w:fldCharType="end"/>
        </w:r>
      </w:hyperlink>
    </w:p>
    <w:p w14:paraId="1028A81F" w14:textId="0F02195C" w:rsidR="00507376" w:rsidRDefault="007D304A">
      <w:pPr>
        <w:pStyle w:val="TOC2"/>
        <w:rPr>
          <w:rFonts w:eastAsiaTheme="minorEastAsia" w:cstheme="minorBidi"/>
          <w:b w:val="0"/>
          <w:color w:val="auto"/>
          <w:sz w:val="22"/>
          <w:szCs w:val="22"/>
        </w:rPr>
      </w:pPr>
      <w:hyperlink w:anchor="_Toc524957325" w:history="1">
        <w:r w:rsidR="00507376" w:rsidRPr="006E0764">
          <w:rPr>
            <w:rStyle w:val="Hyperlink"/>
            <w:rFonts w:asciiTheme="majorHAnsi" w:eastAsiaTheme="majorEastAsia" w:hAnsiTheme="majorHAnsi" w:cstheme="majorBidi"/>
          </w:rPr>
          <w:t>Food safety</w:t>
        </w:r>
        <w:r w:rsidR="00507376">
          <w:rPr>
            <w:webHidden/>
          </w:rPr>
          <w:tab/>
        </w:r>
        <w:r w:rsidR="00507376">
          <w:rPr>
            <w:webHidden/>
          </w:rPr>
          <w:fldChar w:fldCharType="begin"/>
        </w:r>
        <w:r w:rsidR="00507376">
          <w:rPr>
            <w:webHidden/>
          </w:rPr>
          <w:instrText xml:space="preserve"> PAGEREF _Toc524957325 \h </w:instrText>
        </w:r>
        <w:r w:rsidR="00507376">
          <w:rPr>
            <w:webHidden/>
          </w:rPr>
        </w:r>
        <w:r w:rsidR="00507376">
          <w:rPr>
            <w:webHidden/>
          </w:rPr>
          <w:fldChar w:fldCharType="separate"/>
        </w:r>
        <w:r w:rsidR="0043382E">
          <w:rPr>
            <w:webHidden/>
          </w:rPr>
          <w:t>19</w:t>
        </w:r>
        <w:r w:rsidR="00507376">
          <w:rPr>
            <w:webHidden/>
          </w:rPr>
          <w:fldChar w:fldCharType="end"/>
        </w:r>
      </w:hyperlink>
    </w:p>
    <w:p w14:paraId="02C661F1" w14:textId="60845CE1" w:rsidR="00507376" w:rsidRDefault="007D304A">
      <w:pPr>
        <w:pStyle w:val="TOC2"/>
        <w:rPr>
          <w:rFonts w:eastAsiaTheme="minorEastAsia" w:cstheme="minorBidi"/>
          <w:b w:val="0"/>
          <w:color w:val="auto"/>
          <w:sz w:val="22"/>
          <w:szCs w:val="22"/>
        </w:rPr>
      </w:pPr>
      <w:hyperlink w:anchor="_Toc524957326" w:history="1">
        <w:r w:rsidR="00507376" w:rsidRPr="006E0764">
          <w:rPr>
            <w:rStyle w:val="Hyperlink"/>
            <w:rFonts w:asciiTheme="majorHAnsi" w:eastAsiaTheme="majorEastAsia" w:hAnsiTheme="majorHAnsi" w:cstheme="majorBidi"/>
          </w:rPr>
          <w:t>Governance</w:t>
        </w:r>
        <w:r w:rsidR="00507376">
          <w:rPr>
            <w:webHidden/>
          </w:rPr>
          <w:tab/>
        </w:r>
        <w:r w:rsidR="00507376">
          <w:rPr>
            <w:webHidden/>
          </w:rPr>
          <w:fldChar w:fldCharType="begin"/>
        </w:r>
        <w:r w:rsidR="00507376">
          <w:rPr>
            <w:webHidden/>
          </w:rPr>
          <w:instrText xml:space="preserve"> PAGEREF _Toc524957326 \h </w:instrText>
        </w:r>
        <w:r w:rsidR="00507376">
          <w:rPr>
            <w:webHidden/>
          </w:rPr>
        </w:r>
        <w:r w:rsidR="00507376">
          <w:rPr>
            <w:webHidden/>
          </w:rPr>
          <w:fldChar w:fldCharType="separate"/>
        </w:r>
        <w:r w:rsidR="0043382E">
          <w:rPr>
            <w:webHidden/>
          </w:rPr>
          <w:t>20</w:t>
        </w:r>
        <w:r w:rsidR="00507376">
          <w:rPr>
            <w:webHidden/>
          </w:rPr>
          <w:fldChar w:fldCharType="end"/>
        </w:r>
      </w:hyperlink>
    </w:p>
    <w:p w14:paraId="0FA80244" w14:textId="080A2CD7" w:rsidR="00507376" w:rsidRDefault="007D304A">
      <w:pPr>
        <w:pStyle w:val="TOC2"/>
        <w:rPr>
          <w:rFonts w:eastAsiaTheme="minorEastAsia" w:cstheme="minorBidi"/>
          <w:b w:val="0"/>
          <w:color w:val="auto"/>
          <w:sz w:val="22"/>
          <w:szCs w:val="22"/>
        </w:rPr>
      </w:pPr>
      <w:hyperlink w:anchor="_Toc524957327" w:history="1">
        <w:r w:rsidR="00507376" w:rsidRPr="006E0764">
          <w:rPr>
            <w:rStyle w:val="Hyperlink"/>
            <w:rFonts w:asciiTheme="majorHAnsi" w:eastAsiaTheme="majorEastAsia" w:hAnsiTheme="majorHAnsi" w:cstheme="majorBidi"/>
          </w:rPr>
          <w:t>Libraries</w:t>
        </w:r>
        <w:r w:rsidR="00507376">
          <w:rPr>
            <w:webHidden/>
          </w:rPr>
          <w:tab/>
        </w:r>
        <w:r w:rsidR="00507376">
          <w:rPr>
            <w:webHidden/>
          </w:rPr>
          <w:fldChar w:fldCharType="begin"/>
        </w:r>
        <w:r w:rsidR="00507376">
          <w:rPr>
            <w:webHidden/>
          </w:rPr>
          <w:instrText xml:space="preserve"> PAGEREF _Toc524957327 \h </w:instrText>
        </w:r>
        <w:r w:rsidR="00507376">
          <w:rPr>
            <w:webHidden/>
          </w:rPr>
        </w:r>
        <w:r w:rsidR="00507376">
          <w:rPr>
            <w:webHidden/>
          </w:rPr>
          <w:fldChar w:fldCharType="separate"/>
        </w:r>
        <w:r w:rsidR="0043382E">
          <w:rPr>
            <w:webHidden/>
          </w:rPr>
          <w:t>21</w:t>
        </w:r>
        <w:r w:rsidR="00507376">
          <w:rPr>
            <w:webHidden/>
          </w:rPr>
          <w:fldChar w:fldCharType="end"/>
        </w:r>
      </w:hyperlink>
    </w:p>
    <w:p w14:paraId="3B6BA886" w14:textId="49BE2899" w:rsidR="00507376" w:rsidRDefault="007D304A">
      <w:pPr>
        <w:pStyle w:val="TOC2"/>
        <w:rPr>
          <w:rFonts w:eastAsiaTheme="minorEastAsia" w:cstheme="minorBidi"/>
          <w:b w:val="0"/>
          <w:color w:val="auto"/>
          <w:sz w:val="22"/>
          <w:szCs w:val="22"/>
        </w:rPr>
      </w:pPr>
      <w:hyperlink w:anchor="_Toc524957328" w:history="1">
        <w:r w:rsidR="00507376" w:rsidRPr="006E0764">
          <w:rPr>
            <w:rStyle w:val="Hyperlink"/>
            <w:rFonts w:asciiTheme="majorHAnsi" w:eastAsiaTheme="majorEastAsia" w:hAnsiTheme="majorHAnsi" w:cstheme="majorBidi"/>
          </w:rPr>
          <w:t>Maternal and child health</w:t>
        </w:r>
        <w:r w:rsidR="00507376">
          <w:rPr>
            <w:webHidden/>
          </w:rPr>
          <w:tab/>
        </w:r>
        <w:r w:rsidR="00507376">
          <w:rPr>
            <w:webHidden/>
          </w:rPr>
          <w:fldChar w:fldCharType="begin"/>
        </w:r>
        <w:r w:rsidR="00507376">
          <w:rPr>
            <w:webHidden/>
          </w:rPr>
          <w:instrText xml:space="preserve"> PAGEREF _Toc524957328 \h </w:instrText>
        </w:r>
        <w:r w:rsidR="00507376">
          <w:rPr>
            <w:webHidden/>
          </w:rPr>
        </w:r>
        <w:r w:rsidR="00507376">
          <w:rPr>
            <w:webHidden/>
          </w:rPr>
          <w:fldChar w:fldCharType="separate"/>
        </w:r>
        <w:r w:rsidR="0043382E">
          <w:rPr>
            <w:webHidden/>
          </w:rPr>
          <w:t>22</w:t>
        </w:r>
        <w:r w:rsidR="00507376">
          <w:rPr>
            <w:webHidden/>
          </w:rPr>
          <w:fldChar w:fldCharType="end"/>
        </w:r>
      </w:hyperlink>
    </w:p>
    <w:p w14:paraId="2C2CE18A" w14:textId="67118433" w:rsidR="00507376" w:rsidRDefault="007D304A">
      <w:pPr>
        <w:pStyle w:val="TOC2"/>
        <w:rPr>
          <w:rFonts w:eastAsiaTheme="minorEastAsia" w:cstheme="minorBidi"/>
          <w:b w:val="0"/>
          <w:color w:val="auto"/>
          <w:sz w:val="22"/>
          <w:szCs w:val="22"/>
        </w:rPr>
      </w:pPr>
      <w:hyperlink w:anchor="_Toc524957329" w:history="1">
        <w:r w:rsidR="00507376" w:rsidRPr="006E0764">
          <w:rPr>
            <w:rStyle w:val="Hyperlink"/>
            <w:rFonts w:asciiTheme="majorHAnsi" w:eastAsiaTheme="majorEastAsia" w:hAnsiTheme="majorHAnsi" w:cstheme="majorBidi"/>
          </w:rPr>
          <w:t>Roads</w:t>
        </w:r>
        <w:r w:rsidR="00507376">
          <w:rPr>
            <w:webHidden/>
          </w:rPr>
          <w:tab/>
        </w:r>
        <w:r w:rsidR="00507376">
          <w:rPr>
            <w:webHidden/>
          </w:rPr>
          <w:fldChar w:fldCharType="begin"/>
        </w:r>
        <w:r w:rsidR="00507376">
          <w:rPr>
            <w:webHidden/>
          </w:rPr>
          <w:instrText xml:space="preserve"> PAGEREF _Toc524957329 \h </w:instrText>
        </w:r>
        <w:r w:rsidR="00507376">
          <w:rPr>
            <w:webHidden/>
          </w:rPr>
        </w:r>
        <w:r w:rsidR="00507376">
          <w:rPr>
            <w:webHidden/>
          </w:rPr>
          <w:fldChar w:fldCharType="separate"/>
        </w:r>
        <w:r w:rsidR="0043382E">
          <w:rPr>
            <w:webHidden/>
          </w:rPr>
          <w:t>23</w:t>
        </w:r>
        <w:r w:rsidR="00507376">
          <w:rPr>
            <w:webHidden/>
          </w:rPr>
          <w:fldChar w:fldCharType="end"/>
        </w:r>
      </w:hyperlink>
    </w:p>
    <w:p w14:paraId="50D54233" w14:textId="5677AF29" w:rsidR="00507376" w:rsidRDefault="007D304A">
      <w:pPr>
        <w:pStyle w:val="TOC2"/>
        <w:rPr>
          <w:rFonts w:eastAsiaTheme="minorEastAsia" w:cstheme="minorBidi"/>
          <w:b w:val="0"/>
          <w:color w:val="auto"/>
          <w:sz w:val="22"/>
          <w:szCs w:val="22"/>
        </w:rPr>
      </w:pPr>
      <w:hyperlink w:anchor="_Toc524957330" w:history="1">
        <w:r w:rsidR="00507376" w:rsidRPr="006E0764">
          <w:rPr>
            <w:rStyle w:val="Hyperlink"/>
            <w:rFonts w:asciiTheme="majorHAnsi" w:eastAsiaTheme="majorEastAsia" w:hAnsiTheme="majorHAnsi" w:cstheme="majorBidi"/>
          </w:rPr>
          <w:t>Statutory planning</w:t>
        </w:r>
        <w:r w:rsidR="00507376">
          <w:rPr>
            <w:webHidden/>
          </w:rPr>
          <w:tab/>
        </w:r>
        <w:r w:rsidR="00507376">
          <w:rPr>
            <w:webHidden/>
          </w:rPr>
          <w:fldChar w:fldCharType="begin"/>
        </w:r>
        <w:r w:rsidR="00507376">
          <w:rPr>
            <w:webHidden/>
          </w:rPr>
          <w:instrText xml:space="preserve"> PAGEREF _Toc524957330 \h </w:instrText>
        </w:r>
        <w:r w:rsidR="00507376">
          <w:rPr>
            <w:webHidden/>
          </w:rPr>
        </w:r>
        <w:r w:rsidR="00507376">
          <w:rPr>
            <w:webHidden/>
          </w:rPr>
          <w:fldChar w:fldCharType="separate"/>
        </w:r>
        <w:r w:rsidR="0043382E">
          <w:rPr>
            <w:webHidden/>
          </w:rPr>
          <w:t>24</w:t>
        </w:r>
        <w:r w:rsidR="00507376">
          <w:rPr>
            <w:webHidden/>
          </w:rPr>
          <w:fldChar w:fldCharType="end"/>
        </w:r>
      </w:hyperlink>
    </w:p>
    <w:p w14:paraId="20597AEB" w14:textId="1513DDC8" w:rsidR="00507376" w:rsidRDefault="007D304A">
      <w:pPr>
        <w:pStyle w:val="TOC2"/>
        <w:rPr>
          <w:rFonts w:eastAsiaTheme="minorEastAsia" w:cstheme="minorBidi"/>
          <w:b w:val="0"/>
          <w:color w:val="auto"/>
          <w:sz w:val="22"/>
          <w:szCs w:val="22"/>
        </w:rPr>
      </w:pPr>
      <w:hyperlink w:anchor="_Toc524957331" w:history="1">
        <w:r w:rsidR="00507376" w:rsidRPr="006E0764">
          <w:rPr>
            <w:rStyle w:val="Hyperlink"/>
            <w:rFonts w:asciiTheme="majorHAnsi" w:eastAsiaTheme="majorEastAsia" w:hAnsiTheme="majorHAnsi" w:cstheme="majorBidi"/>
          </w:rPr>
          <w:t>Waste collection</w:t>
        </w:r>
        <w:r w:rsidR="00507376">
          <w:rPr>
            <w:webHidden/>
          </w:rPr>
          <w:tab/>
        </w:r>
        <w:r w:rsidR="00507376">
          <w:rPr>
            <w:webHidden/>
          </w:rPr>
          <w:fldChar w:fldCharType="begin"/>
        </w:r>
        <w:r w:rsidR="00507376">
          <w:rPr>
            <w:webHidden/>
          </w:rPr>
          <w:instrText xml:space="preserve"> PAGEREF _Toc524957331 \h </w:instrText>
        </w:r>
        <w:r w:rsidR="00507376">
          <w:rPr>
            <w:webHidden/>
          </w:rPr>
        </w:r>
        <w:r w:rsidR="00507376">
          <w:rPr>
            <w:webHidden/>
          </w:rPr>
          <w:fldChar w:fldCharType="separate"/>
        </w:r>
        <w:r w:rsidR="0043382E">
          <w:rPr>
            <w:webHidden/>
          </w:rPr>
          <w:t>25</w:t>
        </w:r>
        <w:r w:rsidR="00507376">
          <w:rPr>
            <w:webHidden/>
          </w:rPr>
          <w:fldChar w:fldCharType="end"/>
        </w:r>
      </w:hyperlink>
    </w:p>
    <w:p w14:paraId="23CD3B6D" w14:textId="6909E8F4" w:rsidR="00507376" w:rsidRDefault="007D304A">
      <w:pPr>
        <w:pStyle w:val="TOC2"/>
        <w:rPr>
          <w:rFonts w:eastAsiaTheme="minorEastAsia" w:cstheme="minorBidi"/>
          <w:b w:val="0"/>
          <w:color w:val="auto"/>
          <w:sz w:val="22"/>
          <w:szCs w:val="22"/>
        </w:rPr>
      </w:pPr>
      <w:hyperlink w:anchor="_Toc524957332" w:history="1">
        <w:r w:rsidR="00507376" w:rsidRPr="006E0764">
          <w:rPr>
            <w:rStyle w:val="Hyperlink"/>
            <w:rFonts w:asciiTheme="majorHAnsi" w:eastAsiaTheme="majorEastAsia" w:hAnsiTheme="majorHAnsi" w:cstheme="majorBidi"/>
          </w:rPr>
          <w:t>Financial performance - audited</w:t>
        </w:r>
        <w:r w:rsidR="00507376">
          <w:rPr>
            <w:webHidden/>
          </w:rPr>
          <w:tab/>
        </w:r>
        <w:r w:rsidR="00507376">
          <w:rPr>
            <w:webHidden/>
          </w:rPr>
          <w:fldChar w:fldCharType="begin"/>
        </w:r>
        <w:r w:rsidR="00507376">
          <w:rPr>
            <w:webHidden/>
          </w:rPr>
          <w:instrText xml:space="preserve"> PAGEREF _Toc524957332 \h </w:instrText>
        </w:r>
        <w:r w:rsidR="00507376">
          <w:rPr>
            <w:webHidden/>
          </w:rPr>
        </w:r>
        <w:r w:rsidR="00507376">
          <w:rPr>
            <w:webHidden/>
          </w:rPr>
          <w:fldChar w:fldCharType="separate"/>
        </w:r>
        <w:r w:rsidR="0043382E">
          <w:rPr>
            <w:webHidden/>
          </w:rPr>
          <w:t>26</w:t>
        </w:r>
        <w:r w:rsidR="00507376">
          <w:rPr>
            <w:webHidden/>
          </w:rPr>
          <w:fldChar w:fldCharType="end"/>
        </w:r>
      </w:hyperlink>
    </w:p>
    <w:p w14:paraId="136D84F7" w14:textId="346A9882" w:rsidR="00507376" w:rsidRDefault="007D304A">
      <w:pPr>
        <w:pStyle w:val="TOC2"/>
        <w:rPr>
          <w:rFonts w:eastAsiaTheme="minorEastAsia" w:cstheme="minorBidi"/>
          <w:b w:val="0"/>
          <w:color w:val="auto"/>
          <w:sz w:val="22"/>
          <w:szCs w:val="22"/>
        </w:rPr>
      </w:pPr>
      <w:hyperlink w:anchor="_Toc524957333" w:history="1">
        <w:r w:rsidR="00507376" w:rsidRPr="006E0764">
          <w:rPr>
            <w:rStyle w:val="Hyperlink"/>
          </w:rPr>
          <w:t>Financial sustainability (formerly Sustainable capacity) - audited</w:t>
        </w:r>
        <w:r w:rsidR="00507376">
          <w:rPr>
            <w:webHidden/>
          </w:rPr>
          <w:tab/>
        </w:r>
        <w:r w:rsidR="00507376">
          <w:rPr>
            <w:webHidden/>
          </w:rPr>
          <w:fldChar w:fldCharType="begin"/>
        </w:r>
        <w:r w:rsidR="00507376">
          <w:rPr>
            <w:webHidden/>
          </w:rPr>
          <w:instrText xml:space="preserve"> PAGEREF _Toc524957333 \h </w:instrText>
        </w:r>
        <w:r w:rsidR="00507376">
          <w:rPr>
            <w:webHidden/>
          </w:rPr>
        </w:r>
        <w:r w:rsidR="00507376">
          <w:rPr>
            <w:webHidden/>
          </w:rPr>
          <w:fldChar w:fldCharType="separate"/>
        </w:r>
        <w:r w:rsidR="0043382E">
          <w:rPr>
            <w:webHidden/>
          </w:rPr>
          <w:t>27</w:t>
        </w:r>
        <w:r w:rsidR="00507376">
          <w:rPr>
            <w:webHidden/>
          </w:rPr>
          <w:fldChar w:fldCharType="end"/>
        </w:r>
      </w:hyperlink>
    </w:p>
    <w:p w14:paraId="6B92AC54" w14:textId="05470BFD" w:rsidR="00507376" w:rsidRDefault="007D304A">
      <w:pPr>
        <w:pStyle w:val="TOC1"/>
        <w:rPr>
          <w:rFonts w:eastAsiaTheme="minorEastAsia" w:cstheme="minorBidi"/>
          <w:b w:val="0"/>
          <w:color w:val="auto"/>
          <w:sz w:val="22"/>
          <w:szCs w:val="22"/>
        </w:rPr>
      </w:pPr>
      <w:hyperlink w:anchor="_Toc524957334" w:history="1">
        <w:r w:rsidR="00507376" w:rsidRPr="006E0764">
          <w:rPr>
            <w:rStyle w:val="Hyperlink"/>
          </w:rPr>
          <w:t>Appendix C: Proposed Indicators for Performance Target Setting</w:t>
        </w:r>
        <w:r w:rsidR="00507376">
          <w:rPr>
            <w:webHidden/>
          </w:rPr>
          <w:tab/>
        </w:r>
        <w:r w:rsidR="00507376">
          <w:rPr>
            <w:webHidden/>
          </w:rPr>
          <w:fldChar w:fldCharType="begin"/>
        </w:r>
        <w:r w:rsidR="00507376">
          <w:rPr>
            <w:webHidden/>
          </w:rPr>
          <w:instrText xml:space="preserve"> PAGEREF _Toc524957334 \h </w:instrText>
        </w:r>
        <w:r w:rsidR="00507376">
          <w:rPr>
            <w:webHidden/>
          </w:rPr>
        </w:r>
        <w:r w:rsidR="00507376">
          <w:rPr>
            <w:webHidden/>
          </w:rPr>
          <w:fldChar w:fldCharType="separate"/>
        </w:r>
        <w:r w:rsidR="0043382E">
          <w:rPr>
            <w:webHidden/>
          </w:rPr>
          <w:t>29</w:t>
        </w:r>
        <w:r w:rsidR="00507376">
          <w:rPr>
            <w:webHidden/>
          </w:rPr>
          <w:fldChar w:fldCharType="end"/>
        </w:r>
      </w:hyperlink>
    </w:p>
    <w:p w14:paraId="1BD179AA" w14:textId="546899A6" w:rsidR="008F4D3D" w:rsidRDefault="001F5D92" w:rsidP="00162B86">
      <w:r>
        <w:fldChar w:fldCharType="end"/>
      </w:r>
    </w:p>
    <w:p w14:paraId="17067FE5" w14:textId="1119811E" w:rsidR="00E95AB0" w:rsidRDefault="00DB2F5C" w:rsidP="00162B86">
      <w:r>
        <w:t xml:space="preserve"> </w:t>
      </w:r>
    </w:p>
    <w:p w14:paraId="1A7B21E2" w14:textId="00CFA79C" w:rsidR="00E95AB0" w:rsidRDefault="00E95AB0" w:rsidP="00162B86"/>
    <w:p w14:paraId="395DAA3E" w14:textId="77777777" w:rsidR="00E95AB0" w:rsidRDefault="00E95AB0" w:rsidP="00162B86"/>
    <w:tbl>
      <w:tblPr>
        <w:tblStyle w:val="TableGrid"/>
        <w:tblW w:w="0" w:type="auto"/>
        <w:tblLook w:val="04A0" w:firstRow="1" w:lastRow="0" w:firstColumn="1" w:lastColumn="0" w:noHBand="0" w:noVBand="1"/>
      </w:tblPr>
      <w:tblGrid>
        <w:gridCol w:w="1134"/>
        <w:gridCol w:w="6663"/>
        <w:gridCol w:w="1842"/>
      </w:tblGrid>
      <w:tr w:rsidR="00E95AB0" w14:paraId="153163CE" w14:textId="77777777" w:rsidTr="00E95AB0">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134" w:type="dxa"/>
          </w:tcPr>
          <w:p w14:paraId="76BE24C7" w14:textId="20727EA8" w:rsidR="00E95AB0" w:rsidRPr="00E95AB0" w:rsidRDefault="00E95AB0" w:rsidP="00162B86">
            <w:pPr>
              <w:rPr>
                <w:b/>
                <w:color w:val="FFFFFF" w:themeColor="background1"/>
              </w:rPr>
            </w:pPr>
            <w:r w:rsidRPr="00E95AB0">
              <w:rPr>
                <w:b/>
                <w:color w:val="FFFFFF" w:themeColor="background1"/>
              </w:rPr>
              <w:t>Version</w:t>
            </w:r>
          </w:p>
        </w:tc>
        <w:tc>
          <w:tcPr>
            <w:tcW w:w="6663" w:type="dxa"/>
          </w:tcPr>
          <w:p w14:paraId="7795CC44" w14:textId="759C0B67" w:rsidR="00E95AB0" w:rsidRPr="00E95AB0" w:rsidRDefault="00E95AB0" w:rsidP="00162B86">
            <w:pPr>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Changes</w:t>
            </w:r>
          </w:p>
        </w:tc>
        <w:tc>
          <w:tcPr>
            <w:tcW w:w="1842" w:type="dxa"/>
          </w:tcPr>
          <w:p w14:paraId="48CA5526" w14:textId="5AA91144" w:rsidR="00E95AB0" w:rsidRPr="00E95AB0" w:rsidRDefault="00E95AB0" w:rsidP="00162B86">
            <w:pPr>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Publication date</w:t>
            </w:r>
          </w:p>
        </w:tc>
      </w:tr>
      <w:tr w:rsidR="00E95AB0" w14:paraId="21611EDE" w14:textId="77777777" w:rsidTr="00E95AB0">
        <w:tc>
          <w:tcPr>
            <w:tcW w:w="1134" w:type="dxa"/>
          </w:tcPr>
          <w:p w14:paraId="22CE96E0" w14:textId="4F8AFD17" w:rsidR="00E95AB0" w:rsidRDefault="00E95AB0" w:rsidP="00162B86">
            <w:r>
              <w:t>V1.1</w:t>
            </w:r>
          </w:p>
        </w:tc>
        <w:tc>
          <w:tcPr>
            <w:tcW w:w="6663" w:type="dxa"/>
          </w:tcPr>
          <w:p w14:paraId="6A7EDC53" w14:textId="5A3C3139" w:rsidR="00E95AB0" w:rsidRDefault="00E95AB0" w:rsidP="00162B86">
            <w:r>
              <w:t>Original document</w:t>
            </w:r>
          </w:p>
        </w:tc>
        <w:tc>
          <w:tcPr>
            <w:tcW w:w="1842" w:type="dxa"/>
          </w:tcPr>
          <w:p w14:paraId="1FD74AE6" w14:textId="59E03E4D" w:rsidR="00E95AB0" w:rsidRDefault="00E95AB0" w:rsidP="00162B86">
            <w:r>
              <w:t>30 January 2019</w:t>
            </w:r>
          </w:p>
        </w:tc>
      </w:tr>
      <w:tr w:rsidR="00E95AB0" w14:paraId="7B56640C" w14:textId="77777777" w:rsidTr="00E95AB0">
        <w:tc>
          <w:tcPr>
            <w:tcW w:w="1134" w:type="dxa"/>
          </w:tcPr>
          <w:p w14:paraId="25E9DECD" w14:textId="3FD1940A" w:rsidR="00E95AB0" w:rsidRDefault="00E95AB0" w:rsidP="00162B86">
            <w:r>
              <w:t>V1.2</w:t>
            </w:r>
          </w:p>
        </w:tc>
        <w:tc>
          <w:tcPr>
            <w:tcW w:w="6663" w:type="dxa"/>
          </w:tcPr>
          <w:p w14:paraId="18152223" w14:textId="07E3FDC4" w:rsidR="00E95AB0" w:rsidRDefault="00E95AB0" w:rsidP="00162B86">
            <w:r>
              <w:t>Amendment to Appendix B, indicator E1 ‘Changes to definition’</w:t>
            </w:r>
          </w:p>
        </w:tc>
        <w:tc>
          <w:tcPr>
            <w:tcW w:w="1842" w:type="dxa"/>
          </w:tcPr>
          <w:p w14:paraId="7DCB4D03" w14:textId="71A10BDB" w:rsidR="00E95AB0" w:rsidRDefault="00E95AB0" w:rsidP="00162B86">
            <w:r>
              <w:t>31 January 2019</w:t>
            </w:r>
          </w:p>
        </w:tc>
      </w:tr>
      <w:tr w:rsidR="00E95AB0" w14:paraId="66CB146E" w14:textId="77777777" w:rsidTr="00E95AB0">
        <w:tc>
          <w:tcPr>
            <w:tcW w:w="1134" w:type="dxa"/>
          </w:tcPr>
          <w:p w14:paraId="3C491938" w14:textId="77777777" w:rsidR="00E95AB0" w:rsidRDefault="00E95AB0" w:rsidP="00162B86"/>
        </w:tc>
        <w:tc>
          <w:tcPr>
            <w:tcW w:w="6663" w:type="dxa"/>
          </w:tcPr>
          <w:p w14:paraId="5B5952BB" w14:textId="77777777" w:rsidR="00E95AB0" w:rsidRDefault="00E95AB0" w:rsidP="00162B86"/>
        </w:tc>
        <w:tc>
          <w:tcPr>
            <w:tcW w:w="1842" w:type="dxa"/>
          </w:tcPr>
          <w:p w14:paraId="0CC7C487" w14:textId="77777777" w:rsidR="00E95AB0" w:rsidRDefault="00E95AB0" w:rsidP="00162B86"/>
        </w:tc>
      </w:tr>
    </w:tbl>
    <w:p w14:paraId="40C797AC" w14:textId="1057E55B" w:rsidR="00436277" w:rsidRDefault="00436277" w:rsidP="00162B86"/>
    <w:p w14:paraId="6E460929" w14:textId="77777777" w:rsidR="00E95AB0" w:rsidRDefault="00E95AB0" w:rsidP="00162B86"/>
    <w:p w14:paraId="4E352215" w14:textId="1175C653" w:rsidR="00E95AB0" w:rsidRDefault="00E95AB0" w:rsidP="00162B86">
      <w:pPr>
        <w:sectPr w:rsidR="00E95AB0" w:rsidSect="001D463D">
          <w:headerReference w:type="even" r:id="rId40"/>
          <w:headerReference w:type="default" r:id="rId41"/>
          <w:footerReference w:type="even" r:id="rId42"/>
          <w:footerReference w:type="default" r:id="rId43"/>
          <w:headerReference w:type="first" r:id="rId44"/>
          <w:pgSz w:w="11907" w:h="16840" w:code="9"/>
          <w:pgMar w:top="2268" w:right="1134" w:bottom="1134" w:left="1134" w:header="284" w:footer="284" w:gutter="0"/>
          <w:pgNumType w:start="1"/>
          <w:cols w:space="708"/>
          <w:docGrid w:linePitch="360"/>
        </w:sectPr>
      </w:pPr>
    </w:p>
    <w:p w14:paraId="5209E633" w14:textId="12C98849" w:rsidR="007B41DB" w:rsidRDefault="00E01AA8">
      <w:pPr>
        <w:pStyle w:val="Heading1TopofPage"/>
        <w:framePr w:wrap="around"/>
        <w:sectPr w:rsidR="007B41DB" w:rsidSect="005735BC">
          <w:pgSz w:w="11907" w:h="16840" w:code="9"/>
          <w:pgMar w:top="2268" w:right="1134" w:bottom="1134" w:left="1134" w:header="284" w:footer="284" w:gutter="0"/>
          <w:cols w:num="2" w:space="283"/>
          <w:docGrid w:linePitch="360"/>
        </w:sectPr>
      </w:pPr>
      <w:bookmarkStart w:id="4" w:name="_Toc517191057"/>
      <w:bookmarkStart w:id="5" w:name="_Toc524957286"/>
      <w:r>
        <w:lastRenderedPageBreak/>
        <w:t>1</w:t>
      </w:r>
      <w:r w:rsidR="000C70D2">
        <w:t>.</w:t>
      </w:r>
      <w:r>
        <w:t xml:space="preserve"> </w:t>
      </w:r>
      <w:r w:rsidR="00284D69">
        <w:t>Introductio</w:t>
      </w:r>
      <w:r w:rsidR="008263D6">
        <w:t>n</w:t>
      </w:r>
      <w:bookmarkEnd w:id="4"/>
      <w:bookmarkEnd w:id="5"/>
    </w:p>
    <w:p w14:paraId="68BCD5FA" w14:textId="05DDF0FE" w:rsidR="0033776C" w:rsidRDefault="00BB7624" w:rsidP="006E729B">
      <w:pPr>
        <w:pStyle w:val="BodyText12ptBefore"/>
        <w:rPr>
          <w:lang w:eastAsia="en-AU"/>
        </w:rPr>
      </w:pPr>
      <w:r>
        <w:rPr>
          <w:lang w:eastAsia="en-AU"/>
        </w:rPr>
        <w:t>After</w:t>
      </w:r>
      <w:r w:rsidR="003420BD">
        <w:rPr>
          <w:lang w:eastAsia="en-AU"/>
        </w:rPr>
        <w:t xml:space="preserve"> </w:t>
      </w:r>
      <w:r w:rsidR="004F2065">
        <w:rPr>
          <w:lang w:eastAsia="en-AU"/>
        </w:rPr>
        <w:t>two year</w:t>
      </w:r>
      <w:r w:rsidR="00DE3295">
        <w:rPr>
          <w:lang w:eastAsia="en-AU"/>
        </w:rPr>
        <w:t xml:space="preserve">s </w:t>
      </w:r>
      <w:r w:rsidR="004F2065">
        <w:rPr>
          <w:lang w:eastAsia="en-AU"/>
        </w:rPr>
        <w:t>of</w:t>
      </w:r>
      <w:r w:rsidR="003420BD">
        <w:rPr>
          <w:lang w:eastAsia="en-AU"/>
        </w:rPr>
        <w:t xml:space="preserve"> development and consultation,</w:t>
      </w:r>
      <w:r w:rsidR="004F2065">
        <w:rPr>
          <w:lang w:eastAsia="en-AU"/>
        </w:rPr>
        <w:t xml:space="preserve"> </w:t>
      </w:r>
      <w:r w:rsidR="003420BD">
        <w:rPr>
          <w:lang w:eastAsia="en-AU"/>
        </w:rPr>
        <w:t xml:space="preserve">the </w:t>
      </w:r>
      <w:r w:rsidR="005358C4">
        <w:rPr>
          <w:lang w:eastAsia="en-AU"/>
        </w:rPr>
        <w:t>Local Government Performance Reporting Framework</w:t>
      </w:r>
      <w:r w:rsidR="00C20AEC">
        <w:rPr>
          <w:lang w:eastAsia="en-AU"/>
        </w:rPr>
        <w:t xml:space="preserve"> (LGPRF)</w:t>
      </w:r>
      <w:r w:rsidR="005358C4">
        <w:rPr>
          <w:lang w:eastAsia="en-AU"/>
        </w:rPr>
        <w:t xml:space="preserve"> was implemented for the 2014</w:t>
      </w:r>
      <w:r>
        <w:rPr>
          <w:lang w:eastAsia="en-AU"/>
        </w:rPr>
        <w:t>/</w:t>
      </w:r>
      <w:r w:rsidR="005358C4">
        <w:rPr>
          <w:lang w:eastAsia="en-AU"/>
        </w:rPr>
        <w:t xml:space="preserve">15 reporting year.  The current </w:t>
      </w:r>
      <w:r w:rsidR="00E97C8E">
        <w:rPr>
          <w:lang w:eastAsia="en-AU"/>
        </w:rPr>
        <w:t xml:space="preserve">framework </w:t>
      </w:r>
      <w:r w:rsidR="0033776C">
        <w:rPr>
          <w:lang w:eastAsia="en-AU"/>
        </w:rPr>
        <w:t>evolved from</w:t>
      </w:r>
      <w:r w:rsidR="005358C4">
        <w:rPr>
          <w:lang w:eastAsia="en-AU"/>
        </w:rPr>
        <w:t xml:space="preserve"> previous</w:t>
      </w:r>
      <w:r w:rsidR="00133B3F">
        <w:rPr>
          <w:lang w:eastAsia="en-AU"/>
        </w:rPr>
        <w:t xml:space="preserve"> Victorian</w:t>
      </w:r>
      <w:r w:rsidR="005358C4">
        <w:rPr>
          <w:lang w:eastAsia="en-AU"/>
        </w:rPr>
        <w:t xml:space="preserve"> </w:t>
      </w:r>
      <w:r w:rsidR="0033776C">
        <w:rPr>
          <w:lang w:eastAsia="en-AU"/>
        </w:rPr>
        <w:t xml:space="preserve">local government performance reporting </w:t>
      </w:r>
      <w:r>
        <w:rPr>
          <w:lang w:eastAsia="en-AU"/>
        </w:rPr>
        <w:t>systems</w:t>
      </w:r>
      <w:r w:rsidR="0033776C">
        <w:rPr>
          <w:lang w:eastAsia="en-AU"/>
        </w:rPr>
        <w:t xml:space="preserve">, including </w:t>
      </w:r>
      <w:r w:rsidR="005358C4">
        <w:rPr>
          <w:lang w:eastAsia="en-AU"/>
        </w:rPr>
        <w:t>the ‘Side-By-Side’ report</w:t>
      </w:r>
      <w:r w:rsidR="00133B3F">
        <w:rPr>
          <w:lang w:eastAsia="en-AU"/>
        </w:rPr>
        <w:t xml:space="preserve"> of the early 1990s</w:t>
      </w:r>
      <w:r w:rsidR="005358C4">
        <w:rPr>
          <w:lang w:eastAsia="en-AU"/>
        </w:rPr>
        <w:t xml:space="preserve"> to the </w:t>
      </w:r>
      <w:r w:rsidR="008924BB">
        <w:rPr>
          <w:lang w:eastAsia="en-AU"/>
        </w:rPr>
        <w:t>Standard Statements</w:t>
      </w:r>
      <w:r w:rsidR="005358C4">
        <w:rPr>
          <w:lang w:eastAsia="en-AU"/>
        </w:rPr>
        <w:t xml:space="preserve"> of the mid 2000s, </w:t>
      </w:r>
      <w:r w:rsidR="0033776C">
        <w:rPr>
          <w:lang w:eastAsia="en-AU"/>
        </w:rPr>
        <w:t xml:space="preserve">with </w:t>
      </w:r>
      <w:r w:rsidR="005358C4">
        <w:rPr>
          <w:lang w:eastAsia="en-AU"/>
        </w:rPr>
        <w:t xml:space="preserve">improvements </w:t>
      </w:r>
      <w:r w:rsidR="0033776C">
        <w:rPr>
          <w:lang w:eastAsia="en-AU"/>
        </w:rPr>
        <w:t>based on</w:t>
      </w:r>
      <w:r w:rsidR="005358C4">
        <w:rPr>
          <w:lang w:eastAsia="en-AU"/>
        </w:rPr>
        <w:t xml:space="preserve"> contemporary reporting practices adopted where possible.  </w:t>
      </w:r>
    </w:p>
    <w:p w14:paraId="4D4E5268" w14:textId="6D315603" w:rsidR="005358C4" w:rsidRPr="005358C4" w:rsidRDefault="0033776C">
      <w:pPr>
        <w:pStyle w:val="BodyText12ptBefore"/>
        <w:rPr>
          <w:lang w:eastAsia="en-AU"/>
        </w:rPr>
      </w:pPr>
      <w:proofErr w:type="gramStart"/>
      <w:r>
        <w:rPr>
          <w:lang w:eastAsia="en-AU"/>
        </w:rPr>
        <w:t xml:space="preserve">This </w:t>
      </w:r>
      <w:r w:rsidR="00204622">
        <w:rPr>
          <w:lang w:eastAsia="en-AU"/>
        </w:rPr>
        <w:t>strategic direction</w:t>
      </w:r>
      <w:r w:rsidR="00415067">
        <w:rPr>
          <w:lang w:eastAsia="en-AU"/>
        </w:rPr>
        <w:t>s</w:t>
      </w:r>
      <w:proofErr w:type="gramEnd"/>
      <w:r w:rsidR="00300F7B">
        <w:rPr>
          <w:lang w:eastAsia="en-AU"/>
        </w:rPr>
        <w:t xml:space="preserve"> </w:t>
      </w:r>
      <w:r w:rsidR="00771101">
        <w:rPr>
          <w:lang w:eastAsia="en-AU"/>
        </w:rPr>
        <w:t>paper outlines</w:t>
      </w:r>
      <w:r w:rsidR="00294C4B">
        <w:rPr>
          <w:lang w:eastAsia="en-AU"/>
        </w:rPr>
        <w:t xml:space="preserve"> </w:t>
      </w:r>
      <w:r w:rsidR="00133B3F">
        <w:rPr>
          <w:lang w:eastAsia="en-AU"/>
        </w:rPr>
        <w:t>the next stage</w:t>
      </w:r>
      <w:r w:rsidR="00BB7624">
        <w:rPr>
          <w:lang w:eastAsia="en-AU"/>
        </w:rPr>
        <w:t xml:space="preserve"> of </w:t>
      </w:r>
      <w:r w:rsidR="005358C4">
        <w:rPr>
          <w:lang w:eastAsia="en-AU"/>
        </w:rPr>
        <w:t xml:space="preserve">development </w:t>
      </w:r>
      <w:r>
        <w:rPr>
          <w:lang w:eastAsia="en-AU"/>
        </w:rPr>
        <w:t>for</w:t>
      </w:r>
      <w:r w:rsidR="007D512D">
        <w:rPr>
          <w:lang w:eastAsia="en-AU"/>
        </w:rPr>
        <w:t xml:space="preserve"> the LGPRF, </w:t>
      </w:r>
      <w:r w:rsidR="005358C4">
        <w:rPr>
          <w:lang w:eastAsia="en-AU"/>
        </w:rPr>
        <w:t xml:space="preserve">as part of a process of </w:t>
      </w:r>
      <w:r w:rsidR="008924BB">
        <w:rPr>
          <w:lang w:eastAsia="en-AU"/>
        </w:rPr>
        <w:t xml:space="preserve">continuous improvement </w:t>
      </w:r>
      <w:r w:rsidR="005358C4">
        <w:rPr>
          <w:lang w:eastAsia="en-AU"/>
        </w:rPr>
        <w:t>in public sector reportin</w:t>
      </w:r>
      <w:r w:rsidR="008924BB">
        <w:rPr>
          <w:lang w:eastAsia="en-AU"/>
        </w:rPr>
        <w:t>g</w:t>
      </w:r>
      <w:r w:rsidR="009D12FA">
        <w:rPr>
          <w:lang w:eastAsia="en-AU"/>
        </w:rPr>
        <w:t>, with an intention of moving towards an integrated performance reporting system</w:t>
      </w:r>
      <w:r w:rsidR="00300F7B">
        <w:rPr>
          <w:lang w:eastAsia="en-AU"/>
        </w:rPr>
        <w:t xml:space="preserve"> that provides </w:t>
      </w:r>
      <w:r w:rsidR="00AA1428">
        <w:rPr>
          <w:lang w:eastAsia="en-AU"/>
        </w:rPr>
        <w:t xml:space="preserve">best </w:t>
      </w:r>
      <w:r w:rsidR="00300F7B">
        <w:rPr>
          <w:lang w:eastAsia="en-AU"/>
        </w:rPr>
        <w:t>value to local governments and the Victorian community</w:t>
      </w:r>
      <w:r w:rsidR="009D12FA">
        <w:rPr>
          <w:lang w:eastAsia="en-AU"/>
        </w:rPr>
        <w:t>.</w:t>
      </w:r>
    </w:p>
    <w:p w14:paraId="38AE4865" w14:textId="6354DA91" w:rsidR="006E07D1" w:rsidRPr="008711C4" w:rsidRDefault="00121AC0" w:rsidP="008711C4">
      <w:pPr>
        <w:pStyle w:val="Heading3"/>
      </w:pPr>
      <w:bookmarkStart w:id="6" w:name="_Toc517191059"/>
      <w:bookmarkStart w:id="7" w:name="_Toc524957287"/>
      <w:r>
        <w:t xml:space="preserve">1.1 </w:t>
      </w:r>
      <w:r w:rsidR="001A5933">
        <w:t>A p</w:t>
      </w:r>
      <w:r w:rsidR="006E07D1" w:rsidRPr="008711C4">
        <w:t xml:space="preserve">latform for </w:t>
      </w:r>
      <w:r w:rsidR="004E0ED5">
        <w:t>l</w:t>
      </w:r>
      <w:r w:rsidR="006554A1" w:rsidRPr="008711C4">
        <w:t xml:space="preserve">ocal </w:t>
      </w:r>
      <w:r w:rsidR="004E0ED5">
        <w:t>g</w:t>
      </w:r>
      <w:r w:rsidR="006554A1" w:rsidRPr="008711C4">
        <w:t>overnment</w:t>
      </w:r>
      <w:r w:rsidR="006E07D1" w:rsidRPr="008711C4">
        <w:t xml:space="preserve"> performance</w:t>
      </w:r>
      <w:bookmarkEnd w:id="6"/>
      <w:bookmarkEnd w:id="7"/>
    </w:p>
    <w:p w14:paraId="7AF9F563" w14:textId="03B67092" w:rsidR="00D03DEF" w:rsidRDefault="00D03DEF" w:rsidP="00ED5C71">
      <w:pPr>
        <w:pStyle w:val="BodyText12ptBefore"/>
        <w:rPr>
          <w:lang w:eastAsia="en-AU"/>
        </w:rPr>
      </w:pPr>
      <w:r>
        <w:rPr>
          <w:lang w:eastAsia="en-AU"/>
        </w:rPr>
        <w:t>The framework creates a platform for the transformation of data from multiple sources into key service and financial indicators. These indicators are presented as assessments of Councils’ performance and productivity, (see Diagram 1.1) to a varied audience.</w:t>
      </w:r>
    </w:p>
    <w:p w14:paraId="1B3BEF82" w14:textId="17491163" w:rsidR="006D1590" w:rsidRDefault="00D03DEF" w:rsidP="00ED5C71">
      <w:pPr>
        <w:pStyle w:val="BodyText12ptBefore"/>
        <w:rPr>
          <w:lang w:eastAsia="en-AU"/>
        </w:rPr>
      </w:pPr>
      <w:r>
        <w:rPr>
          <w:lang w:eastAsia="en-AU"/>
        </w:rPr>
        <w:t xml:space="preserve">The overall </w:t>
      </w:r>
      <w:r w:rsidR="006D1590" w:rsidRPr="00417CAC">
        <w:rPr>
          <w:lang w:eastAsia="en-AU"/>
        </w:rPr>
        <w:t xml:space="preserve">objectives </w:t>
      </w:r>
      <w:r w:rsidR="006D1590">
        <w:rPr>
          <w:lang w:eastAsia="en-AU"/>
        </w:rPr>
        <w:t xml:space="preserve">of the LGPRF </w:t>
      </w:r>
      <w:r w:rsidR="001A5933">
        <w:rPr>
          <w:lang w:eastAsia="en-AU"/>
        </w:rPr>
        <w:t>established</w:t>
      </w:r>
      <w:r w:rsidR="006D1590">
        <w:rPr>
          <w:lang w:eastAsia="en-AU"/>
        </w:rPr>
        <w:t xml:space="preserve"> in 2012 </w:t>
      </w:r>
      <w:r>
        <w:rPr>
          <w:lang w:eastAsia="en-AU"/>
        </w:rPr>
        <w:t>were</w:t>
      </w:r>
      <w:r w:rsidR="00650F55">
        <w:rPr>
          <w:lang w:eastAsia="en-AU"/>
        </w:rPr>
        <w:t>:</w:t>
      </w:r>
    </w:p>
    <w:p w14:paraId="6602A538" w14:textId="4E27D99E" w:rsidR="006D1590" w:rsidRPr="00ED5C71" w:rsidRDefault="006D1590" w:rsidP="00ED5C71">
      <w:pPr>
        <w:pStyle w:val="ListBullet"/>
      </w:pPr>
      <w:r w:rsidRPr="00ED5C71">
        <w:t>councils will have information to support strategic decision making and continuous improvement;</w:t>
      </w:r>
    </w:p>
    <w:p w14:paraId="43C68300" w14:textId="41BFDF2B" w:rsidR="006D1590" w:rsidRPr="00ED5C71" w:rsidRDefault="006D1590" w:rsidP="00ED5C71">
      <w:pPr>
        <w:pStyle w:val="ListBullet"/>
      </w:pPr>
      <w:r w:rsidRPr="00ED5C71">
        <w:t>communities will have information about council performance and productivity;</w:t>
      </w:r>
    </w:p>
    <w:p w14:paraId="589945AD" w14:textId="30DFE17C" w:rsidR="006D1590" w:rsidRPr="00ED5C71" w:rsidRDefault="006D1590" w:rsidP="00ED5C71">
      <w:pPr>
        <w:pStyle w:val="ListBullet"/>
      </w:pPr>
      <w:r w:rsidRPr="00ED5C71">
        <w:t>regulators will have information that complies with relevant reporting requirements; and</w:t>
      </w:r>
    </w:p>
    <w:p w14:paraId="2C4E2901" w14:textId="21F19E75" w:rsidR="0033776C" w:rsidRDefault="006D1590" w:rsidP="00417CAC">
      <w:pPr>
        <w:pStyle w:val="ListBullet"/>
      </w:pPr>
      <w:r w:rsidRPr="00ED5C71">
        <w:t>State and Commonwealth Governments will have information that informs capacity building and investment decisions.</w:t>
      </w:r>
      <w:r w:rsidR="00437BEC" w:rsidRPr="008711C4">
        <w:rPr>
          <w:rStyle w:val="FootnoteReference"/>
        </w:rPr>
        <w:footnoteReference w:id="2"/>
      </w:r>
      <w:r w:rsidR="00650F55" w:rsidRPr="00417CAC">
        <w:rPr>
          <w:rStyle w:val="FootnoteReference"/>
        </w:rPr>
        <w:t xml:space="preserve"> </w:t>
      </w:r>
    </w:p>
    <w:p w14:paraId="7DD78118" w14:textId="77777777" w:rsidR="00111FED" w:rsidRDefault="00111FED" w:rsidP="005450CB">
      <w:pPr>
        <w:pStyle w:val="ListBullet"/>
        <w:numPr>
          <w:ilvl w:val="0"/>
          <w:numId w:val="0"/>
        </w:numPr>
      </w:pPr>
      <w:r>
        <w:t xml:space="preserve">The key enabler of the framework has been the Know Your Council (KYC) website, which offers sector wide reporting across consistent indicator sets along with simple benchmark comparisons built on three years of reported data. </w:t>
      </w:r>
    </w:p>
    <w:p w14:paraId="74C28D65" w14:textId="33B751A8" w:rsidR="00BB7624" w:rsidRDefault="005864E5" w:rsidP="00417CAC">
      <w:pPr>
        <w:pStyle w:val="ListBullet"/>
        <w:numPr>
          <w:ilvl w:val="0"/>
          <w:numId w:val="0"/>
        </w:numPr>
      </w:pPr>
      <w:r>
        <w:t xml:space="preserve">Acknowledging the achievements of the last three years, the </w:t>
      </w:r>
      <w:r w:rsidR="00BB7624">
        <w:t xml:space="preserve">LGPRF has built </w:t>
      </w:r>
      <w:r w:rsidR="006E729B" w:rsidRPr="001F44DE">
        <w:t>a</w:t>
      </w:r>
      <w:r w:rsidR="001D6A75" w:rsidRPr="00495EE7">
        <w:t xml:space="preserve"> solid foundation </w:t>
      </w:r>
      <w:r w:rsidR="001D6A75" w:rsidRPr="00BA4491">
        <w:t>embedd</w:t>
      </w:r>
      <w:r w:rsidR="006E729B" w:rsidRPr="00BA4491">
        <w:t>ing</w:t>
      </w:r>
      <w:r w:rsidR="00AA1428">
        <w:t xml:space="preserve"> </w:t>
      </w:r>
      <w:r w:rsidR="00482BBC">
        <w:t xml:space="preserve">this </w:t>
      </w:r>
      <w:r w:rsidR="001D6A75" w:rsidRPr="008B4115">
        <w:t>performance reporting into the local government</w:t>
      </w:r>
      <w:r w:rsidR="006B6521" w:rsidRPr="00192B65">
        <w:t xml:space="preserve"> sector</w:t>
      </w:r>
      <w:r w:rsidR="00634588" w:rsidRPr="00192B65">
        <w:t>.</w:t>
      </w:r>
      <w:r w:rsidR="00B868B1" w:rsidRPr="00192B65">
        <w:t xml:space="preserve">  </w:t>
      </w:r>
    </w:p>
    <w:p w14:paraId="4DFBAA18" w14:textId="42AA8642" w:rsidR="005450CB" w:rsidRDefault="005450CB" w:rsidP="00F12FD7">
      <w:pPr>
        <w:pStyle w:val="Heading3"/>
      </w:pPr>
      <w:bookmarkStart w:id="8" w:name="_Toc524957288"/>
      <w:r>
        <w:t xml:space="preserve">1.2 </w:t>
      </w:r>
      <w:r w:rsidR="00DC3DF0">
        <w:t>Long term vision</w:t>
      </w:r>
      <w:bookmarkEnd w:id="8"/>
    </w:p>
    <w:p w14:paraId="1C211821" w14:textId="30FD8958" w:rsidR="00F12FD7" w:rsidRDefault="001423CA" w:rsidP="00ED5C71">
      <w:pPr>
        <w:pStyle w:val="BodyText12ptBefore"/>
      </w:pPr>
      <w:r>
        <w:t xml:space="preserve">In its role as the owner and core body responsible for </w:t>
      </w:r>
      <w:r w:rsidR="00237656">
        <w:t xml:space="preserve">the </w:t>
      </w:r>
      <w:r>
        <w:t xml:space="preserve">strategy and administration of </w:t>
      </w:r>
      <w:r w:rsidR="007D5B31">
        <w:t xml:space="preserve">the </w:t>
      </w:r>
      <w:r>
        <w:t xml:space="preserve">LGPRF, </w:t>
      </w:r>
      <w:r w:rsidR="00F12FD7">
        <w:t>Local Government Victoria (LGV)</w:t>
      </w:r>
      <w:r>
        <w:t xml:space="preserve"> </w:t>
      </w:r>
      <w:r w:rsidR="00F12FD7">
        <w:t xml:space="preserve">has </w:t>
      </w:r>
      <w:r w:rsidR="00CF02A5">
        <w:t>work</w:t>
      </w:r>
      <w:r>
        <w:t>ed</w:t>
      </w:r>
      <w:r w:rsidR="00CF02A5">
        <w:t xml:space="preserve"> </w:t>
      </w:r>
      <w:r w:rsidR="00F12FD7">
        <w:t>alongside its partners</w:t>
      </w:r>
      <w:r>
        <w:t xml:space="preserve"> to develop</w:t>
      </w:r>
      <w:r w:rsidR="00CF02A5">
        <w:t xml:space="preserve"> a vision focussed on addressing current and future needs. </w:t>
      </w:r>
    </w:p>
    <w:p w14:paraId="08A72D16" w14:textId="08B07FAA" w:rsidR="001423CA" w:rsidRDefault="00E65A46" w:rsidP="00E65A46">
      <w:pPr>
        <w:pStyle w:val="BodyText"/>
      </w:pPr>
      <w:r>
        <w:t xml:space="preserve">The vision is of a </w:t>
      </w:r>
      <w:r w:rsidR="00F86D9B">
        <w:t xml:space="preserve">local government </w:t>
      </w:r>
      <w:r w:rsidR="00B56576">
        <w:t xml:space="preserve">performance reporting </w:t>
      </w:r>
      <w:r>
        <w:t xml:space="preserve">system and framework with low effort inputs and high value outputs. </w:t>
      </w:r>
      <w:r w:rsidR="00B56576">
        <w:t xml:space="preserve"> </w:t>
      </w:r>
      <w:r w:rsidR="00531E6C">
        <w:t>A system w</w:t>
      </w:r>
      <w:r>
        <w:t>here reliable performance data is</w:t>
      </w:r>
      <w:r w:rsidR="00DC3DF0">
        <w:t xml:space="preserve"> easily</w:t>
      </w:r>
      <w:r>
        <w:t xml:space="preserve"> integrated from multiple sources to create a more complete picture of </w:t>
      </w:r>
      <w:r w:rsidR="00B56576">
        <w:t>a c</w:t>
      </w:r>
      <w:r>
        <w:t>ouncils</w:t>
      </w:r>
      <w:r w:rsidR="0061467C">
        <w:t>’</w:t>
      </w:r>
      <w:r>
        <w:t xml:space="preserve"> performance. </w:t>
      </w:r>
      <w:r w:rsidR="00B56576">
        <w:t xml:space="preserve"> </w:t>
      </w:r>
      <w:r w:rsidR="00DC3DF0">
        <w:t xml:space="preserve">A tool which provides </w:t>
      </w:r>
      <w:r w:rsidR="001F5F73">
        <w:t xml:space="preserve">an </w:t>
      </w:r>
      <w:r w:rsidR="001423CA">
        <w:t xml:space="preserve">assessment of performance across a varied collection of service and financial indicators, including </w:t>
      </w:r>
      <w:r w:rsidR="00B56576">
        <w:t>results against targets set by c</w:t>
      </w:r>
      <w:r w:rsidR="001423CA">
        <w:t xml:space="preserve">ouncils themselves. </w:t>
      </w:r>
    </w:p>
    <w:p w14:paraId="2BC57E29" w14:textId="1F8F8CDC" w:rsidR="00531E6C" w:rsidRDefault="00B56576" w:rsidP="00237656">
      <w:pPr>
        <w:pStyle w:val="BodyText"/>
      </w:pPr>
      <w:r>
        <w:t>From c</w:t>
      </w:r>
      <w:r w:rsidR="0061467C">
        <w:t>ouncil</w:t>
      </w:r>
      <w:r w:rsidR="00531E6C">
        <w:t>s</w:t>
      </w:r>
      <w:r w:rsidR="0061467C">
        <w:t>’</w:t>
      </w:r>
      <w:r w:rsidR="00531E6C">
        <w:t xml:space="preserve"> perspective, </w:t>
      </w:r>
      <w:r w:rsidR="00237656">
        <w:t>an</w:t>
      </w:r>
      <w:r w:rsidR="00531E6C">
        <w:t xml:space="preserve"> inherent concern with LGPRF is where the effort required to input the data outweighs the value of the output. </w:t>
      </w:r>
      <w:r>
        <w:t xml:space="preserve"> </w:t>
      </w:r>
      <w:r w:rsidR="00531E6C">
        <w:t>The</w:t>
      </w:r>
      <w:r>
        <w:t xml:space="preserve"> shared vision between LGV and c</w:t>
      </w:r>
      <w:r w:rsidR="00531E6C">
        <w:t xml:space="preserve">ouncils is a </w:t>
      </w:r>
      <w:r w:rsidR="00DC3DF0">
        <w:t>solution</w:t>
      </w:r>
      <w:r w:rsidR="00531E6C">
        <w:t xml:space="preserve"> with eas</w:t>
      </w:r>
      <w:r w:rsidR="0061467C">
        <w:t>il</w:t>
      </w:r>
      <w:r w:rsidR="00531E6C">
        <w:t xml:space="preserve">y accessible data and minimal effort to produce or maintain. </w:t>
      </w:r>
      <w:r>
        <w:t xml:space="preserve"> </w:t>
      </w:r>
      <w:r w:rsidR="00237656">
        <w:t>A core driver in this vi</w:t>
      </w:r>
      <w:r>
        <w:t>sion is decreasing workload on c</w:t>
      </w:r>
      <w:r w:rsidR="00237656">
        <w:t xml:space="preserve">ouncils and increasing useability of the reporting tools available under KYC. </w:t>
      </w:r>
    </w:p>
    <w:p w14:paraId="25C78068" w14:textId="32F650EA" w:rsidR="00DC3DF0" w:rsidRDefault="00DC3DF0" w:rsidP="00531E6C">
      <w:pPr>
        <w:pStyle w:val="BodyText"/>
      </w:pPr>
      <w:r>
        <w:t xml:space="preserve">It is </w:t>
      </w:r>
      <w:r w:rsidR="00237656">
        <w:t>envisioned</w:t>
      </w:r>
      <w:r>
        <w:t xml:space="preserve"> that this </w:t>
      </w:r>
      <w:r w:rsidR="00237656">
        <w:t>integrated performance reporting solution</w:t>
      </w:r>
      <w:r>
        <w:t xml:space="preserve"> will</w:t>
      </w:r>
      <w:r w:rsidR="00237656">
        <w:t xml:space="preserve"> </w:t>
      </w:r>
      <w:r>
        <w:t>create improved transparency through great</w:t>
      </w:r>
      <w:r w:rsidR="0061467C">
        <w:t>er</w:t>
      </w:r>
      <w:r>
        <w:t xml:space="preserve"> access to better performance data and improve</w:t>
      </w:r>
      <w:r w:rsidR="001F5F73">
        <w:t>d</w:t>
      </w:r>
      <w:r>
        <w:t xml:space="preserve"> performance, </w:t>
      </w:r>
      <w:r w:rsidR="00541E9D">
        <w:t>via</w:t>
      </w:r>
      <w:r>
        <w:t xml:space="preserve"> </w:t>
      </w:r>
      <w:r w:rsidR="00237656">
        <w:t xml:space="preserve">tools </w:t>
      </w:r>
      <w:r w:rsidR="00B56576">
        <w:t xml:space="preserve">to </w:t>
      </w:r>
      <w:r>
        <w:t>inform decision making</w:t>
      </w:r>
      <w:r w:rsidR="00B56576">
        <w:t xml:space="preserve"> and public transparency</w:t>
      </w:r>
      <w:r>
        <w:t xml:space="preserve">. </w:t>
      </w:r>
    </w:p>
    <w:p w14:paraId="7A90C7D8" w14:textId="61F82BA4" w:rsidR="00DC3DF0" w:rsidRDefault="00DC3DF0" w:rsidP="00DC3DF0">
      <w:pPr>
        <w:pStyle w:val="Heading3"/>
      </w:pPr>
      <w:bookmarkStart w:id="9" w:name="_Toc524957289"/>
      <w:r>
        <w:t>1.3 Stages of development</w:t>
      </w:r>
      <w:bookmarkEnd w:id="9"/>
    </w:p>
    <w:p w14:paraId="09D34AE3" w14:textId="33E54E4B" w:rsidR="00634588" w:rsidRDefault="006C48D1" w:rsidP="00ED5C71">
      <w:pPr>
        <w:pStyle w:val="BodyText12ptBefore"/>
      </w:pPr>
      <w:r w:rsidRPr="00417CAC">
        <w:t xml:space="preserve">Maintaining commitment to the original objectives of the LGPRF, </w:t>
      </w:r>
      <w:r w:rsidR="009941F3" w:rsidRPr="00417CAC">
        <w:t xml:space="preserve">two </w:t>
      </w:r>
      <w:r w:rsidR="00634588" w:rsidRPr="00417CAC">
        <w:t>aim</w:t>
      </w:r>
      <w:r w:rsidR="00FF76E4" w:rsidRPr="00417CAC">
        <w:t>s</w:t>
      </w:r>
      <w:r w:rsidR="009941F3">
        <w:t xml:space="preserve"> </w:t>
      </w:r>
      <w:r w:rsidR="00B56576">
        <w:t>will</w:t>
      </w:r>
      <w:r w:rsidR="009941F3">
        <w:t xml:space="preserve"> focus the development of the LGPRF</w:t>
      </w:r>
      <w:r w:rsidR="00634588">
        <w:t xml:space="preserve"> over </w:t>
      </w:r>
      <w:r w:rsidR="00FF76E4">
        <w:t>the next 3 year</w:t>
      </w:r>
      <w:r w:rsidR="009941F3">
        <w:t xml:space="preserve">s. These </w:t>
      </w:r>
      <w:r w:rsidR="00FF76E4">
        <w:t>are</w:t>
      </w:r>
      <w:r w:rsidR="00634588">
        <w:t>:</w:t>
      </w:r>
    </w:p>
    <w:p w14:paraId="29C75E1E" w14:textId="5DDAB2D8" w:rsidR="002323A3" w:rsidRDefault="002323A3" w:rsidP="007C7D20">
      <w:pPr>
        <w:pStyle w:val="ListBullet"/>
      </w:pPr>
      <w:r>
        <w:t xml:space="preserve">To further develop integration between LGPRF with the legislated planning, budgeting and reporting cycle of local governments. </w:t>
      </w:r>
    </w:p>
    <w:p w14:paraId="2A0BEF0D" w14:textId="24742F42" w:rsidR="002323A3" w:rsidRDefault="002323A3" w:rsidP="007C7D20">
      <w:pPr>
        <w:pStyle w:val="ListBullet"/>
        <w:spacing w:after="0"/>
      </w:pPr>
      <w:r>
        <w:t xml:space="preserve">To progress KYC as the authoritative source of performance and public satisfaction information on the local government sector. </w:t>
      </w:r>
    </w:p>
    <w:p w14:paraId="1845AE80" w14:textId="01093FE2" w:rsidR="00385237" w:rsidRPr="00F12FC2" w:rsidRDefault="00385237" w:rsidP="007C7D20">
      <w:pPr>
        <w:pStyle w:val="ListBullet"/>
        <w:numPr>
          <w:ilvl w:val="0"/>
          <w:numId w:val="0"/>
        </w:numPr>
        <w:spacing w:after="0"/>
      </w:pPr>
      <w:r w:rsidRPr="00385237">
        <w:t>These aims will be achieved through a series of strategic actions, focussing on improvements, reforms and enhancements with the goal of moving toward an integrated performance reporting system for Victorian local governments.</w:t>
      </w:r>
    </w:p>
    <w:p w14:paraId="6A6BFA8A" w14:textId="77777777" w:rsidR="002B2C0A" w:rsidRDefault="002B2C0A">
      <w:r>
        <w:br w:type="page"/>
      </w:r>
    </w:p>
    <w:p w14:paraId="0D6CF9EC" w14:textId="47B44947" w:rsidR="0081662C" w:rsidRDefault="00F1779B" w:rsidP="007C7D20">
      <w:pPr>
        <w:pStyle w:val="ListBullet"/>
        <w:numPr>
          <w:ilvl w:val="0"/>
          <w:numId w:val="0"/>
        </w:numPr>
        <w:spacing w:after="0"/>
      </w:pPr>
      <w:r>
        <w:lastRenderedPageBreak/>
        <w:t>In pursuing</w:t>
      </w:r>
      <w:r w:rsidR="0081662C">
        <w:t xml:space="preserve"> th</w:t>
      </w:r>
      <w:r w:rsidR="00053710">
        <w:t>ese</w:t>
      </w:r>
      <w:r w:rsidR="0081662C">
        <w:t xml:space="preserve"> </w:t>
      </w:r>
      <w:r w:rsidR="0081662C" w:rsidRPr="006150C5">
        <w:t>strategic aim</w:t>
      </w:r>
      <w:r w:rsidR="0009728E" w:rsidRPr="006150C5">
        <w:t>s</w:t>
      </w:r>
      <w:r w:rsidR="0081662C" w:rsidRPr="003D4B85">
        <w:t>, the following principles will be adhered to:</w:t>
      </w:r>
    </w:p>
    <w:p w14:paraId="3CFDA97A" w14:textId="5AAE19C1" w:rsidR="0081662C" w:rsidRPr="002638B5" w:rsidRDefault="0081662C" w:rsidP="002638B5">
      <w:pPr>
        <w:pStyle w:val="QuoteBullet"/>
      </w:pPr>
      <w:r w:rsidRPr="002638B5">
        <w:t xml:space="preserve">Maintain the stability of the existing indicator set to </w:t>
      </w:r>
      <w:r w:rsidR="00D84D6E" w:rsidRPr="002638B5">
        <w:t>ensure</w:t>
      </w:r>
      <w:r w:rsidRPr="002638B5">
        <w:t xml:space="preserve"> fidelity with past years</w:t>
      </w:r>
    </w:p>
    <w:p w14:paraId="0C77F9D1" w14:textId="6D2BD301" w:rsidR="0081662C" w:rsidRPr="002638B5" w:rsidRDefault="0081662C" w:rsidP="002638B5">
      <w:pPr>
        <w:pStyle w:val="QuoteBullet"/>
      </w:pPr>
      <w:r w:rsidRPr="002638B5">
        <w:t>Focus on continuous improvement to the administrative arrangements of the LGPRF and KYC website to reduce reporting burden</w:t>
      </w:r>
      <w:r w:rsidR="00914CEE">
        <w:t xml:space="preserve"> for councils</w:t>
      </w:r>
    </w:p>
    <w:p w14:paraId="474E84D9" w14:textId="025D9EC0" w:rsidR="0081662C" w:rsidRDefault="0081662C" w:rsidP="002638B5">
      <w:pPr>
        <w:pStyle w:val="QuoteBullet"/>
      </w:pPr>
      <w:r w:rsidRPr="002638B5">
        <w:t>Utilise technology to reduce costs and make use of existing data sources</w:t>
      </w:r>
    </w:p>
    <w:p w14:paraId="5C9FEF2F" w14:textId="56CACC22" w:rsidR="00727FEF" w:rsidRPr="002638B5" w:rsidRDefault="00727FEF" w:rsidP="002638B5">
      <w:pPr>
        <w:pStyle w:val="QuoteBullet"/>
      </w:pPr>
      <w:r>
        <w:t xml:space="preserve">A </w:t>
      </w:r>
      <w:r w:rsidR="003E2DAD">
        <w:t>recognition</w:t>
      </w:r>
      <w:r w:rsidR="00415067">
        <w:t xml:space="preserve"> of LGPRF as a</w:t>
      </w:r>
      <w:r>
        <w:t xml:space="preserve"> </w:t>
      </w:r>
      <w:r w:rsidR="00415067">
        <w:t xml:space="preserve">public </w:t>
      </w:r>
      <w:r>
        <w:t>information service for local government</w:t>
      </w:r>
      <w:r w:rsidR="009943FE">
        <w:t>s.</w:t>
      </w:r>
    </w:p>
    <w:p w14:paraId="31630E65" w14:textId="35061D27" w:rsidR="00ED23A9" w:rsidRDefault="0060698A" w:rsidP="001B5E41">
      <w:pPr>
        <w:pStyle w:val="BodyText12ptBefore"/>
      </w:pPr>
      <w:r>
        <w:t xml:space="preserve">The </w:t>
      </w:r>
      <w:r w:rsidR="00142074">
        <w:t xml:space="preserve">stages </w:t>
      </w:r>
      <w:r>
        <w:t>over the next three years</w:t>
      </w:r>
      <w:r w:rsidR="006B6521">
        <w:t xml:space="preserve"> constitute</w:t>
      </w:r>
      <w:r w:rsidR="00EC7597">
        <w:t>:</w:t>
      </w:r>
      <w:r w:rsidR="006B6521">
        <w:t xml:space="preserve"> </w:t>
      </w:r>
    </w:p>
    <w:p w14:paraId="7C348D78" w14:textId="3A520D51" w:rsidR="00ED23A9" w:rsidRDefault="006B6521" w:rsidP="00417CAC">
      <w:pPr>
        <w:pStyle w:val="QuoteBullet"/>
      </w:pPr>
      <w:r>
        <w:t>short term, immediate and precise improvements</w:t>
      </w:r>
      <w:r w:rsidR="00D84D6E">
        <w:t xml:space="preserve"> in 2018</w:t>
      </w:r>
      <w:r w:rsidR="00CE1106">
        <w:t>/</w:t>
      </w:r>
      <w:r w:rsidR="00D84D6E">
        <w:t>19</w:t>
      </w:r>
      <w:r>
        <w:t xml:space="preserve"> for </w:t>
      </w:r>
      <w:r w:rsidR="00EC7597">
        <w:t xml:space="preserve">implementation in </w:t>
      </w:r>
      <w:r>
        <w:t>the 2019</w:t>
      </w:r>
      <w:r w:rsidR="00CE1106">
        <w:t>/</w:t>
      </w:r>
      <w:r>
        <w:t>20 reporting ye</w:t>
      </w:r>
      <w:r w:rsidR="00EC7597">
        <w:t>ar;</w:t>
      </w:r>
      <w:r>
        <w:t xml:space="preserve"> </w:t>
      </w:r>
    </w:p>
    <w:p w14:paraId="3DD9CD64" w14:textId="09076A28" w:rsidR="00ED23A9" w:rsidRDefault="006B6521" w:rsidP="00417CAC">
      <w:pPr>
        <w:pStyle w:val="QuoteBullet"/>
      </w:pPr>
      <w:r>
        <w:t>medium term</w:t>
      </w:r>
      <w:r w:rsidR="00634588">
        <w:t xml:space="preserve"> </w:t>
      </w:r>
      <w:r w:rsidR="00FA4605">
        <w:t>reforms that are in development</w:t>
      </w:r>
      <w:r>
        <w:t xml:space="preserve"> </w:t>
      </w:r>
      <w:r w:rsidR="00ED23A9">
        <w:t>or will commence in the 2019</w:t>
      </w:r>
      <w:r w:rsidR="00CE1106">
        <w:t>/</w:t>
      </w:r>
      <w:r w:rsidR="00ED23A9">
        <w:t xml:space="preserve">20 financial year </w:t>
      </w:r>
      <w:r>
        <w:t>and</w:t>
      </w:r>
      <w:r w:rsidR="00EC7597">
        <w:t>;</w:t>
      </w:r>
      <w:r>
        <w:t xml:space="preserve"> </w:t>
      </w:r>
    </w:p>
    <w:p w14:paraId="311FD0AB" w14:textId="5FFA4059" w:rsidR="000D7F03" w:rsidRDefault="006B6521" w:rsidP="00417CAC">
      <w:pPr>
        <w:pStyle w:val="QuoteBullet"/>
      </w:pPr>
      <w:r>
        <w:t>longer term directions for the LGPRF and KYC</w:t>
      </w:r>
      <w:r w:rsidR="00ED23A9">
        <w:t xml:space="preserve"> in 2020</w:t>
      </w:r>
      <w:r w:rsidR="001D5DE0">
        <w:t>/</w:t>
      </w:r>
      <w:r w:rsidR="00ED23A9">
        <w:t>21 and potentially beyond</w:t>
      </w:r>
      <w:r w:rsidR="00FE58D5">
        <w:t>.</w:t>
      </w:r>
    </w:p>
    <w:p w14:paraId="276B4298" w14:textId="6315718D" w:rsidR="006C7BDB" w:rsidRDefault="0041747F" w:rsidP="001B5E41">
      <w:pPr>
        <w:pStyle w:val="BodyText12ptBefore"/>
        <w:rPr>
          <w:lang w:eastAsia="en-AU"/>
        </w:rPr>
      </w:pPr>
      <w:r>
        <w:t xml:space="preserve">The most significant </w:t>
      </w:r>
      <w:r w:rsidR="005C129C">
        <w:t xml:space="preserve">reform </w:t>
      </w:r>
      <w:r>
        <w:t xml:space="preserve">towards an integrated performance </w:t>
      </w:r>
      <w:r w:rsidR="00B623EC">
        <w:t>reporting system is the inclusion of target</w:t>
      </w:r>
      <w:r w:rsidR="00121933">
        <w:t xml:space="preserve"> </w:t>
      </w:r>
      <w:r w:rsidR="00B623EC">
        <w:t>s</w:t>
      </w:r>
      <w:r w:rsidR="00121933">
        <w:t>etting</w:t>
      </w:r>
      <w:r w:rsidR="00B623EC">
        <w:t xml:space="preserve"> against key performance indicators. </w:t>
      </w:r>
      <w:r w:rsidR="00AA1428">
        <w:t xml:space="preserve"> </w:t>
      </w:r>
      <w:r w:rsidR="006C7BDB">
        <w:rPr>
          <w:lang w:eastAsia="en-AU"/>
        </w:rPr>
        <w:t xml:space="preserve">The </w:t>
      </w:r>
      <w:r w:rsidR="005C129C">
        <w:rPr>
          <w:lang w:eastAsia="en-AU"/>
        </w:rPr>
        <w:t xml:space="preserve">original </w:t>
      </w:r>
      <w:r w:rsidR="006C7BDB">
        <w:rPr>
          <w:lang w:eastAsia="en-AU"/>
        </w:rPr>
        <w:t xml:space="preserve">LGPRF design </w:t>
      </w:r>
      <w:r w:rsidR="00206857">
        <w:rPr>
          <w:lang w:eastAsia="en-AU"/>
        </w:rPr>
        <w:t>was</w:t>
      </w:r>
      <w:r w:rsidR="00460FCF">
        <w:rPr>
          <w:lang w:eastAsia="en-AU"/>
        </w:rPr>
        <w:t xml:space="preserve"> </w:t>
      </w:r>
      <w:r w:rsidR="006C7BDB">
        <w:rPr>
          <w:lang w:eastAsia="en-AU"/>
        </w:rPr>
        <w:t xml:space="preserve">influenced by the </w:t>
      </w:r>
      <w:r w:rsidR="003E335D">
        <w:rPr>
          <w:lang w:eastAsia="en-AU"/>
        </w:rPr>
        <w:t>f</w:t>
      </w:r>
      <w:r w:rsidR="00E578C7">
        <w:rPr>
          <w:lang w:eastAsia="en-AU"/>
        </w:rPr>
        <w:t>ederal</w:t>
      </w:r>
      <w:r w:rsidR="006C7BDB">
        <w:rPr>
          <w:lang w:eastAsia="en-AU"/>
        </w:rPr>
        <w:t xml:space="preserve"> Productivity Commission’s Report on Government Services</w:t>
      </w:r>
      <w:r w:rsidR="00A64C51">
        <w:rPr>
          <w:lang w:eastAsia="en-AU"/>
        </w:rPr>
        <w:t xml:space="preserve"> (</w:t>
      </w:r>
      <w:proofErr w:type="spellStart"/>
      <w:r w:rsidR="00A64C51">
        <w:rPr>
          <w:lang w:eastAsia="en-AU"/>
        </w:rPr>
        <w:t>RoGS</w:t>
      </w:r>
      <w:proofErr w:type="spellEnd"/>
      <w:r w:rsidR="00482BBC">
        <w:rPr>
          <w:lang w:eastAsia="en-AU"/>
        </w:rPr>
        <w:t>) which</w:t>
      </w:r>
      <w:r w:rsidR="006C7BDB">
        <w:rPr>
          <w:lang w:eastAsia="en-AU"/>
        </w:rPr>
        <w:t xml:space="preserve"> provides a Commonwealth</w:t>
      </w:r>
      <w:r w:rsidR="00A64C51">
        <w:rPr>
          <w:lang w:eastAsia="en-AU"/>
        </w:rPr>
        <w:t>-</w:t>
      </w:r>
      <w:r w:rsidR="006C7BDB">
        <w:rPr>
          <w:lang w:eastAsia="en-AU"/>
        </w:rPr>
        <w:t>wide</w:t>
      </w:r>
      <w:r w:rsidR="00A64C51">
        <w:rPr>
          <w:lang w:eastAsia="en-AU"/>
        </w:rPr>
        <w:t>,</w:t>
      </w:r>
      <w:r w:rsidR="006C7BDB">
        <w:rPr>
          <w:lang w:eastAsia="en-AU"/>
        </w:rPr>
        <w:t xml:space="preserve"> consistent benchmarking tool</w:t>
      </w:r>
      <w:r w:rsidR="00D66835">
        <w:rPr>
          <w:lang w:eastAsia="en-AU"/>
        </w:rPr>
        <w:t>.</w:t>
      </w:r>
      <w:r w:rsidR="006C7BDB">
        <w:rPr>
          <w:lang w:eastAsia="en-AU"/>
        </w:rPr>
        <w:t xml:space="preserve"> </w:t>
      </w:r>
      <w:r w:rsidR="00D66835">
        <w:rPr>
          <w:lang w:eastAsia="en-AU"/>
        </w:rPr>
        <w:t xml:space="preserve">Benchmarking </w:t>
      </w:r>
      <w:r w:rsidR="00111436">
        <w:rPr>
          <w:lang w:eastAsia="en-AU"/>
        </w:rPr>
        <w:t xml:space="preserve">can </w:t>
      </w:r>
      <w:r w:rsidR="00BE6A3E">
        <w:rPr>
          <w:lang w:eastAsia="en-AU"/>
        </w:rPr>
        <w:t>assist the comparison of</w:t>
      </w:r>
      <w:r w:rsidR="006C7BDB">
        <w:rPr>
          <w:lang w:eastAsia="en-AU"/>
        </w:rPr>
        <w:t xml:space="preserve"> similar services across many otherwise disparate organisations.   </w:t>
      </w:r>
    </w:p>
    <w:p w14:paraId="1A3BA2F9" w14:textId="1F408826" w:rsidR="002B2C0A" w:rsidRDefault="006C7BDB" w:rsidP="002B2C0A">
      <w:pPr>
        <w:pStyle w:val="BodyText12ptBefore"/>
        <w:rPr>
          <w:lang w:eastAsia="en-AU"/>
        </w:rPr>
      </w:pPr>
      <w:r>
        <w:rPr>
          <w:lang w:eastAsia="en-AU"/>
        </w:rPr>
        <w:t xml:space="preserve">Fundamentally the </w:t>
      </w:r>
      <w:proofErr w:type="spellStart"/>
      <w:r>
        <w:rPr>
          <w:lang w:eastAsia="en-AU"/>
        </w:rPr>
        <w:t>RoGS</w:t>
      </w:r>
      <w:proofErr w:type="spellEnd"/>
      <w:r>
        <w:rPr>
          <w:lang w:eastAsia="en-AU"/>
        </w:rPr>
        <w:t xml:space="preserve"> does not impose a requirement for target setting.  It is a system that generates an output</w:t>
      </w:r>
      <w:r w:rsidR="00F1192D">
        <w:rPr>
          <w:lang w:eastAsia="en-AU"/>
        </w:rPr>
        <w:t xml:space="preserve"> and outcomes</w:t>
      </w:r>
      <w:r>
        <w:rPr>
          <w:lang w:eastAsia="en-AU"/>
        </w:rPr>
        <w:t xml:space="preserve"> report across </w:t>
      </w:r>
      <w:r w:rsidR="00E578C7">
        <w:rPr>
          <w:lang w:eastAsia="en-AU"/>
        </w:rPr>
        <w:t>Australia</w:t>
      </w:r>
      <w:r>
        <w:rPr>
          <w:lang w:eastAsia="en-AU"/>
        </w:rPr>
        <w:t xml:space="preserve"> on a wide range of government services</w:t>
      </w:r>
      <w:r w:rsidR="00E112CB">
        <w:rPr>
          <w:lang w:eastAsia="en-AU"/>
        </w:rPr>
        <w:t xml:space="preserve"> and social </w:t>
      </w:r>
      <w:proofErr w:type="gramStart"/>
      <w:r w:rsidR="00E112CB">
        <w:rPr>
          <w:lang w:eastAsia="en-AU"/>
        </w:rPr>
        <w:t>indicators</w:t>
      </w:r>
      <w:r>
        <w:rPr>
          <w:lang w:eastAsia="en-AU"/>
        </w:rPr>
        <w:t>, but</w:t>
      </w:r>
      <w:proofErr w:type="gramEnd"/>
      <w:r>
        <w:rPr>
          <w:lang w:eastAsia="en-AU"/>
        </w:rPr>
        <w:t xml:space="preserve"> does not integrate </w:t>
      </w:r>
      <w:r w:rsidR="002B2C0A">
        <w:rPr>
          <w:lang w:eastAsia="en-AU"/>
        </w:rPr>
        <w:t xml:space="preserve">these with the </w:t>
      </w:r>
      <w:r w:rsidR="002B2C0A" w:rsidRPr="0014307F">
        <w:rPr>
          <w:i/>
          <w:lang w:eastAsia="en-AU"/>
        </w:rPr>
        <w:t>intentions</w:t>
      </w:r>
      <w:r w:rsidR="002B2C0A">
        <w:rPr>
          <w:lang w:eastAsia="en-AU"/>
        </w:rPr>
        <w:t xml:space="preserve"> or planned outcomes (i.e. budgets, performance targets, policy aims) of the entities responsible for providing the services.  The </w:t>
      </w:r>
      <w:proofErr w:type="spellStart"/>
      <w:r w:rsidR="002B2C0A">
        <w:rPr>
          <w:lang w:eastAsia="en-AU"/>
        </w:rPr>
        <w:t>RoGS</w:t>
      </w:r>
      <w:proofErr w:type="spellEnd"/>
      <w:r w:rsidR="002B2C0A">
        <w:rPr>
          <w:lang w:eastAsia="en-AU"/>
        </w:rPr>
        <w:t xml:space="preserve"> cannot therefore generate significant insight into the </w:t>
      </w:r>
      <w:r w:rsidR="002B2C0A" w:rsidRPr="00D21A88">
        <w:rPr>
          <w:i/>
          <w:lang w:eastAsia="en-AU"/>
        </w:rPr>
        <w:t>performance</w:t>
      </w:r>
      <w:r w:rsidR="002B2C0A">
        <w:rPr>
          <w:lang w:eastAsia="en-AU"/>
        </w:rPr>
        <w:t xml:space="preserve"> of individual </w:t>
      </w:r>
      <w:r w:rsidR="00541E9D">
        <w:rPr>
          <w:lang w:eastAsia="en-AU"/>
        </w:rPr>
        <w:t>public-sector</w:t>
      </w:r>
      <w:r w:rsidR="002B2C0A">
        <w:rPr>
          <w:lang w:eastAsia="en-AU"/>
        </w:rPr>
        <w:t xml:space="preserve"> organisations. </w:t>
      </w:r>
    </w:p>
    <w:p w14:paraId="6622EC87" w14:textId="77777777" w:rsidR="002B2C0A" w:rsidRDefault="002B2C0A" w:rsidP="002B2C0A">
      <w:pPr>
        <w:pStyle w:val="BodyText12ptBefore"/>
      </w:pPr>
    </w:p>
    <w:p w14:paraId="71B78762" w14:textId="77777777" w:rsidR="002B2C0A" w:rsidRDefault="002B2C0A" w:rsidP="002B2C0A">
      <w:pPr>
        <w:pStyle w:val="BodyText"/>
      </w:pPr>
    </w:p>
    <w:p w14:paraId="11D87880" w14:textId="77777777" w:rsidR="002B2C0A" w:rsidRDefault="002B2C0A" w:rsidP="002B2C0A">
      <w:pPr>
        <w:pStyle w:val="BodyText"/>
      </w:pPr>
    </w:p>
    <w:p w14:paraId="7F8625EB" w14:textId="28D1C0A6" w:rsidR="002B2C0A" w:rsidRPr="002B2C0A" w:rsidRDefault="002B2C0A" w:rsidP="002B2C0A">
      <w:pPr>
        <w:pStyle w:val="BodyText"/>
        <w:sectPr w:rsidR="002B2C0A" w:rsidRPr="002B2C0A" w:rsidSect="00417CAC">
          <w:type w:val="continuous"/>
          <w:pgSz w:w="11907" w:h="16840" w:code="9"/>
          <w:pgMar w:top="2127" w:right="1134" w:bottom="1134" w:left="1134" w:header="284" w:footer="284" w:gutter="0"/>
          <w:cols w:num="2" w:space="283"/>
          <w:docGrid w:linePitch="360"/>
        </w:sectPr>
      </w:pPr>
    </w:p>
    <w:p w14:paraId="09CADBC2" w14:textId="77777777" w:rsidR="00685873" w:rsidRPr="00F12FD7" w:rsidRDefault="00685873" w:rsidP="00F12FD7">
      <w:pPr>
        <w:pStyle w:val="Heading3"/>
      </w:pPr>
      <w:bookmarkStart w:id="10" w:name="_Toc524957290"/>
      <w:r w:rsidRPr="00685873">
        <w:t xml:space="preserve">Diagram </w:t>
      </w:r>
      <w:proofErr w:type="gramStart"/>
      <w:r w:rsidRPr="00685873">
        <w:t>1.1  Data</w:t>
      </w:r>
      <w:proofErr w:type="gramEnd"/>
      <w:r w:rsidRPr="00685873">
        <w:t xml:space="preserve"> Transformation through Local Government Performance Reporting Framework Model</w:t>
      </w:r>
      <w:bookmarkEnd w:id="10"/>
    </w:p>
    <w:p w14:paraId="04A2510D" w14:textId="77777777" w:rsidR="00685873" w:rsidRDefault="00685873"/>
    <w:p w14:paraId="03BC838A" w14:textId="23213CC8" w:rsidR="00685873" w:rsidRDefault="00685873">
      <w:r>
        <w:rPr>
          <w:noProof/>
        </w:rPr>
        <w:drawing>
          <wp:inline distT="0" distB="0" distL="0" distR="0" wp14:anchorId="4D259C79" wp14:editId="4A9F206F">
            <wp:extent cx="6343650" cy="284046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Current LGPRF Model.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6351576" cy="2844009"/>
                    </a:xfrm>
                    <a:prstGeom prst="rect">
                      <a:avLst/>
                    </a:prstGeom>
                  </pic:spPr>
                </pic:pic>
              </a:graphicData>
            </a:graphic>
          </wp:inline>
        </w:drawing>
      </w:r>
    </w:p>
    <w:p w14:paraId="44D719A9" w14:textId="77777777" w:rsidR="00685873" w:rsidRDefault="00685873"/>
    <w:p w14:paraId="24BD40AD" w14:textId="4F540909" w:rsidR="00685873" w:rsidRDefault="00685873" w:rsidP="00482BBC">
      <w:pPr>
        <w:pBdr>
          <w:bottom w:val="single" w:sz="4" w:space="1" w:color="auto"/>
        </w:pBdr>
      </w:pPr>
      <w:r>
        <w:t xml:space="preserve">This diagram demonstrates the </w:t>
      </w:r>
      <w:r w:rsidR="002B2C0A">
        <w:t xml:space="preserve">current </w:t>
      </w:r>
      <w:r>
        <w:t>transformation of data from vario</w:t>
      </w:r>
      <w:r w:rsidR="002B2C0A">
        <w:t>us sources</w:t>
      </w:r>
      <w:r>
        <w:t xml:space="preserve"> through local government systems, through VAGO audits, the councils’ formulated responses to service and financial indicators and the posting of the data on the Know Your Council platform.</w:t>
      </w:r>
    </w:p>
    <w:p w14:paraId="2B8D5136" w14:textId="77777777" w:rsidR="002B2C0A" w:rsidRDefault="002B2C0A" w:rsidP="00482BBC">
      <w:pPr>
        <w:pBdr>
          <w:bottom w:val="single" w:sz="4" w:space="1" w:color="auto"/>
        </w:pBdr>
      </w:pPr>
    </w:p>
    <w:p w14:paraId="08A6B490" w14:textId="77777777" w:rsidR="00685873" w:rsidRDefault="00685873"/>
    <w:p w14:paraId="65FC7D99" w14:textId="77777777" w:rsidR="00685873" w:rsidRDefault="00685873" w:rsidP="001B5E41">
      <w:pPr>
        <w:pStyle w:val="BodyText12ptBefore"/>
        <w:rPr>
          <w:lang w:eastAsia="en-AU"/>
        </w:rPr>
        <w:sectPr w:rsidR="00685873" w:rsidSect="00685873">
          <w:type w:val="continuous"/>
          <w:pgSz w:w="11907" w:h="16840" w:code="9"/>
          <w:pgMar w:top="2127" w:right="1134" w:bottom="1134" w:left="1134" w:header="284" w:footer="284" w:gutter="0"/>
          <w:cols w:space="283"/>
          <w:docGrid w:linePitch="360"/>
        </w:sectPr>
      </w:pPr>
    </w:p>
    <w:p w14:paraId="632F198C" w14:textId="2BEF0376" w:rsidR="00B45137" w:rsidRDefault="00682BAF" w:rsidP="001B5E41">
      <w:pPr>
        <w:pStyle w:val="BodyText12ptBefore"/>
        <w:rPr>
          <w:lang w:eastAsia="en-AU"/>
        </w:rPr>
      </w:pPr>
      <w:r>
        <w:rPr>
          <w:lang w:eastAsia="en-AU"/>
        </w:rPr>
        <w:lastRenderedPageBreak/>
        <w:t>The</w:t>
      </w:r>
      <w:r w:rsidR="006C7BDB">
        <w:rPr>
          <w:lang w:eastAsia="en-AU"/>
        </w:rPr>
        <w:t xml:space="preserve"> </w:t>
      </w:r>
      <w:r w:rsidR="0009728E">
        <w:rPr>
          <w:lang w:eastAsia="en-AU"/>
        </w:rPr>
        <w:t xml:space="preserve">strategic aims </w:t>
      </w:r>
      <w:r w:rsidR="006C7BDB">
        <w:rPr>
          <w:lang w:eastAsia="en-AU"/>
        </w:rPr>
        <w:t xml:space="preserve">proposed in this paper begin the shift away from </w:t>
      </w:r>
      <w:r w:rsidR="00C86704">
        <w:rPr>
          <w:lang w:eastAsia="en-AU"/>
        </w:rPr>
        <w:t>a</w:t>
      </w:r>
      <w:r w:rsidR="006C7BDB">
        <w:rPr>
          <w:lang w:eastAsia="en-AU"/>
        </w:rPr>
        <w:t xml:space="preserve"> </w:t>
      </w:r>
      <w:proofErr w:type="spellStart"/>
      <w:r>
        <w:rPr>
          <w:lang w:eastAsia="en-AU"/>
        </w:rPr>
        <w:t>RoGS</w:t>
      </w:r>
      <w:proofErr w:type="spellEnd"/>
      <w:r>
        <w:rPr>
          <w:lang w:eastAsia="en-AU"/>
        </w:rPr>
        <w:t>-</w:t>
      </w:r>
      <w:r w:rsidR="006C7BDB">
        <w:rPr>
          <w:lang w:eastAsia="en-AU"/>
        </w:rPr>
        <w:t xml:space="preserve">based model toward a Victorian local government performance reporting model appropriate to the needs of the sector and Victorian community.  </w:t>
      </w:r>
    </w:p>
    <w:p w14:paraId="2133877F" w14:textId="622B73B4" w:rsidR="006C7BDB" w:rsidRDefault="006C7BDB" w:rsidP="001B5E41">
      <w:pPr>
        <w:pStyle w:val="BodyText12ptBefore"/>
        <w:rPr>
          <w:lang w:eastAsia="en-AU"/>
        </w:rPr>
      </w:pPr>
      <w:r>
        <w:rPr>
          <w:lang w:eastAsia="en-AU"/>
        </w:rPr>
        <w:t xml:space="preserve">This </w:t>
      </w:r>
      <w:r w:rsidR="00C86704">
        <w:rPr>
          <w:lang w:eastAsia="en-AU"/>
        </w:rPr>
        <w:t xml:space="preserve">integrated performance reporting </w:t>
      </w:r>
      <w:r>
        <w:rPr>
          <w:lang w:eastAsia="en-AU"/>
        </w:rPr>
        <w:t xml:space="preserve">model will feature: </w:t>
      </w:r>
    </w:p>
    <w:p w14:paraId="50E1CAE2" w14:textId="3FDCB004" w:rsidR="006C7BDB" w:rsidRPr="001B5E41" w:rsidRDefault="006C7BDB" w:rsidP="001B5E41">
      <w:pPr>
        <w:pStyle w:val="ListBullet"/>
      </w:pPr>
      <w:r w:rsidRPr="001B5E41">
        <w:t>a performance target setting and reporting mechanism</w:t>
      </w:r>
      <w:r w:rsidR="00B45137">
        <w:t>;</w:t>
      </w:r>
      <w:r w:rsidRPr="001B5E41">
        <w:t xml:space="preserve"> </w:t>
      </w:r>
    </w:p>
    <w:p w14:paraId="01311F57" w14:textId="205D9F37" w:rsidR="006C7BDB" w:rsidRPr="001B5E41" w:rsidRDefault="006C7BDB" w:rsidP="001B5E41">
      <w:pPr>
        <w:pStyle w:val="ListBullet"/>
      </w:pPr>
      <w:r w:rsidRPr="001B5E41">
        <w:t xml:space="preserve">retention of </w:t>
      </w:r>
      <w:r w:rsidR="00121933">
        <w:t>a</w:t>
      </w:r>
      <w:r w:rsidR="00121933" w:rsidRPr="001B5E41">
        <w:t xml:space="preserve"> </w:t>
      </w:r>
      <w:r w:rsidR="001A5933">
        <w:t>consistent sector-</w:t>
      </w:r>
      <w:r w:rsidRPr="001B5E41">
        <w:t>wide standardised indicator set to permit benchmarking and comparisons on KYC</w:t>
      </w:r>
      <w:r w:rsidR="00B45137">
        <w:t>;</w:t>
      </w:r>
    </w:p>
    <w:p w14:paraId="548BFAE9" w14:textId="5722D842" w:rsidR="006C7BDB" w:rsidRPr="001B5E41" w:rsidRDefault="006C7BDB" w:rsidP="001B5E41">
      <w:pPr>
        <w:pStyle w:val="ListBullet"/>
      </w:pPr>
      <w:r w:rsidRPr="001B5E41">
        <w:t xml:space="preserve">Increased </w:t>
      </w:r>
      <w:r w:rsidR="00121933">
        <w:t>i</w:t>
      </w:r>
      <w:r w:rsidRPr="001B5E41">
        <w:t>ntegration of the LGPRF with the local government annual budget (planning) and reporting cycle</w:t>
      </w:r>
      <w:r w:rsidR="00B45137">
        <w:t>;</w:t>
      </w:r>
    </w:p>
    <w:p w14:paraId="6FAC6892" w14:textId="483AFE78" w:rsidR="00B45137" w:rsidRDefault="006C7BDB" w:rsidP="001B5E41">
      <w:pPr>
        <w:pStyle w:val="ListBullet"/>
      </w:pPr>
      <w:r w:rsidRPr="001B5E41">
        <w:t xml:space="preserve">Streamlined administration </w:t>
      </w:r>
      <w:r w:rsidR="001D5DE0">
        <w:t xml:space="preserve">and system enhancements to reduce </w:t>
      </w:r>
      <w:r w:rsidRPr="001B5E41">
        <w:t>reporting burden</w:t>
      </w:r>
      <w:r w:rsidR="00B45137">
        <w:t>;</w:t>
      </w:r>
      <w:r w:rsidRPr="001B5E41">
        <w:t xml:space="preserve"> </w:t>
      </w:r>
    </w:p>
    <w:p w14:paraId="1925A03A" w14:textId="21E83B37" w:rsidR="006C7BDB" w:rsidRDefault="009D2FBA" w:rsidP="001B5E41">
      <w:pPr>
        <w:pStyle w:val="ListBullet"/>
      </w:pPr>
      <w:r>
        <w:t xml:space="preserve">Enhancement </w:t>
      </w:r>
      <w:r w:rsidR="00B45137">
        <w:t>of the Community Satisfaction Survey (CSS) as a tool under the LGPRF.</w:t>
      </w:r>
    </w:p>
    <w:p w14:paraId="444A24DF" w14:textId="07196F83" w:rsidR="001C2198" w:rsidRDefault="00F12FD7" w:rsidP="008711C4">
      <w:pPr>
        <w:pStyle w:val="Heading3"/>
      </w:pPr>
      <w:bookmarkStart w:id="11" w:name="_Toc524957291"/>
      <w:bookmarkStart w:id="12" w:name="_Toc517191061"/>
      <w:r>
        <w:t>1.</w:t>
      </w:r>
      <w:r w:rsidR="002B2C0A">
        <w:t>4</w:t>
      </w:r>
      <w:r w:rsidR="001C2198">
        <w:t xml:space="preserve"> </w:t>
      </w:r>
      <w:r w:rsidR="004E0ED5">
        <w:t>A Victorian Government – local government</w:t>
      </w:r>
      <w:r w:rsidR="004C4C05">
        <w:t xml:space="preserve"> partnership</w:t>
      </w:r>
      <w:bookmarkEnd w:id="11"/>
      <w:r w:rsidR="001C2198">
        <w:tab/>
      </w:r>
    </w:p>
    <w:p w14:paraId="5C257D06" w14:textId="76AACDB0" w:rsidR="004C4C05" w:rsidRPr="00F12FC2" w:rsidRDefault="004C4C05" w:rsidP="007C7D20">
      <w:pPr>
        <w:pStyle w:val="BodyText12ptBefore"/>
      </w:pPr>
      <w:r>
        <w:t>This paper also seeks to reaffirm the partnership between LGV and the 79 loc</w:t>
      </w:r>
      <w:r w:rsidR="00385237">
        <w:t xml:space="preserve">al governments across Victoria. </w:t>
      </w:r>
      <w:r>
        <w:t xml:space="preserve">The successes of the framework are a direct result of the strong working relationships between the two </w:t>
      </w:r>
      <w:r w:rsidRPr="00F12FC2">
        <w:t>levels of government.</w:t>
      </w:r>
    </w:p>
    <w:p w14:paraId="390B822D" w14:textId="00AD1E95" w:rsidR="004C4C05" w:rsidRPr="007C7D20" w:rsidRDefault="00AE7D12" w:rsidP="007C7D20">
      <w:pPr>
        <w:pStyle w:val="BodyText12ptBefore"/>
      </w:pPr>
      <w:r w:rsidRPr="007C7D20">
        <w:t xml:space="preserve">LGV has collected recommendations and feedback from our Council partners through surveys, technical working groups and personal consultations. All recommendations have been considered and many form the basis of </w:t>
      </w:r>
      <w:r w:rsidR="004C4C05" w:rsidRPr="007C7D20">
        <w:t xml:space="preserve">actions detailed in this document, including the refresh of indicators, KYC enhancements and process improvements. </w:t>
      </w:r>
    </w:p>
    <w:p w14:paraId="7D6F2348" w14:textId="15B84BE0" w:rsidR="00634588" w:rsidRPr="008711C4" w:rsidRDefault="002B2C0A" w:rsidP="008711C4">
      <w:pPr>
        <w:pStyle w:val="Heading3"/>
      </w:pPr>
      <w:bookmarkStart w:id="13" w:name="_Toc524957292"/>
      <w:r>
        <w:t>1.5</w:t>
      </w:r>
      <w:r w:rsidR="00121AC0">
        <w:t xml:space="preserve"> </w:t>
      </w:r>
      <w:r w:rsidR="00FA4605" w:rsidRPr="008711C4">
        <w:t>Rationale for these directions</w:t>
      </w:r>
      <w:bookmarkEnd w:id="12"/>
      <w:bookmarkEnd w:id="13"/>
    </w:p>
    <w:p w14:paraId="6E059DB5" w14:textId="58D09613" w:rsidR="009D2FBA" w:rsidRPr="009D2FBA" w:rsidRDefault="009D2FBA" w:rsidP="007C7D20">
      <w:pPr>
        <w:pStyle w:val="BodyText"/>
      </w:pPr>
      <w:r w:rsidRPr="009D2FBA">
        <w:t>The LGPRF cannot remain static.  Continuous improvement is an</w:t>
      </w:r>
      <w:r w:rsidR="001A5933">
        <w:t xml:space="preserve"> expectation of the sector, g</w:t>
      </w:r>
      <w:r w:rsidRPr="009D2FBA">
        <w:t>overnment and stakeholders.  The Victorian Auditor</w:t>
      </w:r>
      <w:r w:rsidR="00424C25">
        <w:t>-</w:t>
      </w:r>
      <w:r w:rsidRPr="009D2FBA">
        <w:t>General</w:t>
      </w:r>
      <w:r w:rsidR="003E335D">
        <w:t>’s Office</w:t>
      </w:r>
      <w:r w:rsidRPr="009D2FBA">
        <w:t xml:space="preserve"> and the Essential Services Commission – both stakeholders </w:t>
      </w:r>
      <w:r w:rsidR="00AF490F">
        <w:t>of</w:t>
      </w:r>
      <w:r w:rsidRPr="009D2FBA">
        <w:t xml:space="preserve"> the LGPRF – have expressed their views on desirable directions for reform</w:t>
      </w:r>
      <w:r w:rsidR="00AF490F">
        <w:t xml:space="preserve">, </w:t>
      </w:r>
      <w:proofErr w:type="gramStart"/>
      <w:r w:rsidR="00AF490F">
        <w:t xml:space="preserve">in particular </w:t>
      </w:r>
      <w:r w:rsidR="004E0ED5">
        <w:t>performance</w:t>
      </w:r>
      <w:proofErr w:type="gramEnd"/>
      <w:r w:rsidR="004E0ED5">
        <w:t xml:space="preserve"> </w:t>
      </w:r>
      <w:r w:rsidR="00AF490F">
        <w:t>target setting</w:t>
      </w:r>
      <w:r w:rsidRPr="009D2FBA">
        <w:t>.</w:t>
      </w:r>
      <w:r w:rsidR="006A609B" w:rsidRPr="008711C4">
        <w:rPr>
          <w:rStyle w:val="FootnoteReference"/>
        </w:rPr>
        <w:footnoteReference w:id="3"/>
      </w:r>
      <w:r w:rsidRPr="009D2FBA">
        <w:t xml:space="preserve"> </w:t>
      </w:r>
    </w:p>
    <w:p w14:paraId="688029A1" w14:textId="7B8541B2" w:rsidR="009D2FBA" w:rsidRPr="009D2FBA" w:rsidRDefault="009D2FBA" w:rsidP="007C7D20">
      <w:pPr>
        <w:pStyle w:val="BodyText"/>
      </w:pPr>
      <w:r w:rsidRPr="009D2FBA">
        <w:t xml:space="preserve">Since its inception, data integrity has been paramount to the success of the framework. In </w:t>
      </w:r>
      <w:r w:rsidRPr="009D2FBA">
        <w:t>addition, the stability of the indicator sets ensures a consistent reporting mechanism and provides a reliable tool to the local government sector. The changes and ref</w:t>
      </w:r>
      <w:r w:rsidR="001A5933">
        <w:t xml:space="preserve">orms proposed in this document </w:t>
      </w:r>
      <w:r w:rsidRPr="009D2FBA">
        <w:t>seek to capitalise opportunities to improve the LGPRF while maintaining stability for long term reporting functions.</w:t>
      </w:r>
    </w:p>
    <w:p w14:paraId="30431835" w14:textId="71246BDC" w:rsidR="00D84D6E" w:rsidRDefault="009D2FBA" w:rsidP="007C7D20">
      <w:pPr>
        <w:pStyle w:val="BodyText"/>
      </w:pPr>
      <w:r w:rsidRPr="009D2FBA">
        <w:t>With these factors in mind, the direction for the LGPRF is towards an integrated performance reporting system</w:t>
      </w:r>
      <w:r>
        <w:t xml:space="preserve"> with a target setting arrangement at the centre</w:t>
      </w:r>
      <w:r w:rsidRPr="009D2FBA">
        <w:t xml:space="preserve">. </w:t>
      </w:r>
      <w:r>
        <w:t xml:space="preserve"> </w:t>
      </w:r>
      <w:r w:rsidR="0094382E">
        <w:rPr>
          <w:lang w:eastAsia="en-AU"/>
        </w:rPr>
        <w:t xml:space="preserve">The implementation of a </w:t>
      </w:r>
      <w:r w:rsidR="00D84D6E">
        <w:rPr>
          <w:lang w:eastAsia="en-AU"/>
        </w:rPr>
        <w:t>target</w:t>
      </w:r>
      <w:r w:rsidR="0094382E">
        <w:rPr>
          <w:lang w:eastAsia="en-AU"/>
        </w:rPr>
        <w:t xml:space="preserve"> setting requirement</w:t>
      </w:r>
      <w:r w:rsidR="00D84D6E">
        <w:rPr>
          <w:lang w:eastAsia="en-AU"/>
        </w:rPr>
        <w:t xml:space="preserve"> </w:t>
      </w:r>
      <w:r>
        <w:rPr>
          <w:lang w:eastAsia="en-AU"/>
        </w:rPr>
        <w:t xml:space="preserve">will </w:t>
      </w:r>
      <w:r w:rsidR="00D84D6E">
        <w:rPr>
          <w:lang w:eastAsia="en-AU"/>
        </w:rPr>
        <w:t xml:space="preserve">ensure local government </w:t>
      </w:r>
      <w:r w:rsidR="005B0EC9" w:rsidRPr="007C7D20">
        <w:rPr>
          <w:lang w:eastAsia="en-AU"/>
        </w:rPr>
        <w:t>organisational</w:t>
      </w:r>
      <w:r w:rsidR="005B0EC9">
        <w:rPr>
          <w:lang w:eastAsia="en-AU"/>
        </w:rPr>
        <w:t xml:space="preserve"> </w:t>
      </w:r>
      <w:r w:rsidR="00D84D6E">
        <w:rPr>
          <w:lang w:eastAsia="en-AU"/>
        </w:rPr>
        <w:t xml:space="preserve">performance is demonstrated by the linkage of outputs </w:t>
      </w:r>
      <w:r w:rsidR="005B0EC9">
        <w:rPr>
          <w:lang w:eastAsia="en-AU"/>
        </w:rPr>
        <w:t xml:space="preserve">(and ultimately outcomes) </w:t>
      </w:r>
      <w:r w:rsidR="00D84D6E">
        <w:rPr>
          <w:lang w:eastAsia="en-AU"/>
        </w:rPr>
        <w:t>with intentions</w:t>
      </w:r>
      <w:r w:rsidR="00C86704">
        <w:rPr>
          <w:lang w:eastAsia="en-AU"/>
        </w:rPr>
        <w:t xml:space="preserve"> (demonstrated via inputs)</w:t>
      </w:r>
      <w:r w:rsidR="00D84D6E">
        <w:rPr>
          <w:lang w:eastAsia="en-AU"/>
        </w:rPr>
        <w:t xml:space="preserve">.  </w:t>
      </w:r>
    </w:p>
    <w:p w14:paraId="0ACF617D" w14:textId="5B39FA25" w:rsidR="0081662C" w:rsidRDefault="009D2FBA" w:rsidP="007C7D20">
      <w:pPr>
        <w:pStyle w:val="BodyText"/>
      </w:pPr>
      <w:r>
        <w:rPr>
          <w:lang w:eastAsia="en-AU"/>
        </w:rPr>
        <w:t>Contextually, t</w:t>
      </w:r>
      <w:r w:rsidR="005B0EC9">
        <w:rPr>
          <w:lang w:eastAsia="en-AU"/>
        </w:rPr>
        <w:t>he annual budget is fundamentally</w:t>
      </w:r>
      <w:r w:rsidR="002E1A23">
        <w:rPr>
          <w:lang w:eastAsia="en-AU"/>
        </w:rPr>
        <w:t xml:space="preserve"> a</w:t>
      </w:r>
      <w:r w:rsidR="005B0EC9">
        <w:rPr>
          <w:lang w:eastAsia="en-AU"/>
        </w:rPr>
        <w:t xml:space="preserve"> </w:t>
      </w:r>
      <w:r w:rsidR="00D84D6E">
        <w:rPr>
          <w:lang w:eastAsia="en-AU"/>
        </w:rPr>
        <w:t xml:space="preserve">target setting process, i.e. a statement of </w:t>
      </w:r>
      <w:r w:rsidR="00EE3735">
        <w:rPr>
          <w:lang w:eastAsia="en-AU"/>
        </w:rPr>
        <w:t xml:space="preserve">a council’s </w:t>
      </w:r>
      <w:r w:rsidR="00D84D6E">
        <w:rPr>
          <w:lang w:eastAsia="en-AU"/>
        </w:rPr>
        <w:t xml:space="preserve">intentions.  </w:t>
      </w:r>
      <w:r w:rsidR="00A34049">
        <w:rPr>
          <w:lang w:eastAsia="en-AU"/>
        </w:rPr>
        <w:t>T</w:t>
      </w:r>
      <w:r w:rsidR="00D84D6E">
        <w:rPr>
          <w:lang w:eastAsia="en-AU"/>
        </w:rPr>
        <w:t xml:space="preserve">he LGPRF performance target setting can be both light touch and </w:t>
      </w:r>
      <w:r w:rsidR="00B52470">
        <w:rPr>
          <w:lang w:eastAsia="en-AU"/>
        </w:rPr>
        <w:t>easy</w:t>
      </w:r>
      <w:r w:rsidR="00D84D6E">
        <w:rPr>
          <w:lang w:eastAsia="en-AU"/>
        </w:rPr>
        <w:t xml:space="preserve"> to integrate </w:t>
      </w:r>
      <w:r w:rsidR="00A34049">
        <w:rPr>
          <w:lang w:eastAsia="en-AU"/>
        </w:rPr>
        <w:t>within cu</w:t>
      </w:r>
      <w:r w:rsidR="00B52470">
        <w:rPr>
          <w:lang w:eastAsia="en-AU"/>
        </w:rPr>
        <w:t>rre</w:t>
      </w:r>
      <w:r w:rsidR="00A34049">
        <w:rPr>
          <w:lang w:eastAsia="en-AU"/>
        </w:rPr>
        <w:t>nt</w:t>
      </w:r>
      <w:r w:rsidR="007E651B">
        <w:rPr>
          <w:lang w:eastAsia="en-AU"/>
        </w:rPr>
        <w:t xml:space="preserve"> </w:t>
      </w:r>
      <w:r w:rsidR="00BA7A9E">
        <w:rPr>
          <w:lang w:eastAsia="en-AU"/>
        </w:rPr>
        <w:t xml:space="preserve">requirements </w:t>
      </w:r>
      <w:r w:rsidR="00D84D6E">
        <w:rPr>
          <w:lang w:eastAsia="en-AU"/>
        </w:rPr>
        <w:t>a</w:t>
      </w:r>
      <w:r w:rsidR="00B52470">
        <w:rPr>
          <w:lang w:eastAsia="en-AU"/>
        </w:rPr>
        <w:t>s</w:t>
      </w:r>
      <w:r w:rsidR="00D84D6E">
        <w:rPr>
          <w:lang w:eastAsia="en-AU"/>
        </w:rPr>
        <w:t xml:space="preserve"> the broader budgeting process</w:t>
      </w:r>
      <w:r w:rsidR="0094382E">
        <w:rPr>
          <w:lang w:eastAsia="en-AU"/>
        </w:rPr>
        <w:t xml:space="preserve"> constitutes the bulk of a council’s current </w:t>
      </w:r>
      <w:r w:rsidR="004E0ED5">
        <w:rPr>
          <w:lang w:eastAsia="en-AU"/>
        </w:rPr>
        <w:t xml:space="preserve">performance </w:t>
      </w:r>
      <w:r w:rsidR="0094382E">
        <w:rPr>
          <w:lang w:eastAsia="en-AU"/>
        </w:rPr>
        <w:t>target setting</w:t>
      </w:r>
      <w:r>
        <w:rPr>
          <w:lang w:eastAsia="en-AU"/>
        </w:rPr>
        <w:t xml:space="preserve"> </w:t>
      </w:r>
      <w:r w:rsidR="00B52470">
        <w:rPr>
          <w:lang w:eastAsia="en-AU"/>
        </w:rPr>
        <w:t>and is publicly reported</w:t>
      </w:r>
      <w:r w:rsidR="00D84D6E">
        <w:rPr>
          <w:lang w:eastAsia="en-AU"/>
        </w:rPr>
        <w:t>.</w:t>
      </w:r>
    </w:p>
    <w:p w14:paraId="37581129" w14:textId="0E42A9D4" w:rsidR="004C4C05" w:rsidRDefault="00D5162C" w:rsidP="007C7D20">
      <w:pPr>
        <w:pStyle w:val="BodyText"/>
      </w:pPr>
      <w:r>
        <w:t xml:space="preserve">This paper now turns to the </w:t>
      </w:r>
      <w:r w:rsidR="002B2C0A">
        <w:t>short-term</w:t>
      </w:r>
      <w:r>
        <w:t xml:space="preserve"> improvements and reforms to the LGPRF that will be undertaken in 2018</w:t>
      </w:r>
      <w:r w:rsidR="00F125C2">
        <w:t>/</w:t>
      </w:r>
      <w:r>
        <w:t xml:space="preserve">19 for </w:t>
      </w:r>
      <w:r w:rsidR="00F125C2">
        <w:t>the 2019/</w:t>
      </w:r>
      <w:r>
        <w:t>20 reporting year.</w:t>
      </w:r>
    </w:p>
    <w:p w14:paraId="6D92A8F1" w14:textId="6F7C9702" w:rsidR="004C4C05" w:rsidRDefault="004C4C05" w:rsidP="007C7D20">
      <w:pPr>
        <w:pStyle w:val="BodyText"/>
        <w:rPr>
          <w:sz w:val="14"/>
        </w:rPr>
      </w:pPr>
    </w:p>
    <w:p w14:paraId="19BA0AB6" w14:textId="113999A6" w:rsidR="00A87CD1" w:rsidRDefault="00A87CD1" w:rsidP="007C7D20">
      <w:pPr>
        <w:pStyle w:val="BodyText"/>
        <w:rPr>
          <w:sz w:val="14"/>
        </w:rPr>
      </w:pPr>
    </w:p>
    <w:p w14:paraId="69C82B40" w14:textId="3F302E10" w:rsidR="00A87CD1" w:rsidRDefault="00A87CD1" w:rsidP="007C7D20">
      <w:pPr>
        <w:pStyle w:val="BodyText"/>
        <w:rPr>
          <w:sz w:val="14"/>
        </w:rPr>
      </w:pPr>
    </w:p>
    <w:p w14:paraId="3663E04C" w14:textId="30A09E33" w:rsidR="00A87CD1" w:rsidRDefault="00A87CD1" w:rsidP="007C7D20">
      <w:pPr>
        <w:pStyle w:val="BodyText"/>
        <w:rPr>
          <w:sz w:val="14"/>
        </w:rPr>
      </w:pPr>
    </w:p>
    <w:p w14:paraId="1CE1D529" w14:textId="1EBB3613" w:rsidR="00A87CD1" w:rsidRDefault="00A87CD1" w:rsidP="007C7D20">
      <w:pPr>
        <w:pStyle w:val="BodyText"/>
        <w:rPr>
          <w:sz w:val="14"/>
        </w:rPr>
      </w:pPr>
    </w:p>
    <w:p w14:paraId="60D6C988" w14:textId="2AFE5A06" w:rsidR="00A87CD1" w:rsidRDefault="00A87CD1" w:rsidP="007C7D20">
      <w:pPr>
        <w:pStyle w:val="BodyText"/>
        <w:rPr>
          <w:sz w:val="14"/>
        </w:rPr>
      </w:pPr>
    </w:p>
    <w:p w14:paraId="7AD05611" w14:textId="2582CBBB" w:rsidR="00A87CD1" w:rsidRDefault="00A87CD1" w:rsidP="007C7D20">
      <w:pPr>
        <w:pStyle w:val="BodyText"/>
        <w:rPr>
          <w:sz w:val="14"/>
        </w:rPr>
      </w:pPr>
    </w:p>
    <w:p w14:paraId="25CE7AA9" w14:textId="7D4461EF" w:rsidR="00A87CD1" w:rsidRDefault="00A87CD1" w:rsidP="007C7D20">
      <w:pPr>
        <w:pStyle w:val="BodyText"/>
        <w:rPr>
          <w:sz w:val="14"/>
        </w:rPr>
      </w:pPr>
    </w:p>
    <w:p w14:paraId="436E0509" w14:textId="77777777" w:rsidR="00A87CD1" w:rsidRPr="007C7D20" w:rsidRDefault="00A87CD1" w:rsidP="007C7D20">
      <w:pPr>
        <w:pStyle w:val="BodyText"/>
        <w:rPr>
          <w:sz w:val="14"/>
        </w:rPr>
      </w:pPr>
    </w:p>
    <w:tbl>
      <w:tblPr>
        <w:tblStyle w:val="HighlightTable"/>
        <w:tblpPr w:leftFromText="180" w:rightFromText="180" w:vertAnchor="text" w:horzAnchor="margin" w:tblpXSpec="right" w:tblpY="35"/>
        <w:tblW w:w="5000" w:type="pct"/>
        <w:tblLook w:val="0600" w:firstRow="0" w:lastRow="0" w:firstColumn="0" w:lastColumn="0" w:noHBand="1" w:noVBand="1"/>
        <w:tblCaption w:val="Hightlight Text"/>
      </w:tblPr>
      <w:tblGrid>
        <w:gridCol w:w="4678"/>
      </w:tblGrid>
      <w:tr w:rsidR="004C4C05" w14:paraId="06FCE3F6" w14:textId="77777777" w:rsidTr="002323A3">
        <w:tc>
          <w:tcPr>
            <w:tcW w:w="5000" w:type="pct"/>
          </w:tcPr>
          <w:p w14:paraId="44992555" w14:textId="586F7BD5" w:rsidR="004C4C05" w:rsidRPr="007C7D20" w:rsidRDefault="00A87CD1" w:rsidP="00A87CD1">
            <w:pPr>
              <w:pStyle w:val="TableTextBullet"/>
              <w:numPr>
                <w:ilvl w:val="0"/>
                <w:numId w:val="0"/>
              </w:numPr>
              <w:ind w:left="284" w:hanging="171"/>
              <w:rPr>
                <w:b/>
                <w:sz w:val="20"/>
              </w:rPr>
            </w:pPr>
            <w:r>
              <w:rPr>
                <w:b/>
                <w:sz w:val="20"/>
              </w:rPr>
              <w:t>ENDORSEMENT</w:t>
            </w:r>
          </w:p>
          <w:p w14:paraId="296E4940" w14:textId="3109A292" w:rsidR="002323A3" w:rsidRDefault="00A87CD1" w:rsidP="00A87CD1">
            <w:pPr>
              <w:pStyle w:val="TableTextBullet"/>
              <w:numPr>
                <w:ilvl w:val="0"/>
                <w:numId w:val="0"/>
              </w:numPr>
              <w:ind w:left="113"/>
            </w:pPr>
            <w:r w:rsidRPr="00A87CD1">
              <w:rPr>
                <w:b/>
                <w:sz w:val="20"/>
              </w:rPr>
              <w:t xml:space="preserve">In September 2018, the Local Government Performance Reporting Framework (LGPRF) Steering Committee reviewed this paper and </w:t>
            </w:r>
            <w:r>
              <w:rPr>
                <w:b/>
                <w:sz w:val="20"/>
              </w:rPr>
              <w:t xml:space="preserve">unanimously </w:t>
            </w:r>
            <w:r w:rsidRPr="00A87CD1">
              <w:rPr>
                <w:b/>
                <w:sz w:val="20"/>
              </w:rPr>
              <w:t>endorsed the strategic directions and action</w:t>
            </w:r>
            <w:r>
              <w:rPr>
                <w:b/>
                <w:sz w:val="20"/>
              </w:rPr>
              <w:t>s detailed here.</w:t>
            </w:r>
            <w:r w:rsidR="002323A3">
              <w:t xml:space="preserve">                                                                            </w:t>
            </w:r>
          </w:p>
        </w:tc>
      </w:tr>
    </w:tbl>
    <w:p w14:paraId="030AD26F" w14:textId="5DC2E972" w:rsidR="00DA4AFF" w:rsidRDefault="00DA4AFF" w:rsidP="006C7BDB">
      <w:pPr>
        <w:pStyle w:val="ListBullet"/>
        <w:numPr>
          <w:ilvl w:val="0"/>
          <w:numId w:val="0"/>
        </w:numPr>
        <w:rPr>
          <w:i/>
        </w:rPr>
        <w:sectPr w:rsidR="00DA4AFF" w:rsidSect="00417CAC">
          <w:type w:val="continuous"/>
          <w:pgSz w:w="11907" w:h="16840" w:code="9"/>
          <w:pgMar w:top="2127" w:right="1134" w:bottom="1134" w:left="1134" w:header="284" w:footer="284" w:gutter="0"/>
          <w:cols w:num="2" w:space="283"/>
          <w:docGrid w:linePitch="360"/>
        </w:sectPr>
      </w:pPr>
    </w:p>
    <w:p w14:paraId="3499C2F9" w14:textId="70759FFC" w:rsidR="00BA12B4" w:rsidRPr="00AF0762" w:rsidRDefault="00121AC0" w:rsidP="00BA12B4">
      <w:pPr>
        <w:pStyle w:val="Heading1TopofPage"/>
        <w:framePr w:wrap="around"/>
      </w:pPr>
      <w:bookmarkStart w:id="14" w:name="_Toc517191067"/>
      <w:bookmarkStart w:id="15" w:name="_Toc524957293"/>
      <w:bookmarkStart w:id="16" w:name="_Hlk518544943"/>
      <w:r>
        <w:lastRenderedPageBreak/>
        <w:t>2</w:t>
      </w:r>
      <w:r w:rsidR="000C70D2">
        <w:t>.</w:t>
      </w:r>
      <w:r w:rsidR="00E01AA8">
        <w:t xml:space="preserve"> </w:t>
      </w:r>
      <w:bookmarkEnd w:id="14"/>
      <w:r w:rsidR="007D3846">
        <w:t>Overview of</w:t>
      </w:r>
      <w:r w:rsidR="00B623EC">
        <w:t xml:space="preserve"> </w:t>
      </w:r>
      <w:r w:rsidR="00AF490F">
        <w:t xml:space="preserve">LGPRF </w:t>
      </w:r>
      <w:r w:rsidR="00B623EC">
        <w:t xml:space="preserve">Strategic </w:t>
      </w:r>
      <w:r w:rsidR="00522779">
        <w:t>Directions</w:t>
      </w:r>
      <w:bookmarkEnd w:id="15"/>
    </w:p>
    <w:p w14:paraId="6D20BBA2" w14:textId="423640CD" w:rsidR="00935E77" w:rsidRDefault="00441BE7" w:rsidP="00935E77">
      <w:pPr>
        <w:pStyle w:val="BodyText12ptBefore"/>
      </w:pPr>
      <w:bookmarkStart w:id="17" w:name="_Toc517191068"/>
      <w:bookmarkEnd w:id="16"/>
      <w:r>
        <w:t xml:space="preserve">To achieve the shift to an integrated performance reporting system, a series of strategic actions have been planned over the next 3 years. The overview is </w:t>
      </w:r>
      <w:r w:rsidR="007D3846">
        <w:t>included</w:t>
      </w:r>
      <w:r>
        <w:t xml:space="preserve"> below.</w:t>
      </w:r>
      <w:r w:rsidR="00495EE7">
        <w:t xml:space="preserve"> </w:t>
      </w:r>
      <w:r w:rsidR="001A5933">
        <w:br/>
      </w:r>
      <w:r w:rsidR="00495EE7">
        <w:t xml:space="preserve">Sections </w:t>
      </w:r>
      <w:r w:rsidR="00C1045F">
        <w:t>3, 4 and 5</w:t>
      </w:r>
      <w:r w:rsidR="00495EE7">
        <w:t xml:space="preserve"> of this paper will detail the strategic actions per short term (2018/19) and medium to long term actions</w:t>
      </w:r>
      <w:r w:rsidR="00522779">
        <w:t xml:space="preserve"> from 2019/20 and beyond</w:t>
      </w:r>
      <w:r w:rsidR="00495EE7">
        <w:t>.</w:t>
      </w:r>
    </w:p>
    <w:p w14:paraId="55DEA7A8" w14:textId="637209B8" w:rsidR="00935E77" w:rsidRPr="00935E77" w:rsidRDefault="007C09AF" w:rsidP="007C7D20">
      <w:pPr>
        <w:pStyle w:val="BodyText"/>
      </w:pPr>
      <w:r>
        <w:rPr>
          <w:noProof/>
          <w:lang w:eastAsia="en-AU"/>
        </w:rPr>
        <w:drawing>
          <wp:inline distT="0" distB="0" distL="0" distR="0" wp14:anchorId="28EBCC36" wp14:editId="07B959E7">
            <wp:extent cx="9292856" cy="5023980"/>
            <wp:effectExtent l="0" t="0" r="381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LGRF 3 year plan v0.6.jpg"/>
                    <pic:cNvPicPr/>
                  </pic:nvPicPr>
                  <pic:blipFill rotWithShape="1">
                    <a:blip r:embed="rId46">
                      <a:extLst>
                        <a:ext uri="{28A0092B-C50C-407E-A947-70E740481C1C}">
                          <a14:useLocalDpi xmlns:a14="http://schemas.microsoft.com/office/drawing/2010/main" val="0"/>
                        </a:ext>
                      </a:extLst>
                    </a:blip>
                    <a:srcRect l="2409" r="926" b="7096"/>
                    <a:stretch/>
                  </pic:blipFill>
                  <pic:spPr bwMode="auto">
                    <a:xfrm>
                      <a:off x="0" y="0"/>
                      <a:ext cx="9372893" cy="5067250"/>
                    </a:xfrm>
                    <a:prstGeom prst="rect">
                      <a:avLst/>
                    </a:prstGeom>
                    <a:ln>
                      <a:noFill/>
                    </a:ln>
                    <a:extLst>
                      <a:ext uri="{53640926-AAD7-44D8-BBD7-CCE9431645EC}">
                        <a14:shadowObscured xmlns:a14="http://schemas.microsoft.com/office/drawing/2010/main"/>
                      </a:ext>
                    </a:extLst>
                  </pic:spPr>
                </pic:pic>
              </a:graphicData>
            </a:graphic>
          </wp:inline>
        </w:drawing>
      </w:r>
    </w:p>
    <w:p w14:paraId="3A44C20F" w14:textId="77777777" w:rsidR="00F87E16" w:rsidRDefault="00F87E16">
      <w:pPr>
        <w:pStyle w:val="BodyText"/>
        <w:sectPr w:rsidR="00F87E16" w:rsidSect="00935E77">
          <w:type w:val="continuous"/>
          <w:pgSz w:w="16840" w:h="11907" w:orient="landscape" w:code="9"/>
          <w:pgMar w:top="1134" w:right="142" w:bottom="1134" w:left="709" w:header="284" w:footer="284" w:gutter="0"/>
          <w:cols w:space="283"/>
          <w:docGrid w:linePitch="360"/>
        </w:sectPr>
      </w:pPr>
    </w:p>
    <w:p w14:paraId="29E6224E" w14:textId="5AB2E613" w:rsidR="007D3846" w:rsidRPr="00AF0762" w:rsidRDefault="008D5894" w:rsidP="00417CAC">
      <w:pPr>
        <w:pStyle w:val="Heading1TopofPage"/>
        <w:framePr w:w="0" w:hRule="auto" w:hSpace="0" w:wrap="auto" w:vAnchor="margin" w:hAnchor="text" w:yAlign="inline"/>
        <w:ind w:left="0"/>
      </w:pPr>
      <w:bookmarkStart w:id="18" w:name="_Toc524957294"/>
      <w:r>
        <w:lastRenderedPageBreak/>
        <w:t>3. S</w:t>
      </w:r>
      <w:r w:rsidR="00AE7D12">
        <w:t>hort Term Strategic Actions (</w:t>
      </w:r>
      <w:r w:rsidR="007D3846">
        <w:t>2018/19</w:t>
      </w:r>
      <w:r w:rsidR="00AE7D12">
        <w:t>)</w:t>
      </w:r>
      <w:bookmarkEnd w:id="18"/>
    </w:p>
    <w:p w14:paraId="6D13CBA3" w14:textId="77777777" w:rsidR="007D3846" w:rsidRDefault="007D3846" w:rsidP="005735BC">
      <w:pPr>
        <w:pStyle w:val="Heading2"/>
        <w:sectPr w:rsidR="007D3846" w:rsidSect="00417CAC">
          <w:type w:val="continuous"/>
          <w:pgSz w:w="11907" w:h="16840" w:code="9"/>
          <w:pgMar w:top="142" w:right="1134" w:bottom="709" w:left="1134" w:header="284" w:footer="284" w:gutter="0"/>
          <w:cols w:space="283"/>
          <w:docGrid w:linePitch="360"/>
        </w:sectPr>
      </w:pPr>
    </w:p>
    <w:bookmarkEnd w:id="17"/>
    <w:p w14:paraId="025A048E" w14:textId="5E00437F" w:rsidR="00EF7369" w:rsidRDefault="00EF7369" w:rsidP="00417CAC">
      <w:pPr>
        <w:pStyle w:val="BodyText12ptBefore"/>
      </w:pPr>
      <w:r>
        <w:rPr>
          <w:lang w:eastAsia="en-AU"/>
        </w:rPr>
        <w:t xml:space="preserve">This section presents the changes and improvements to the </w:t>
      </w:r>
      <w:r w:rsidR="0011378E">
        <w:rPr>
          <w:lang w:eastAsia="en-AU"/>
        </w:rPr>
        <w:t>Local Government Performance Reporting Framework (LGPRF)</w:t>
      </w:r>
      <w:r w:rsidR="007D3846">
        <w:rPr>
          <w:lang w:eastAsia="en-AU"/>
        </w:rPr>
        <w:t xml:space="preserve">, </w:t>
      </w:r>
      <w:r w:rsidR="0011378E">
        <w:rPr>
          <w:lang w:eastAsia="en-AU"/>
        </w:rPr>
        <w:t xml:space="preserve">Know </w:t>
      </w:r>
      <w:r w:rsidR="00B45137">
        <w:rPr>
          <w:lang w:eastAsia="en-AU"/>
        </w:rPr>
        <w:t>Y</w:t>
      </w:r>
      <w:r w:rsidR="0011378E">
        <w:rPr>
          <w:lang w:eastAsia="en-AU"/>
        </w:rPr>
        <w:t>our Council website (</w:t>
      </w:r>
      <w:r>
        <w:rPr>
          <w:lang w:eastAsia="en-AU"/>
        </w:rPr>
        <w:t>KYC</w:t>
      </w:r>
      <w:r w:rsidR="0011378E">
        <w:rPr>
          <w:lang w:eastAsia="en-AU"/>
        </w:rPr>
        <w:t>)</w:t>
      </w:r>
      <w:r w:rsidR="007E651B">
        <w:rPr>
          <w:lang w:eastAsia="en-AU"/>
        </w:rPr>
        <w:t xml:space="preserve"> </w:t>
      </w:r>
      <w:r w:rsidR="007D3846">
        <w:rPr>
          <w:lang w:eastAsia="en-AU"/>
        </w:rPr>
        <w:t xml:space="preserve">and </w:t>
      </w:r>
      <w:r w:rsidR="0011378E">
        <w:rPr>
          <w:lang w:eastAsia="en-AU"/>
        </w:rPr>
        <w:t>C</w:t>
      </w:r>
      <w:r w:rsidR="009E1E7D">
        <w:rPr>
          <w:lang w:eastAsia="en-AU"/>
        </w:rPr>
        <w:t xml:space="preserve">ommunity </w:t>
      </w:r>
      <w:r w:rsidR="0011378E">
        <w:rPr>
          <w:lang w:eastAsia="en-AU"/>
        </w:rPr>
        <w:t xml:space="preserve">Satisfaction Survey (CSS) </w:t>
      </w:r>
      <w:r w:rsidR="007E651B">
        <w:rPr>
          <w:lang w:eastAsia="en-AU"/>
        </w:rPr>
        <w:t>proposed</w:t>
      </w:r>
      <w:r>
        <w:rPr>
          <w:lang w:eastAsia="en-AU"/>
        </w:rPr>
        <w:t xml:space="preserve"> to be in place for the 2019</w:t>
      </w:r>
      <w:r w:rsidR="007D3846">
        <w:rPr>
          <w:lang w:eastAsia="en-AU"/>
        </w:rPr>
        <w:t>/</w:t>
      </w:r>
      <w:r>
        <w:rPr>
          <w:lang w:eastAsia="en-AU"/>
        </w:rPr>
        <w:t>20 reporting year</w:t>
      </w:r>
      <w:r w:rsidR="000E1A61">
        <w:rPr>
          <w:lang w:eastAsia="en-AU"/>
        </w:rPr>
        <w:t>.  The key actions are:</w:t>
      </w:r>
    </w:p>
    <w:p w14:paraId="6563933D" w14:textId="3292CA0C" w:rsidR="008277BB" w:rsidRDefault="00441BE7" w:rsidP="000E1A61">
      <w:pPr>
        <w:pStyle w:val="QuoteBullet"/>
      </w:pPr>
      <w:r>
        <w:t>Refresh indicator</w:t>
      </w:r>
      <w:r w:rsidR="00365B4B">
        <w:t xml:space="preserve"> </w:t>
      </w:r>
      <w:r w:rsidR="009943FE">
        <w:t>s</w:t>
      </w:r>
      <w:r w:rsidR="00365B4B">
        <w:t>et</w:t>
      </w:r>
      <w:r w:rsidR="009943FE">
        <w:t>s</w:t>
      </w:r>
    </w:p>
    <w:p w14:paraId="20727FB0" w14:textId="40CC5080" w:rsidR="008277BB" w:rsidRDefault="008277BB" w:rsidP="008277BB">
      <w:pPr>
        <w:pStyle w:val="QuoteBullet"/>
      </w:pPr>
      <w:r>
        <w:t>Design performance target system</w:t>
      </w:r>
    </w:p>
    <w:p w14:paraId="68D634BB" w14:textId="671D6F96" w:rsidR="008277BB" w:rsidRDefault="008277BB" w:rsidP="008277BB">
      <w:pPr>
        <w:pStyle w:val="QuoteBullet"/>
      </w:pPr>
      <w:r>
        <w:t xml:space="preserve">Review Community Satisfaction Survey </w:t>
      </w:r>
    </w:p>
    <w:p w14:paraId="4A9E8DAD" w14:textId="2FB27654" w:rsidR="001E4F22" w:rsidRDefault="00441BE7" w:rsidP="000E1A61">
      <w:pPr>
        <w:pStyle w:val="QuoteBullet"/>
      </w:pPr>
      <w:r>
        <w:t>Increase KYC functionality</w:t>
      </w:r>
      <w:r w:rsidR="009C3BD0">
        <w:t xml:space="preserve"> for Councils</w:t>
      </w:r>
    </w:p>
    <w:p w14:paraId="6C724882" w14:textId="17B98E7A" w:rsidR="009C3BD0" w:rsidRDefault="009C3BD0" w:rsidP="000E1A61">
      <w:pPr>
        <w:pStyle w:val="QuoteBullet"/>
      </w:pPr>
      <w:r>
        <w:t>Promote KYC</w:t>
      </w:r>
    </w:p>
    <w:p w14:paraId="58D4CBE0" w14:textId="39E8A27B" w:rsidR="009C3BD0" w:rsidRDefault="00811E8B" w:rsidP="00E23129">
      <w:pPr>
        <w:pStyle w:val="QuoteBullet"/>
      </w:pPr>
      <w:r>
        <w:t>Research alternative data sets</w:t>
      </w:r>
    </w:p>
    <w:p w14:paraId="0D25A178" w14:textId="1BE2FE7E" w:rsidR="00FB7646" w:rsidRPr="00417CAC" w:rsidRDefault="00121AC0" w:rsidP="001E4F22">
      <w:pPr>
        <w:pStyle w:val="Heading3"/>
        <w:rPr>
          <w:color w:val="B3272F" w:themeColor="text2"/>
          <w:sz w:val="21"/>
          <w:szCs w:val="21"/>
        </w:rPr>
      </w:pPr>
      <w:bookmarkStart w:id="19" w:name="_Ref517193816"/>
      <w:bookmarkStart w:id="20" w:name="_Toc524957295"/>
      <w:r>
        <w:rPr>
          <w:color w:val="B3272F" w:themeColor="text2"/>
          <w:sz w:val="21"/>
          <w:szCs w:val="21"/>
        </w:rPr>
        <w:t xml:space="preserve">3.1 </w:t>
      </w:r>
      <w:r w:rsidR="00811E8B" w:rsidRPr="00417CAC">
        <w:rPr>
          <w:color w:val="B3272F" w:themeColor="text2"/>
          <w:sz w:val="21"/>
          <w:szCs w:val="21"/>
        </w:rPr>
        <w:t xml:space="preserve">Refresh </w:t>
      </w:r>
      <w:r w:rsidR="009943FE">
        <w:rPr>
          <w:color w:val="B3272F" w:themeColor="text2"/>
          <w:sz w:val="21"/>
          <w:szCs w:val="21"/>
        </w:rPr>
        <w:t>i</w:t>
      </w:r>
      <w:r w:rsidR="00FB7646" w:rsidRPr="00417CAC">
        <w:rPr>
          <w:color w:val="B3272F" w:themeColor="text2"/>
          <w:sz w:val="21"/>
          <w:szCs w:val="21"/>
        </w:rPr>
        <w:t>ndicator</w:t>
      </w:r>
      <w:r w:rsidR="00365B4B">
        <w:rPr>
          <w:color w:val="B3272F" w:themeColor="text2"/>
          <w:sz w:val="21"/>
          <w:szCs w:val="21"/>
        </w:rPr>
        <w:t xml:space="preserve"> </w:t>
      </w:r>
      <w:r w:rsidR="009943FE">
        <w:rPr>
          <w:color w:val="B3272F" w:themeColor="text2"/>
          <w:sz w:val="21"/>
          <w:szCs w:val="21"/>
        </w:rPr>
        <w:t>sets</w:t>
      </w:r>
      <w:bookmarkEnd w:id="19"/>
      <w:bookmarkEnd w:id="20"/>
    </w:p>
    <w:p w14:paraId="2027A088" w14:textId="2F7207C7" w:rsidR="007D3846" w:rsidRPr="00417CAC" w:rsidRDefault="007D3846" w:rsidP="001B5E41">
      <w:pPr>
        <w:pStyle w:val="BodyText12ptBefore"/>
        <w:rPr>
          <w:lang w:eastAsia="en-AU"/>
        </w:rPr>
      </w:pPr>
      <w:r>
        <w:rPr>
          <w:lang w:eastAsia="en-AU"/>
        </w:rPr>
        <w:t xml:space="preserve">The action proposed is a refresh of current indicators with a focus on improving </w:t>
      </w:r>
      <w:r w:rsidR="00B26601">
        <w:rPr>
          <w:lang w:eastAsia="en-AU"/>
        </w:rPr>
        <w:t xml:space="preserve">core </w:t>
      </w:r>
      <w:r>
        <w:rPr>
          <w:lang w:eastAsia="en-AU"/>
        </w:rPr>
        <w:t xml:space="preserve">existing and adding new indicators, removing optional indicator sets and </w:t>
      </w:r>
      <w:r w:rsidR="0011378E">
        <w:rPr>
          <w:lang w:eastAsia="en-AU"/>
        </w:rPr>
        <w:t>the required regulatory changes.</w:t>
      </w:r>
    </w:p>
    <w:p w14:paraId="58E8B279" w14:textId="652AFBDD" w:rsidR="00BC1CA7" w:rsidRPr="00417CAC" w:rsidRDefault="009943FE" w:rsidP="001B5E41">
      <w:pPr>
        <w:pStyle w:val="BodyText12ptBefore"/>
        <w:rPr>
          <w:b/>
          <w:i/>
          <w:lang w:eastAsia="en-AU"/>
        </w:rPr>
      </w:pPr>
      <w:r>
        <w:rPr>
          <w:b/>
          <w:i/>
          <w:lang w:eastAsia="en-AU"/>
        </w:rPr>
        <w:t xml:space="preserve">3.1.1. </w:t>
      </w:r>
      <w:r w:rsidR="00BC1CA7" w:rsidRPr="00417CAC">
        <w:rPr>
          <w:b/>
          <w:i/>
          <w:lang w:eastAsia="en-AU"/>
        </w:rPr>
        <w:t>New or modified indicators</w:t>
      </w:r>
    </w:p>
    <w:p w14:paraId="0F5F6071" w14:textId="72A38C67" w:rsidR="00167588" w:rsidRDefault="00FB7646" w:rsidP="001B5E41">
      <w:pPr>
        <w:pStyle w:val="BodyText12ptBefore"/>
        <w:rPr>
          <w:lang w:eastAsia="en-AU"/>
        </w:rPr>
      </w:pPr>
      <w:r>
        <w:rPr>
          <w:lang w:eastAsia="en-AU"/>
        </w:rPr>
        <w:t xml:space="preserve">LGV </w:t>
      </w:r>
      <w:r w:rsidR="00274E6A">
        <w:rPr>
          <w:lang w:eastAsia="en-AU"/>
        </w:rPr>
        <w:t>conducted 5</w:t>
      </w:r>
      <w:r>
        <w:rPr>
          <w:lang w:eastAsia="en-AU"/>
        </w:rPr>
        <w:t xml:space="preserve"> Technical Working Group meetings in late 2017 and early 2018 that reviewed</w:t>
      </w:r>
      <w:r w:rsidR="00167588">
        <w:rPr>
          <w:lang w:eastAsia="en-AU"/>
        </w:rPr>
        <w:t xml:space="preserve"> the LGPRF indicator set.</w:t>
      </w:r>
      <w:r w:rsidR="004C770B">
        <w:rPr>
          <w:lang w:eastAsia="en-AU"/>
        </w:rPr>
        <w:t xml:space="preserve"> </w:t>
      </w:r>
      <w:r w:rsidR="00274E6A">
        <w:rPr>
          <w:lang w:eastAsia="en-AU"/>
        </w:rPr>
        <w:t xml:space="preserve"> </w:t>
      </w:r>
      <w:r w:rsidR="00E97182">
        <w:rPr>
          <w:lang w:eastAsia="en-AU"/>
        </w:rPr>
        <w:t>In considering changes</w:t>
      </w:r>
      <w:r w:rsidR="00167588">
        <w:rPr>
          <w:lang w:eastAsia="en-AU"/>
        </w:rPr>
        <w:t xml:space="preserve">, LGV </w:t>
      </w:r>
      <w:r w:rsidR="00E97182">
        <w:rPr>
          <w:lang w:eastAsia="en-AU"/>
        </w:rPr>
        <w:t xml:space="preserve">have consistently </w:t>
      </w:r>
      <w:r w:rsidR="00167588">
        <w:rPr>
          <w:lang w:eastAsia="en-AU"/>
        </w:rPr>
        <w:t>note</w:t>
      </w:r>
      <w:r w:rsidR="00BC0717">
        <w:rPr>
          <w:lang w:eastAsia="en-AU"/>
        </w:rPr>
        <w:t>d</w:t>
      </w:r>
      <w:r w:rsidR="00167588">
        <w:rPr>
          <w:lang w:eastAsia="en-AU"/>
        </w:rPr>
        <w:t xml:space="preserve"> the importance of maintaining fidelity with the current indicator set, recognising the </w:t>
      </w:r>
      <w:r w:rsidR="00274E6A">
        <w:rPr>
          <w:lang w:eastAsia="en-AU"/>
        </w:rPr>
        <w:t xml:space="preserve">high </w:t>
      </w:r>
      <w:r w:rsidR="00167588">
        <w:rPr>
          <w:lang w:eastAsia="en-AU"/>
        </w:rPr>
        <w:t>value of trend data.</w:t>
      </w:r>
      <w:r w:rsidR="00274E6A">
        <w:rPr>
          <w:lang w:eastAsia="en-AU"/>
        </w:rPr>
        <w:t xml:space="preserve">  Additional survey data and previous </w:t>
      </w:r>
      <w:r w:rsidR="00E97182">
        <w:rPr>
          <w:lang w:eastAsia="en-AU"/>
        </w:rPr>
        <w:t>feedback fed into the meeting</w:t>
      </w:r>
      <w:r w:rsidR="00274E6A">
        <w:rPr>
          <w:lang w:eastAsia="en-AU"/>
        </w:rPr>
        <w:t>s.</w:t>
      </w:r>
      <w:r w:rsidR="00167588">
        <w:rPr>
          <w:lang w:eastAsia="en-AU"/>
        </w:rPr>
        <w:t xml:space="preserve">  </w:t>
      </w:r>
    </w:p>
    <w:p w14:paraId="0D24BB2C" w14:textId="27389250" w:rsidR="00167588" w:rsidRDefault="00167588" w:rsidP="001B5E41">
      <w:pPr>
        <w:pStyle w:val="BodyText12ptBefore"/>
        <w:rPr>
          <w:lang w:eastAsia="en-AU"/>
        </w:rPr>
      </w:pPr>
      <w:r>
        <w:rPr>
          <w:lang w:eastAsia="en-AU"/>
        </w:rPr>
        <w:t xml:space="preserve">The following principles were developed for the improvements of the current indicator set.  </w:t>
      </w:r>
    </w:p>
    <w:p w14:paraId="552D3B6F" w14:textId="77777777" w:rsidR="00167588" w:rsidRDefault="00167588" w:rsidP="007C7D20">
      <w:pPr>
        <w:pStyle w:val="QuoteBullet"/>
      </w:pPr>
      <w:r>
        <w:t>Indicators should, wherever possible, be directly related to the performance of the local government organisation i.e. they should reveal information that is relevant to organisational performance.</w:t>
      </w:r>
    </w:p>
    <w:p w14:paraId="434DF0DC" w14:textId="77777777" w:rsidR="00167588" w:rsidRDefault="00167588" w:rsidP="007C7D20">
      <w:pPr>
        <w:pStyle w:val="QuoteBullet"/>
      </w:pPr>
      <w:r>
        <w:t>Preference for indicators with an underlying quantitative value.</w:t>
      </w:r>
    </w:p>
    <w:p w14:paraId="201DF21A" w14:textId="77777777" w:rsidR="00167588" w:rsidRPr="00CB6870" w:rsidRDefault="00167588" w:rsidP="007C7D20">
      <w:pPr>
        <w:pStyle w:val="QuoteBullet"/>
      </w:pPr>
      <w:r>
        <w:t xml:space="preserve">Indicators will be readily available – based on data which is currently being collected with a preference for data which is publicly available and straightforward to understand.  </w:t>
      </w:r>
    </w:p>
    <w:p w14:paraId="716AF775" w14:textId="7B5EBEC0" w:rsidR="00576F93" w:rsidRDefault="0011378E" w:rsidP="001B5E41">
      <w:pPr>
        <w:pStyle w:val="BodyText12ptBefore"/>
        <w:rPr>
          <w:lang w:eastAsia="en-AU"/>
        </w:rPr>
      </w:pPr>
      <w:r>
        <w:rPr>
          <w:lang w:eastAsia="en-AU"/>
        </w:rPr>
        <w:t>The</w:t>
      </w:r>
      <w:r w:rsidR="00730E54">
        <w:rPr>
          <w:lang w:eastAsia="en-AU"/>
        </w:rPr>
        <w:t xml:space="preserve"> proposed</w:t>
      </w:r>
      <w:r>
        <w:rPr>
          <w:lang w:eastAsia="en-AU"/>
        </w:rPr>
        <w:t xml:space="preserve"> indicator</w:t>
      </w:r>
      <w:r w:rsidR="00730E54">
        <w:rPr>
          <w:lang w:eastAsia="en-AU"/>
        </w:rPr>
        <w:t xml:space="preserve"> changes (material) are </w:t>
      </w:r>
      <w:r w:rsidR="00AE5E4C">
        <w:rPr>
          <w:lang w:eastAsia="en-AU"/>
        </w:rPr>
        <w:t xml:space="preserve">listed in Table </w:t>
      </w:r>
      <w:r w:rsidR="000A6C8C">
        <w:rPr>
          <w:lang w:eastAsia="en-AU"/>
        </w:rPr>
        <w:t>3</w:t>
      </w:r>
      <w:r w:rsidR="00AE5E4C">
        <w:rPr>
          <w:lang w:eastAsia="en-AU"/>
        </w:rPr>
        <w:t>.1 and detailed in t</w:t>
      </w:r>
      <w:r w:rsidR="00730E54">
        <w:rPr>
          <w:lang w:eastAsia="en-AU"/>
        </w:rPr>
        <w:t xml:space="preserve">heir entirety in Appendix </w:t>
      </w:r>
      <w:r w:rsidR="00AE5E4C">
        <w:rPr>
          <w:lang w:eastAsia="en-AU"/>
        </w:rPr>
        <w:t>B.  They</w:t>
      </w:r>
      <w:r w:rsidR="00730E54">
        <w:rPr>
          <w:lang w:eastAsia="en-AU"/>
        </w:rPr>
        <w:t xml:space="preserve"> will be implemented for the </w:t>
      </w:r>
      <w:r w:rsidR="00730E54" w:rsidRPr="000E01BD">
        <w:rPr>
          <w:b/>
          <w:lang w:eastAsia="en-AU"/>
        </w:rPr>
        <w:t>2019</w:t>
      </w:r>
      <w:r w:rsidR="007D3846">
        <w:rPr>
          <w:b/>
          <w:lang w:eastAsia="en-AU"/>
        </w:rPr>
        <w:t>/</w:t>
      </w:r>
      <w:r w:rsidR="00730E54" w:rsidRPr="000E01BD">
        <w:rPr>
          <w:b/>
          <w:lang w:eastAsia="en-AU"/>
        </w:rPr>
        <w:t>20</w:t>
      </w:r>
      <w:r w:rsidR="00730E54">
        <w:rPr>
          <w:lang w:eastAsia="en-AU"/>
        </w:rPr>
        <w:t xml:space="preserve"> reporting year</w:t>
      </w:r>
      <w:r w:rsidR="00CF7FDC">
        <w:rPr>
          <w:lang w:eastAsia="en-AU"/>
        </w:rPr>
        <w:t xml:space="preserve"> if approved by the Minister for Local Government</w:t>
      </w:r>
      <w:r w:rsidR="00657227">
        <w:rPr>
          <w:lang w:eastAsia="en-AU"/>
        </w:rPr>
        <w:t xml:space="preserve"> for subsequent changes to the Local Government Regulations 2014</w:t>
      </w:r>
      <w:r w:rsidR="00730E54">
        <w:rPr>
          <w:lang w:eastAsia="en-AU"/>
        </w:rPr>
        <w:t xml:space="preserve">.  </w:t>
      </w:r>
    </w:p>
    <w:p w14:paraId="4800266E" w14:textId="3B404199" w:rsidR="00BC1CA7" w:rsidRPr="00417CAC" w:rsidRDefault="009943FE">
      <w:pPr>
        <w:pStyle w:val="BodyText12ptBefore"/>
        <w:rPr>
          <w:b/>
          <w:i/>
        </w:rPr>
      </w:pPr>
      <w:r>
        <w:rPr>
          <w:b/>
          <w:i/>
        </w:rPr>
        <w:t xml:space="preserve">3.1.2. </w:t>
      </w:r>
      <w:r w:rsidR="00BC1CA7" w:rsidRPr="00417CAC">
        <w:rPr>
          <w:b/>
          <w:i/>
        </w:rPr>
        <w:t>Removal of optional indicator sets</w:t>
      </w:r>
    </w:p>
    <w:p w14:paraId="22837A36" w14:textId="5BCFA52A" w:rsidR="00576F93" w:rsidRDefault="00576F93">
      <w:pPr>
        <w:pStyle w:val="BodyText12ptBefore"/>
      </w:pPr>
      <w:r>
        <w:t>At the time LGPRF was introduced, there were four service areas</w:t>
      </w:r>
      <w:r w:rsidR="00BC1CA7">
        <w:t xml:space="preserve"> (with related indicator sets)</w:t>
      </w:r>
      <w:r>
        <w:t xml:space="preserve"> that required further </w:t>
      </w:r>
      <w:r w:rsidR="00BC1CA7">
        <w:t>refinement</w:t>
      </w:r>
      <w:r>
        <w:t>; economic development, immunisation, sports grounds and street sweeping</w:t>
      </w:r>
      <w:r w:rsidR="00BC1CA7">
        <w:t xml:space="preserve">. In recognition of the work required to be done with these indicator sets, they were </w:t>
      </w:r>
      <w:r>
        <w:t xml:space="preserve">made optional.  </w:t>
      </w:r>
    </w:p>
    <w:p w14:paraId="77E59BD0" w14:textId="5CA6E5B1" w:rsidR="00576F93" w:rsidRDefault="00576F93" w:rsidP="00576F93">
      <w:pPr>
        <w:pStyle w:val="BodyText12ptBefore"/>
      </w:pPr>
      <w:r>
        <w:t xml:space="preserve">Given </w:t>
      </w:r>
      <w:r w:rsidR="00657227">
        <w:t>that</w:t>
      </w:r>
      <w:r>
        <w:t xml:space="preserve"> in the fourth year of the LGPRF few council</w:t>
      </w:r>
      <w:r w:rsidR="00657227">
        <w:t>s</w:t>
      </w:r>
      <w:r>
        <w:t xml:space="preserve"> report on these optional indica</w:t>
      </w:r>
      <w:r w:rsidR="00BC1CA7">
        <w:t>tor sets</w:t>
      </w:r>
      <w:r>
        <w:t xml:space="preserve">, it is proposed that </w:t>
      </w:r>
      <w:r w:rsidRPr="00650F1D">
        <w:rPr>
          <w:rFonts w:asciiTheme="majorHAnsi" w:eastAsia="Calibri" w:hAnsiTheme="majorHAnsi" w:cstheme="majorHAnsi"/>
        </w:rPr>
        <w:t xml:space="preserve">the </w:t>
      </w:r>
      <w:r w:rsidR="00BC1CA7">
        <w:rPr>
          <w:rFonts w:asciiTheme="majorHAnsi" w:eastAsia="Calibri" w:hAnsiTheme="majorHAnsi" w:cstheme="majorHAnsi"/>
        </w:rPr>
        <w:t>sets for</w:t>
      </w:r>
      <w:r w:rsidRPr="00650F1D">
        <w:rPr>
          <w:rFonts w:asciiTheme="majorHAnsi" w:eastAsia="Calibri" w:hAnsiTheme="majorHAnsi" w:cstheme="majorHAnsi"/>
        </w:rPr>
        <w:t xml:space="preserve"> </w:t>
      </w:r>
      <w:r w:rsidRPr="00650F1D">
        <w:rPr>
          <w:rFonts w:asciiTheme="majorHAnsi" w:hAnsiTheme="majorHAnsi" w:cstheme="majorHAnsi"/>
        </w:rPr>
        <w:t>immunisation, sport</w:t>
      </w:r>
      <w:r w:rsidR="00BA6410">
        <w:rPr>
          <w:rFonts w:asciiTheme="majorHAnsi" w:hAnsiTheme="majorHAnsi" w:cstheme="majorHAnsi"/>
        </w:rPr>
        <w:t xml:space="preserve">s </w:t>
      </w:r>
      <w:r w:rsidRPr="00650F1D">
        <w:rPr>
          <w:rFonts w:asciiTheme="majorHAnsi" w:hAnsiTheme="majorHAnsi" w:cstheme="majorHAnsi"/>
        </w:rPr>
        <w:t>grounds and street sweeping</w:t>
      </w:r>
      <w:r w:rsidRPr="00650F1D">
        <w:rPr>
          <w:rFonts w:asciiTheme="majorHAnsi" w:eastAsia="Calibri" w:hAnsiTheme="majorHAnsi" w:cstheme="majorHAnsi"/>
        </w:rPr>
        <w:t xml:space="preserve"> </w:t>
      </w:r>
      <w:r>
        <w:rPr>
          <w:rFonts w:asciiTheme="majorHAnsi" w:eastAsia="Calibri" w:hAnsiTheme="majorHAnsi" w:cstheme="majorHAnsi"/>
        </w:rPr>
        <w:t>be removed</w:t>
      </w:r>
      <w:r w:rsidR="00EC669F">
        <w:rPr>
          <w:rFonts w:asciiTheme="majorHAnsi" w:eastAsia="Calibri" w:hAnsiTheme="majorHAnsi" w:cstheme="majorHAnsi"/>
        </w:rPr>
        <w:t xml:space="preserve"> from</w:t>
      </w:r>
      <w:r w:rsidR="00C33E27">
        <w:rPr>
          <w:rFonts w:asciiTheme="majorHAnsi" w:eastAsia="Calibri" w:hAnsiTheme="majorHAnsi" w:cstheme="majorHAnsi"/>
        </w:rPr>
        <w:t xml:space="preserve"> the 2019/</w:t>
      </w:r>
      <w:r w:rsidR="00657227">
        <w:rPr>
          <w:rFonts w:asciiTheme="majorHAnsi" w:eastAsia="Calibri" w:hAnsiTheme="majorHAnsi" w:cstheme="majorHAnsi"/>
        </w:rPr>
        <w:t>20 reporting year</w:t>
      </w:r>
      <w:r w:rsidR="00EC669F">
        <w:rPr>
          <w:rFonts w:asciiTheme="majorHAnsi" w:eastAsia="Calibri" w:hAnsiTheme="majorHAnsi" w:cstheme="majorHAnsi"/>
        </w:rPr>
        <w:t xml:space="preserve"> onwards</w:t>
      </w:r>
      <w:r>
        <w:t xml:space="preserve">.  </w:t>
      </w:r>
    </w:p>
    <w:p w14:paraId="305E87F4" w14:textId="4D9B3C77" w:rsidR="008E4573" w:rsidRPr="005864E5" w:rsidRDefault="008E4573" w:rsidP="00417CAC">
      <w:pPr>
        <w:pStyle w:val="BodyText"/>
      </w:pPr>
      <w:r w:rsidRPr="00AC7FED">
        <w:rPr>
          <w:rFonts w:asciiTheme="majorHAnsi" w:hAnsiTheme="majorHAnsi" w:cstheme="majorHAnsi"/>
        </w:rPr>
        <w:t>As economic development is an important council activity, particularly for small businesses, the existing indicators are proposed to be reviewed to include a cost indicator and a time taken indicator</w:t>
      </w:r>
      <w:r>
        <w:rPr>
          <w:rFonts w:asciiTheme="majorHAnsi" w:hAnsiTheme="majorHAnsi" w:cstheme="majorHAnsi"/>
        </w:rPr>
        <w:t>.</w:t>
      </w:r>
    </w:p>
    <w:p w14:paraId="4F4F7F2E" w14:textId="76ECBBCD" w:rsidR="00576F93" w:rsidRPr="00775D80" w:rsidRDefault="0015246D" w:rsidP="00417CAC">
      <w:pPr>
        <w:pStyle w:val="BodyText"/>
      </w:pPr>
      <w:r>
        <w:t>Under the Aquatics Facilities set of core indicators, there is an o</w:t>
      </w:r>
      <w:r w:rsidR="00576F93">
        <w:t>ptional indicator (AF1 – User satisfaction with aquatic facilities)</w:t>
      </w:r>
      <w:r>
        <w:t xml:space="preserve">. This indicator </w:t>
      </w:r>
      <w:r w:rsidR="00BC1CA7">
        <w:t xml:space="preserve">will remain for councils to report on if they wish. </w:t>
      </w:r>
    </w:p>
    <w:p w14:paraId="1F4F2BCE" w14:textId="02C2EB3B" w:rsidR="008277BB" w:rsidRPr="00417CAC" w:rsidRDefault="008277BB" w:rsidP="008277BB">
      <w:pPr>
        <w:pStyle w:val="Heading3"/>
        <w:rPr>
          <w:color w:val="B3272F" w:themeColor="text2"/>
          <w:sz w:val="21"/>
          <w:szCs w:val="21"/>
        </w:rPr>
      </w:pPr>
      <w:bookmarkStart w:id="21" w:name="_Toc524957296"/>
      <w:r>
        <w:rPr>
          <w:color w:val="B3272F" w:themeColor="text2"/>
          <w:sz w:val="21"/>
          <w:szCs w:val="21"/>
        </w:rPr>
        <w:t>3.2 Design performance target system</w:t>
      </w:r>
      <w:bookmarkEnd w:id="21"/>
    </w:p>
    <w:p w14:paraId="0EE8CF08" w14:textId="04A2D95D" w:rsidR="008277BB" w:rsidRDefault="008277BB" w:rsidP="008277BB">
      <w:pPr>
        <w:pStyle w:val="BodyText12ptBefore"/>
        <w:rPr>
          <w:lang w:eastAsia="en-AU"/>
        </w:rPr>
      </w:pPr>
      <w:r>
        <w:rPr>
          <w:lang w:eastAsia="en-AU"/>
        </w:rPr>
        <w:t>The LGPRF Technical Working Groups that met over the 2017/18 period discussed preferences for the setting of performance targets for the current indicator set.  This has also been inst</w:t>
      </w:r>
      <w:r w:rsidR="00424C25">
        <w:rPr>
          <w:lang w:eastAsia="en-AU"/>
        </w:rPr>
        <w:t>igated by the Victorian Auditor-</w:t>
      </w:r>
      <w:r>
        <w:rPr>
          <w:lang w:eastAsia="en-AU"/>
        </w:rPr>
        <w:t>General’s comments in recent performance and financial audits on the need for a target setting requirement in the LGPRF.</w:t>
      </w:r>
      <w:r w:rsidRPr="008711C4">
        <w:rPr>
          <w:rStyle w:val="FootnoteReference"/>
        </w:rPr>
        <w:footnoteReference w:id="4"/>
      </w:r>
      <w:r w:rsidR="002B2C0A">
        <w:rPr>
          <w:lang w:eastAsia="en-AU"/>
        </w:rPr>
        <w:t xml:space="preserve"> </w:t>
      </w:r>
      <w:r>
        <w:rPr>
          <w:lang w:eastAsia="en-AU"/>
        </w:rPr>
        <w:t>The Technical Working Group participants expres</w:t>
      </w:r>
      <w:r w:rsidR="001A5933">
        <w:rPr>
          <w:lang w:eastAsia="en-AU"/>
        </w:rPr>
        <w:t>sed a preference for targets (</w:t>
      </w:r>
      <w:r>
        <w:rPr>
          <w:lang w:eastAsia="en-AU"/>
        </w:rPr>
        <w:t>determined by the Victorian Government</w:t>
      </w:r>
      <w:r w:rsidR="001A5933">
        <w:rPr>
          <w:lang w:eastAsia="en-AU"/>
        </w:rPr>
        <w:t>)</w:t>
      </w:r>
      <w:r>
        <w:rPr>
          <w:lang w:eastAsia="en-AU"/>
        </w:rPr>
        <w:t xml:space="preserve"> for a limited selection of the current indicator set. </w:t>
      </w:r>
      <w:r w:rsidR="000A6C8C">
        <w:rPr>
          <w:lang w:eastAsia="en-AU"/>
        </w:rPr>
        <w:t xml:space="preserve"> Based on this</w:t>
      </w:r>
      <w:r>
        <w:rPr>
          <w:lang w:eastAsia="en-AU"/>
        </w:rPr>
        <w:t xml:space="preserve"> consultation, it is proposed that:</w:t>
      </w:r>
    </w:p>
    <w:p w14:paraId="145B1B42" w14:textId="77777777" w:rsidR="008277BB" w:rsidRDefault="008277BB" w:rsidP="008277BB">
      <w:pPr>
        <w:pStyle w:val="ListBullet"/>
      </w:pPr>
      <w:r>
        <w:t xml:space="preserve">The Victorian Government will nominate the selection of current LGPRF indicators for setting of targets against – </w:t>
      </w:r>
      <w:r w:rsidRPr="003C02DA">
        <w:rPr>
          <w:i/>
        </w:rPr>
        <w:t>but will not determine or preordain a target to be set by councils</w:t>
      </w:r>
      <w:r>
        <w:t>.</w:t>
      </w:r>
    </w:p>
    <w:p w14:paraId="6830AFD7" w14:textId="59EC0FCC" w:rsidR="000A6C8C" w:rsidRPr="00FB7646" w:rsidRDefault="008277BB" w:rsidP="000A6C8C">
      <w:pPr>
        <w:pStyle w:val="BodyText"/>
        <w:rPr>
          <w:lang w:eastAsia="en-AU"/>
        </w:rPr>
        <w:sectPr w:rsidR="000A6C8C" w:rsidRPr="00FB7646" w:rsidSect="007B41DB">
          <w:type w:val="continuous"/>
          <w:pgSz w:w="11907" w:h="16840" w:code="9"/>
          <w:pgMar w:top="2268" w:right="1134" w:bottom="1134" w:left="1134" w:header="284" w:footer="284" w:gutter="0"/>
          <w:cols w:num="2" w:space="283"/>
          <w:docGrid w:linePitch="360"/>
        </w:sectPr>
      </w:pPr>
      <w:r>
        <w:t>A limited selection of the current LGPRF indicators will be utilised for target setting, selected on their r</w:t>
      </w:r>
      <w:r w:rsidR="001A5933">
        <w:t>elevance and ability to provide</w:t>
      </w:r>
      <w:r>
        <w:t xml:space="preserve"> insight into a local government organisation’s performance (see example provided in Appendix C)</w:t>
      </w:r>
      <w:r w:rsidR="000A6C8C" w:rsidRPr="000A6C8C">
        <w:rPr>
          <w:lang w:eastAsia="en-AU"/>
        </w:rPr>
        <w:t xml:space="preserve"> </w:t>
      </w:r>
    </w:p>
    <w:p w14:paraId="2ED6C7DD" w14:textId="4AF2F622" w:rsidR="000A6C8C" w:rsidRDefault="000A6C8C" w:rsidP="000A6C8C">
      <w:pPr>
        <w:pStyle w:val="Heading3"/>
      </w:pPr>
      <w:bookmarkStart w:id="22" w:name="_Toc524957297"/>
      <w:r>
        <w:lastRenderedPageBreak/>
        <w:t xml:space="preserve">Table 3.1: </w:t>
      </w:r>
      <w:r w:rsidRPr="005735BC">
        <w:t>Indicators</w:t>
      </w:r>
      <w:r>
        <w:t xml:space="preserve"> – Recommended material changes</w:t>
      </w:r>
      <w:bookmarkEnd w:id="22"/>
    </w:p>
    <w:tbl>
      <w:tblPr>
        <w:tblStyle w:val="TableGrid"/>
        <w:tblW w:w="5000" w:type="pct"/>
        <w:tblLook w:val="04A0" w:firstRow="1" w:lastRow="0" w:firstColumn="1" w:lastColumn="0" w:noHBand="0" w:noVBand="1"/>
      </w:tblPr>
      <w:tblGrid>
        <w:gridCol w:w="2480"/>
        <w:gridCol w:w="2481"/>
        <w:gridCol w:w="3685"/>
        <w:gridCol w:w="4792"/>
      </w:tblGrid>
      <w:tr w:rsidR="000A6C8C" w14:paraId="358F67A2" w14:textId="77777777" w:rsidTr="00F112D0">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923" w:type="pct"/>
          </w:tcPr>
          <w:p w14:paraId="00BE2D53" w14:textId="77777777" w:rsidR="000A6C8C" w:rsidRDefault="000A6C8C" w:rsidP="006A1933">
            <w:pPr>
              <w:pStyle w:val="TableHeadingLeft"/>
            </w:pPr>
            <w:r>
              <w:t>Current i</w:t>
            </w:r>
            <w:r w:rsidRPr="00AC7FED">
              <w:t>ndicator</w:t>
            </w:r>
          </w:p>
        </w:tc>
        <w:tc>
          <w:tcPr>
            <w:tcW w:w="923" w:type="pct"/>
          </w:tcPr>
          <w:p w14:paraId="1ADD79EF" w14:textId="77777777" w:rsidR="000A6C8C" w:rsidRDefault="000A6C8C" w:rsidP="006A1933">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371" w:type="pct"/>
          </w:tcPr>
          <w:p w14:paraId="3D9B82D1" w14:textId="77777777" w:rsidR="000A6C8C" w:rsidRPr="00AC7FED" w:rsidRDefault="000A6C8C" w:rsidP="006A1933">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783" w:type="pct"/>
          </w:tcPr>
          <w:p w14:paraId="11F66BBA" w14:textId="77777777" w:rsidR="000A6C8C" w:rsidRDefault="000A6C8C" w:rsidP="006A1933">
            <w:pPr>
              <w:pStyle w:val="TableHeadingLeft"/>
              <w:cnfStyle w:val="100000000000" w:firstRow="1" w:lastRow="0" w:firstColumn="0" w:lastColumn="0" w:oddVBand="0" w:evenVBand="0" w:oddHBand="0" w:evenHBand="0" w:firstRowFirstColumn="0" w:firstRowLastColumn="0" w:lastRowFirstColumn="0" w:lastRowLastColumn="0"/>
            </w:pPr>
            <w:r>
              <w:t>Rationale</w:t>
            </w:r>
          </w:p>
        </w:tc>
      </w:tr>
      <w:tr w:rsidR="000A6C8C" w14:paraId="6F7695F2" w14:textId="77777777" w:rsidTr="00F112D0">
        <w:trPr>
          <w:cantSplit/>
        </w:trPr>
        <w:tc>
          <w:tcPr>
            <w:tcW w:w="923" w:type="pct"/>
          </w:tcPr>
          <w:p w14:paraId="59877A02" w14:textId="77777777" w:rsidR="000A6C8C" w:rsidRDefault="000A6C8C" w:rsidP="006A1933">
            <w:pPr>
              <w:pStyle w:val="TableTextLeft"/>
            </w:pPr>
            <w:r w:rsidRPr="00AC7FED">
              <w:t>AF3</w:t>
            </w:r>
            <w:r>
              <w:t xml:space="preserve"> – Reportable safety incidents at aquatic facilities</w:t>
            </w:r>
          </w:p>
        </w:tc>
        <w:tc>
          <w:tcPr>
            <w:tcW w:w="923" w:type="pct"/>
          </w:tcPr>
          <w:p w14:paraId="3D60757E" w14:textId="77777777" w:rsidR="000A6C8C" w:rsidRDefault="000A6C8C" w:rsidP="006A1933">
            <w:pPr>
              <w:pStyle w:val="TableTextLeft"/>
            </w:pPr>
            <w:r>
              <w:t>N/A</w:t>
            </w:r>
          </w:p>
        </w:tc>
        <w:tc>
          <w:tcPr>
            <w:tcW w:w="1371" w:type="pct"/>
          </w:tcPr>
          <w:p w14:paraId="388849A7" w14:textId="77777777" w:rsidR="000A6C8C" w:rsidRDefault="000A6C8C" w:rsidP="006A1933">
            <w:pPr>
              <w:pStyle w:val="TableTextLeft"/>
            </w:pPr>
            <w:r w:rsidRPr="00C15D95">
              <w:rPr>
                <w:b/>
              </w:rPr>
              <w:t>Numerator:</w:t>
            </w:r>
            <w:r>
              <w:t xml:space="preserve"> N/A</w:t>
            </w:r>
          </w:p>
          <w:p w14:paraId="5F7E4E34" w14:textId="77777777" w:rsidR="000A6C8C" w:rsidRPr="00AC7FED" w:rsidRDefault="000A6C8C" w:rsidP="006A1933">
            <w:pPr>
              <w:pStyle w:val="TableTextLeft"/>
            </w:pPr>
            <w:r w:rsidRPr="00C15D95">
              <w:rPr>
                <w:b/>
              </w:rPr>
              <w:t>Denominator:</w:t>
            </w:r>
            <w:r>
              <w:t xml:space="preserve"> N/A</w:t>
            </w:r>
          </w:p>
        </w:tc>
        <w:tc>
          <w:tcPr>
            <w:tcW w:w="1783" w:type="pct"/>
          </w:tcPr>
          <w:p w14:paraId="0B8B061F" w14:textId="77777777" w:rsidR="000A6C8C" w:rsidRDefault="000A6C8C" w:rsidP="006A1933">
            <w:pPr>
              <w:pStyle w:val="TableTextLeft"/>
            </w:pPr>
            <w:r w:rsidRPr="00AC7FED">
              <w:t>Remove indicator</w:t>
            </w:r>
            <w:r>
              <w:t xml:space="preserve"> given the result is often outside council’s control and the preventative measures are captured in </w:t>
            </w:r>
            <w:r w:rsidRPr="00514EFA">
              <w:rPr>
                <w:i/>
              </w:rPr>
              <w:t>AF2 - Health inspections of aquatic facilities</w:t>
            </w:r>
            <w:r w:rsidRPr="00AC7FED">
              <w:t>.</w:t>
            </w:r>
          </w:p>
        </w:tc>
      </w:tr>
      <w:tr w:rsidR="000A6C8C" w14:paraId="6D45C62E" w14:textId="77777777" w:rsidTr="00F112D0">
        <w:trPr>
          <w:cantSplit/>
        </w:trPr>
        <w:tc>
          <w:tcPr>
            <w:tcW w:w="923" w:type="pct"/>
          </w:tcPr>
          <w:p w14:paraId="33635814" w14:textId="77777777" w:rsidR="000A6C8C" w:rsidRDefault="000A6C8C" w:rsidP="006A1933">
            <w:pPr>
              <w:pStyle w:val="TableTextLeft"/>
            </w:pPr>
            <w:r w:rsidRPr="00AC7FED">
              <w:t xml:space="preserve">AF4 </w:t>
            </w:r>
            <w:r>
              <w:t xml:space="preserve">– Cost of indoor aquatic facilities </w:t>
            </w:r>
            <w:r w:rsidRPr="00AC7FED">
              <w:t xml:space="preserve">&amp; </w:t>
            </w:r>
          </w:p>
          <w:p w14:paraId="0536D827" w14:textId="77777777" w:rsidR="000A6C8C" w:rsidRDefault="000A6C8C" w:rsidP="006A1933">
            <w:pPr>
              <w:pStyle w:val="TableTextLeft"/>
            </w:pPr>
            <w:r w:rsidRPr="00AC7FED">
              <w:t>AF5</w:t>
            </w:r>
            <w:r>
              <w:t xml:space="preserve"> – Cost of outdoor aquatic facilities</w:t>
            </w:r>
          </w:p>
        </w:tc>
        <w:tc>
          <w:tcPr>
            <w:tcW w:w="923" w:type="pct"/>
          </w:tcPr>
          <w:p w14:paraId="240EFE53" w14:textId="77777777" w:rsidR="000A6C8C" w:rsidRPr="00AC7FED" w:rsidRDefault="000A6C8C" w:rsidP="006A1933">
            <w:pPr>
              <w:pStyle w:val="TableTextLeft"/>
            </w:pPr>
            <w:r>
              <w:t>AF3 – Cost of aquatic facilities</w:t>
            </w:r>
          </w:p>
        </w:tc>
        <w:tc>
          <w:tcPr>
            <w:tcW w:w="1371" w:type="pct"/>
          </w:tcPr>
          <w:p w14:paraId="6E3F8BCB" w14:textId="77777777" w:rsidR="000A6C8C" w:rsidRDefault="000A6C8C" w:rsidP="006A1933">
            <w:pPr>
              <w:pStyle w:val="TableTextLeft"/>
            </w:pPr>
            <w:r w:rsidRPr="00C15D95">
              <w:rPr>
                <w:b/>
              </w:rPr>
              <w:t>Numerator:</w:t>
            </w:r>
            <w:r>
              <w:t xml:space="preserve"> Direct cost of aquatic facilities </w:t>
            </w:r>
            <w:r w:rsidRPr="000D18D0">
              <w:rPr>
                <w:i/>
              </w:rPr>
              <w:t>less</w:t>
            </w:r>
            <w:r>
              <w:t xml:space="preserve"> income received</w:t>
            </w:r>
          </w:p>
          <w:p w14:paraId="1825F794" w14:textId="4625E922" w:rsidR="000A6C8C" w:rsidRPr="003F2B54" w:rsidRDefault="000A6C8C" w:rsidP="003F2B54">
            <w:pPr>
              <w:pStyle w:val="TableTextLeft"/>
            </w:pPr>
            <w:r w:rsidRPr="00C15D95">
              <w:rPr>
                <w:b/>
              </w:rPr>
              <w:t>Denominator:</w:t>
            </w:r>
            <w:r>
              <w:t xml:space="preserve"> Number of visits to aquatic facilities</w:t>
            </w:r>
          </w:p>
        </w:tc>
        <w:tc>
          <w:tcPr>
            <w:tcW w:w="1783" w:type="pct"/>
          </w:tcPr>
          <w:p w14:paraId="0397AFF4" w14:textId="03DAB2A1" w:rsidR="000A6C8C" w:rsidRDefault="000A6C8C" w:rsidP="006A1933">
            <w:pPr>
              <w:pStyle w:val="TableTextLeft"/>
            </w:pPr>
            <w:r w:rsidRPr="00AC7FED">
              <w:t>Combine AF4 and AF5 to remove the split between indoor and outdoor facilities</w:t>
            </w:r>
            <w:r w:rsidR="003F2B54">
              <w:t>,</w:t>
            </w:r>
            <w:r>
              <w:t xml:space="preserve"> overcoming current confusion over the outdoor/indoor distinction</w:t>
            </w:r>
            <w:r w:rsidRPr="00AC7FED" w:rsidDel="00F0057C">
              <w:t>.</w:t>
            </w:r>
          </w:p>
        </w:tc>
      </w:tr>
      <w:tr w:rsidR="00410F00" w14:paraId="7A1BF8FA" w14:textId="77777777" w:rsidTr="00F112D0">
        <w:trPr>
          <w:cantSplit/>
        </w:trPr>
        <w:tc>
          <w:tcPr>
            <w:tcW w:w="923" w:type="pct"/>
          </w:tcPr>
          <w:p w14:paraId="16D11C92" w14:textId="3A0ABBE2" w:rsidR="00410F00" w:rsidRPr="00AC7FED" w:rsidRDefault="00410F00" w:rsidP="00410F00">
            <w:pPr>
              <w:pStyle w:val="TableTextLeft"/>
            </w:pPr>
            <w:r>
              <w:t>N/A</w:t>
            </w:r>
          </w:p>
        </w:tc>
        <w:tc>
          <w:tcPr>
            <w:tcW w:w="923" w:type="pct"/>
          </w:tcPr>
          <w:p w14:paraId="6F41D63E" w14:textId="1EB44228" w:rsidR="00410F00" w:rsidRDefault="00410F00" w:rsidP="00410F00">
            <w:pPr>
              <w:pStyle w:val="TableTextLeft"/>
            </w:pPr>
            <w:r w:rsidRPr="00E240A5">
              <w:rPr>
                <w:bCs/>
              </w:rPr>
              <w:t>A</w:t>
            </w:r>
            <w:r>
              <w:rPr>
                <w:bCs/>
              </w:rPr>
              <w:t>M3</w:t>
            </w:r>
            <w:r w:rsidRPr="00E240A5">
              <w:rPr>
                <w:bCs/>
              </w:rPr>
              <w:t xml:space="preserve"> – </w:t>
            </w:r>
            <w:r w:rsidRPr="00B51100">
              <w:rPr>
                <w:bCs/>
              </w:rPr>
              <w:t>Animals re</w:t>
            </w:r>
            <w:r>
              <w:rPr>
                <w:bCs/>
              </w:rPr>
              <w:t>homed</w:t>
            </w:r>
          </w:p>
        </w:tc>
        <w:tc>
          <w:tcPr>
            <w:tcW w:w="1371" w:type="pct"/>
          </w:tcPr>
          <w:p w14:paraId="045AB082" w14:textId="77777777" w:rsidR="00410F00" w:rsidRPr="00C45395" w:rsidRDefault="00410F00" w:rsidP="00410F00">
            <w:pPr>
              <w:pStyle w:val="TableTextLeft"/>
            </w:pPr>
            <w:r w:rsidRPr="2901D3FD">
              <w:rPr>
                <w:b/>
                <w:bCs/>
              </w:rPr>
              <w:t>Numerator:</w:t>
            </w:r>
            <w:r>
              <w:t xml:space="preserve"> </w:t>
            </w:r>
            <w:r w:rsidRPr="00153862">
              <w:rPr>
                <w:rFonts w:ascii="Arial" w:hAnsi="Arial"/>
              </w:rPr>
              <w:t>Number of animals re</w:t>
            </w:r>
            <w:r>
              <w:rPr>
                <w:rFonts w:ascii="Arial" w:hAnsi="Arial"/>
              </w:rPr>
              <w:t>homed</w:t>
            </w:r>
          </w:p>
          <w:p w14:paraId="4BC4F41F" w14:textId="263212A4" w:rsidR="00410F00" w:rsidRPr="00C15D95" w:rsidRDefault="00410F00" w:rsidP="00410F00">
            <w:pPr>
              <w:pStyle w:val="TableTextLeft"/>
              <w:rPr>
                <w:b/>
              </w:rPr>
            </w:pPr>
            <w:r w:rsidRPr="00E240A5">
              <w:rPr>
                <w:b/>
              </w:rPr>
              <w:t>Denominator:</w:t>
            </w:r>
            <w:r>
              <w:t xml:space="preserve"> </w:t>
            </w:r>
            <w:r w:rsidRPr="00153862">
              <w:rPr>
                <w:rFonts w:ascii="Arial" w:hAnsi="Arial"/>
              </w:rPr>
              <w:t>Number of animals collected</w:t>
            </w:r>
          </w:p>
        </w:tc>
        <w:tc>
          <w:tcPr>
            <w:tcW w:w="1783" w:type="pct"/>
          </w:tcPr>
          <w:p w14:paraId="5DD61CCE" w14:textId="6A01E5E2" w:rsidR="00410F00" w:rsidRPr="00AC7FED" w:rsidRDefault="00410F00" w:rsidP="00410F00">
            <w:pPr>
              <w:pStyle w:val="TableTextLeft"/>
            </w:pPr>
            <w:r>
              <w:t>Capture the effort by councils to rehome animals which are not reclaimed</w:t>
            </w:r>
          </w:p>
        </w:tc>
      </w:tr>
      <w:tr w:rsidR="000A6C8C" w14:paraId="7DCF0CA6" w14:textId="77777777" w:rsidTr="00F112D0">
        <w:trPr>
          <w:cantSplit/>
        </w:trPr>
        <w:tc>
          <w:tcPr>
            <w:tcW w:w="923" w:type="pct"/>
          </w:tcPr>
          <w:p w14:paraId="28D0C8CD" w14:textId="77777777" w:rsidR="000A6C8C" w:rsidRDefault="000A6C8C" w:rsidP="006A1933">
            <w:pPr>
              <w:pStyle w:val="TableTextLeft"/>
            </w:pPr>
            <w:r w:rsidRPr="00AC7FED">
              <w:t>LB4</w:t>
            </w:r>
            <w:r>
              <w:t xml:space="preserve"> – Active library members</w:t>
            </w:r>
          </w:p>
        </w:tc>
        <w:tc>
          <w:tcPr>
            <w:tcW w:w="923" w:type="pct"/>
          </w:tcPr>
          <w:p w14:paraId="6CB41E23" w14:textId="77777777" w:rsidR="000A6C8C" w:rsidRPr="00AC7FED" w:rsidRDefault="000A6C8C" w:rsidP="006A1933">
            <w:pPr>
              <w:pStyle w:val="TableTextLeft"/>
            </w:pPr>
            <w:r>
              <w:t>LB4 – Active library borrowers</w:t>
            </w:r>
          </w:p>
        </w:tc>
        <w:tc>
          <w:tcPr>
            <w:tcW w:w="1371" w:type="pct"/>
          </w:tcPr>
          <w:p w14:paraId="54F5115C" w14:textId="77777777" w:rsidR="000A6C8C" w:rsidRDefault="000A6C8C" w:rsidP="006A1933">
            <w:pPr>
              <w:pStyle w:val="TableTextLeft"/>
            </w:pPr>
            <w:r w:rsidRPr="00C15D95">
              <w:rPr>
                <w:b/>
              </w:rPr>
              <w:t>Numerator:</w:t>
            </w:r>
            <w:r>
              <w:t xml:space="preserve"> Number of active library borrowers (reported on a rolling 3-year period)</w:t>
            </w:r>
          </w:p>
          <w:p w14:paraId="58A7DEF2" w14:textId="77777777" w:rsidR="000A6C8C" w:rsidRPr="00AC7FED" w:rsidRDefault="000A6C8C" w:rsidP="006A1933">
            <w:pPr>
              <w:pStyle w:val="TableTextLeft"/>
            </w:pPr>
            <w:r w:rsidRPr="00C15D95">
              <w:rPr>
                <w:b/>
              </w:rPr>
              <w:t>Denominator:</w:t>
            </w:r>
            <w:r>
              <w:t xml:space="preserve"> </w:t>
            </w:r>
            <w:r w:rsidRPr="00AC7FED">
              <w:t>Average Municipal Population over the last 3 years</w:t>
            </w:r>
          </w:p>
        </w:tc>
        <w:tc>
          <w:tcPr>
            <w:tcW w:w="1783" w:type="pct"/>
          </w:tcPr>
          <w:p w14:paraId="3B20D2AA" w14:textId="77777777" w:rsidR="000A6C8C" w:rsidRPr="00AC7FED" w:rsidRDefault="000A6C8C" w:rsidP="006A1933">
            <w:pPr>
              <w:pStyle w:val="TableTextLeft"/>
            </w:pPr>
            <w:r w:rsidRPr="00AC7FED">
              <w:t>Change the name to ‘Active library borrowers’.</w:t>
            </w:r>
          </w:p>
          <w:p w14:paraId="753E9B0C" w14:textId="77777777" w:rsidR="000A6C8C" w:rsidRDefault="000A6C8C" w:rsidP="006A1933">
            <w:pPr>
              <w:pStyle w:val="TableTextLeft"/>
            </w:pPr>
            <w:r w:rsidRPr="00AC7FED">
              <w:t>Update numerator to report on a rolling 3-year period and denominator to be changed to ‘Average Municipal Population over the last 3 years’.</w:t>
            </w:r>
          </w:p>
        </w:tc>
      </w:tr>
      <w:tr w:rsidR="000A6C8C" w14:paraId="5ECD9EAC" w14:textId="77777777" w:rsidTr="00F112D0">
        <w:trPr>
          <w:cantSplit/>
        </w:trPr>
        <w:tc>
          <w:tcPr>
            <w:tcW w:w="923" w:type="pct"/>
          </w:tcPr>
          <w:p w14:paraId="0B252EB9" w14:textId="77777777" w:rsidR="000A6C8C" w:rsidRDefault="000A6C8C" w:rsidP="006A1933">
            <w:pPr>
              <w:pStyle w:val="TableTextLeft"/>
            </w:pPr>
            <w:r w:rsidRPr="00AC7FED">
              <w:t>MC1</w:t>
            </w:r>
            <w:r>
              <w:t xml:space="preserve"> – Participation in first MCH home visit</w:t>
            </w:r>
          </w:p>
        </w:tc>
        <w:tc>
          <w:tcPr>
            <w:tcW w:w="923" w:type="pct"/>
          </w:tcPr>
          <w:p w14:paraId="2C7E30C5" w14:textId="77777777" w:rsidR="000A6C8C" w:rsidRPr="00AC7FED" w:rsidRDefault="000A6C8C" w:rsidP="006A1933">
            <w:pPr>
              <w:pStyle w:val="TableTextLeft"/>
            </w:pPr>
            <w:r>
              <w:t xml:space="preserve">MC1 – </w:t>
            </w:r>
            <w:r w:rsidRPr="00AC7FED">
              <w:rPr>
                <w:color w:val="363534"/>
                <w:szCs w:val="18"/>
              </w:rPr>
              <w:t>Participation in 4-week K</w:t>
            </w:r>
            <w:r>
              <w:rPr>
                <w:color w:val="363534"/>
                <w:szCs w:val="18"/>
              </w:rPr>
              <w:t xml:space="preserve">ey </w:t>
            </w:r>
            <w:r w:rsidRPr="00AC7FED">
              <w:rPr>
                <w:color w:val="363534"/>
                <w:szCs w:val="18"/>
              </w:rPr>
              <w:t>A</w:t>
            </w:r>
            <w:r>
              <w:rPr>
                <w:color w:val="363534"/>
                <w:szCs w:val="18"/>
              </w:rPr>
              <w:t xml:space="preserve">ge and </w:t>
            </w:r>
            <w:r w:rsidRPr="00AC7FED">
              <w:rPr>
                <w:color w:val="363534"/>
                <w:szCs w:val="18"/>
              </w:rPr>
              <w:t>S</w:t>
            </w:r>
            <w:r>
              <w:rPr>
                <w:color w:val="363534"/>
                <w:szCs w:val="18"/>
              </w:rPr>
              <w:t>tage</w:t>
            </w:r>
            <w:r w:rsidRPr="00AC7FED">
              <w:rPr>
                <w:color w:val="363534"/>
                <w:szCs w:val="18"/>
              </w:rPr>
              <w:t xml:space="preserve"> visit</w:t>
            </w:r>
            <w:r>
              <w:rPr>
                <w:color w:val="363534"/>
                <w:szCs w:val="18"/>
              </w:rPr>
              <w:t xml:space="preserve"> </w:t>
            </w:r>
          </w:p>
        </w:tc>
        <w:tc>
          <w:tcPr>
            <w:tcW w:w="1371" w:type="pct"/>
          </w:tcPr>
          <w:p w14:paraId="0021CCF0" w14:textId="77777777" w:rsidR="000A6C8C" w:rsidRDefault="000A6C8C" w:rsidP="006A1933">
            <w:pPr>
              <w:pStyle w:val="TableTextLeft"/>
            </w:pPr>
            <w:r w:rsidRPr="004E5E2F">
              <w:rPr>
                <w:b/>
              </w:rPr>
              <w:t>Numerator:</w:t>
            </w:r>
            <w:r>
              <w:t xml:space="preserve"> </w:t>
            </w:r>
            <w:r w:rsidRPr="00AC7FED">
              <w:rPr>
                <w:color w:val="363534"/>
                <w:szCs w:val="18"/>
              </w:rPr>
              <w:t>Number of 4-week K</w:t>
            </w:r>
            <w:r>
              <w:rPr>
                <w:color w:val="363534"/>
                <w:szCs w:val="18"/>
              </w:rPr>
              <w:t xml:space="preserve">ey </w:t>
            </w:r>
            <w:r w:rsidRPr="00AC7FED">
              <w:rPr>
                <w:color w:val="363534"/>
                <w:szCs w:val="18"/>
              </w:rPr>
              <w:t>A</w:t>
            </w:r>
            <w:r>
              <w:rPr>
                <w:color w:val="363534"/>
                <w:szCs w:val="18"/>
              </w:rPr>
              <w:t xml:space="preserve">ge and </w:t>
            </w:r>
            <w:r w:rsidRPr="00AC7FED">
              <w:rPr>
                <w:color w:val="363534"/>
                <w:szCs w:val="18"/>
              </w:rPr>
              <w:t>S</w:t>
            </w:r>
            <w:r>
              <w:rPr>
                <w:color w:val="363534"/>
                <w:szCs w:val="18"/>
              </w:rPr>
              <w:t>tage</w:t>
            </w:r>
            <w:r w:rsidRPr="00AC7FED">
              <w:rPr>
                <w:color w:val="363534"/>
                <w:szCs w:val="18"/>
              </w:rPr>
              <w:t xml:space="preserve"> visits</w:t>
            </w:r>
          </w:p>
          <w:p w14:paraId="2BBFBEB9" w14:textId="77777777" w:rsidR="000A6C8C" w:rsidRPr="00AC7FED" w:rsidRDefault="000A6C8C" w:rsidP="006A1933">
            <w:pPr>
              <w:pStyle w:val="TableTextLeft"/>
            </w:pPr>
            <w:r w:rsidRPr="004E5E2F">
              <w:rPr>
                <w:b/>
              </w:rPr>
              <w:t>Denominator:</w:t>
            </w:r>
            <w:r w:rsidRPr="00AC7FED">
              <w:rPr>
                <w:color w:val="363534"/>
                <w:szCs w:val="18"/>
              </w:rPr>
              <w:t xml:space="preserve"> Number of </w:t>
            </w:r>
            <w:r>
              <w:rPr>
                <w:color w:val="363534"/>
                <w:szCs w:val="18"/>
              </w:rPr>
              <w:t xml:space="preserve">new </w:t>
            </w:r>
            <w:r w:rsidRPr="00AC7FED">
              <w:rPr>
                <w:color w:val="363534"/>
                <w:szCs w:val="18"/>
              </w:rPr>
              <w:t>enrolments</w:t>
            </w:r>
          </w:p>
        </w:tc>
        <w:tc>
          <w:tcPr>
            <w:tcW w:w="1783" w:type="pct"/>
          </w:tcPr>
          <w:p w14:paraId="76048723" w14:textId="77777777" w:rsidR="000A6C8C" w:rsidRPr="00AC7FED" w:rsidRDefault="000A6C8C" w:rsidP="006A1933">
            <w:pPr>
              <w:pStyle w:val="TableTextLeft"/>
              <w:rPr>
                <w:color w:val="363534"/>
                <w:szCs w:val="18"/>
              </w:rPr>
            </w:pPr>
            <w:r w:rsidRPr="00AC7FED">
              <w:t xml:space="preserve">Change the name to </w:t>
            </w:r>
            <w:r w:rsidRPr="00AC7FED">
              <w:rPr>
                <w:color w:val="363534"/>
                <w:szCs w:val="18"/>
              </w:rPr>
              <w:t>‘Participation in 4-week K</w:t>
            </w:r>
            <w:r>
              <w:rPr>
                <w:color w:val="363534"/>
                <w:szCs w:val="18"/>
              </w:rPr>
              <w:t xml:space="preserve">ey </w:t>
            </w:r>
            <w:r w:rsidRPr="00AC7FED">
              <w:rPr>
                <w:color w:val="363534"/>
                <w:szCs w:val="18"/>
              </w:rPr>
              <w:t>A</w:t>
            </w:r>
            <w:r>
              <w:rPr>
                <w:color w:val="363534"/>
                <w:szCs w:val="18"/>
              </w:rPr>
              <w:t xml:space="preserve">ge and </w:t>
            </w:r>
            <w:r w:rsidRPr="00AC7FED">
              <w:rPr>
                <w:color w:val="363534"/>
                <w:szCs w:val="18"/>
              </w:rPr>
              <w:t>S</w:t>
            </w:r>
            <w:r>
              <w:rPr>
                <w:color w:val="363534"/>
                <w:szCs w:val="18"/>
              </w:rPr>
              <w:t>tage</w:t>
            </w:r>
            <w:r w:rsidRPr="00AC7FED">
              <w:rPr>
                <w:color w:val="363534"/>
                <w:szCs w:val="18"/>
              </w:rPr>
              <w:t xml:space="preserve"> visit’.</w:t>
            </w:r>
          </w:p>
          <w:p w14:paraId="26C14054" w14:textId="77777777" w:rsidR="000A6C8C" w:rsidRDefault="000A6C8C" w:rsidP="006A1933">
            <w:pPr>
              <w:pStyle w:val="TableTextLeft"/>
            </w:pPr>
            <w:r w:rsidRPr="00AC7FED">
              <w:rPr>
                <w:color w:val="363534"/>
                <w:szCs w:val="18"/>
              </w:rPr>
              <w:t>Numerator to be changed to ‘Number of 4-week K</w:t>
            </w:r>
            <w:r>
              <w:rPr>
                <w:color w:val="363534"/>
                <w:szCs w:val="18"/>
              </w:rPr>
              <w:t xml:space="preserve">ey </w:t>
            </w:r>
            <w:r w:rsidRPr="00AC7FED">
              <w:rPr>
                <w:color w:val="363534"/>
                <w:szCs w:val="18"/>
              </w:rPr>
              <w:t>A</w:t>
            </w:r>
            <w:r>
              <w:rPr>
                <w:color w:val="363534"/>
                <w:szCs w:val="18"/>
              </w:rPr>
              <w:t xml:space="preserve">ge and </w:t>
            </w:r>
            <w:r w:rsidRPr="00AC7FED">
              <w:rPr>
                <w:color w:val="363534"/>
                <w:szCs w:val="18"/>
              </w:rPr>
              <w:t>S</w:t>
            </w:r>
            <w:r>
              <w:rPr>
                <w:color w:val="363534"/>
                <w:szCs w:val="18"/>
              </w:rPr>
              <w:t>tage</w:t>
            </w:r>
            <w:r w:rsidRPr="00AC7FED">
              <w:rPr>
                <w:color w:val="363534"/>
                <w:szCs w:val="18"/>
              </w:rPr>
              <w:t xml:space="preserve"> visits’, and the denominator to ‘Number of </w:t>
            </w:r>
            <w:r>
              <w:rPr>
                <w:color w:val="363534"/>
                <w:szCs w:val="18"/>
              </w:rPr>
              <w:t xml:space="preserve">new </w:t>
            </w:r>
            <w:r w:rsidRPr="00AC7FED">
              <w:rPr>
                <w:color w:val="363534"/>
                <w:szCs w:val="18"/>
              </w:rPr>
              <w:t>enrolments’.</w:t>
            </w:r>
          </w:p>
        </w:tc>
      </w:tr>
      <w:tr w:rsidR="000A6C8C" w14:paraId="395BECA0" w14:textId="77777777" w:rsidTr="00F112D0">
        <w:trPr>
          <w:cantSplit/>
        </w:trPr>
        <w:tc>
          <w:tcPr>
            <w:tcW w:w="923" w:type="pct"/>
          </w:tcPr>
          <w:p w14:paraId="114D0341" w14:textId="77777777" w:rsidR="000A6C8C" w:rsidRDefault="000A6C8C" w:rsidP="006A1933">
            <w:pPr>
              <w:pStyle w:val="TableTextLeft"/>
            </w:pPr>
            <w:r w:rsidRPr="00AC7FED">
              <w:t>E1</w:t>
            </w:r>
            <w:r>
              <w:t xml:space="preserve"> – Average residential rate per residential property assessment</w:t>
            </w:r>
          </w:p>
        </w:tc>
        <w:tc>
          <w:tcPr>
            <w:tcW w:w="923" w:type="pct"/>
          </w:tcPr>
          <w:p w14:paraId="52829520" w14:textId="77777777" w:rsidR="000A6C8C" w:rsidRPr="00AC7FED" w:rsidRDefault="000A6C8C" w:rsidP="006A1933">
            <w:pPr>
              <w:pStyle w:val="TableTextLeft"/>
            </w:pPr>
            <w:r w:rsidRPr="00AC7FED">
              <w:t>E1</w:t>
            </w:r>
            <w:r>
              <w:t xml:space="preserve"> – Average rate per property assessment</w:t>
            </w:r>
          </w:p>
        </w:tc>
        <w:tc>
          <w:tcPr>
            <w:tcW w:w="1371" w:type="pct"/>
          </w:tcPr>
          <w:p w14:paraId="769FD586" w14:textId="77777777" w:rsidR="000A6C8C" w:rsidRDefault="000A6C8C" w:rsidP="006A1933">
            <w:pPr>
              <w:pStyle w:val="TableTextLeft"/>
            </w:pPr>
            <w:r w:rsidRPr="00C15D95">
              <w:rPr>
                <w:b/>
              </w:rPr>
              <w:t>Numerator:</w:t>
            </w:r>
            <w:r>
              <w:t xml:space="preserve"> Rate revenue</w:t>
            </w:r>
          </w:p>
          <w:p w14:paraId="6CCF5AE8" w14:textId="77777777" w:rsidR="000A6C8C" w:rsidRPr="00AC7FED" w:rsidRDefault="000A6C8C" w:rsidP="006A1933">
            <w:pPr>
              <w:pStyle w:val="TableTextLeft"/>
            </w:pPr>
            <w:r w:rsidRPr="00C15D95">
              <w:rPr>
                <w:b/>
              </w:rPr>
              <w:t>Denominator:</w:t>
            </w:r>
            <w:r>
              <w:t xml:space="preserve"> Number of property assessments</w:t>
            </w:r>
          </w:p>
        </w:tc>
        <w:tc>
          <w:tcPr>
            <w:tcW w:w="1783" w:type="pct"/>
          </w:tcPr>
          <w:p w14:paraId="69DF5F67" w14:textId="77777777" w:rsidR="000A6C8C" w:rsidRDefault="000A6C8C" w:rsidP="006A1933">
            <w:pPr>
              <w:pStyle w:val="TableTextLeft"/>
            </w:pPr>
            <w:r w:rsidRPr="00AC7FED">
              <w:t>Replace E1 with the E</w:t>
            </w:r>
            <w:r>
              <w:t>ssential Services Commission’</w:t>
            </w:r>
            <w:r w:rsidRPr="00AC7FED">
              <w:t>s average rate.</w:t>
            </w:r>
          </w:p>
        </w:tc>
      </w:tr>
      <w:tr w:rsidR="000A6C8C" w14:paraId="450DDD91" w14:textId="77777777" w:rsidTr="00F112D0">
        <w:trPr>
          <w:cantSplit/>
        </w:trPr>
        <w:tc>
          <w:tcPr>
            <w:tcW w:w="923" w:type="pct"/>
          </w:tcPr>
          <w:p w14:paraId="169199C8" w14:textId="77777777" w:rsidR="000A6C8C" w:rsidRPr="00AC7FED" w:rsidRDefault="000A6C8C" w:rsidP="006A1933">
            <w:pPr>
              <w:pStyle w:val="TableTextLeft"/>
            </w:pPr>
            <w:r>
              <w:t>E3 – Resignations and terminations compared to average staff</w:t>
            </w:r>
          </w:p>
        </w:tc>
        <w:tc>
          <w:tcPr>
            <w:tcW w:w="923" w:type="pct"/>
          </w:tcPr>
          <w:p w14:paraId="6AC55775" w14:textId="77777777" w:rsidR="000A6C8C" w:rsidRDefault="000A6C8C" w:rsidP="006A1933">
            <w:pPr>
              <w:pStyle w:val="TableTextLeft"/>
              <w:rPr>
                <w:rFonts w:asciiTheme="majorHAnsi" w:hAnsiTheme="majorHAnsi" w:cstheme="majorHAnsi"/>
                <w:color w:val="363534"/>
                <w:szCs w:val="18"/>
              </w:rPr>
            </w:pPr>
            <w:r>
              <w:rPr>
                <w:rFonts w:asciiTheme="majorHAnsi" w:hAnsiTheme="majorHAnsi" w:cstheme="majorHAnsi"/>
                <w:color w:val="363534"/>
                <w:szCs w:val="18"/>
              </w:rPr>
              <w:t xml:space="preserve">C4 – </w:t>
            </w:r>
            <w:r>
              <w:t>Resignations and terminations compared to average staff</w:t>
            </w:r>
          </w:p>
        </w:tc>
        <w:tc>
          <w:tcPr>
            <w:tcW w:w="1371" w:type="pct"/>
          </w:tcPr>
          <w:p w14:paraId="2FB9207C" w14:textId="77777777" w:rsidR="000A6C8C" w:rsidRDefault="000A6C8C" w:rsidP="006A1933">
            <w:pPr>
              <w:pStyle w:val="TableTextLeft"/>
            </w:pPr>
            <w:r w:rsidRPr="00C15D95">
              <w:rPr>
                <w:b/>
              </w:rPr>
              <w:t>Numerator:</w:t>
            </w:r>
            <w:r>
              <w:t xml:space="preserve"> Number of permanent staff resignations and terminations</w:t>
            </w:r>
          </w:p>
          <w:p w14:paraId="6C200DFC" w14:textId="77777777" w:rsidR="000A6C8C" w:rsidRDefault="000A6C8C" w:rsidP="006A1933">
            <w:pPr>
              <w:pStyle w:val="TableTextLeft"/>
              <w:rPr>
                <w:rFonts w:asciiTheme="majorHAnsi" w:hAnsiTheme="majorHAnsi" w:cstheme="majorHAnsi"/>
                <w:color w:val="363534"/>
                <w:szCs w:val="18"/>
              </w:rPr>
            </w:pPr>
            <w:r w:rsidRPr="00C15D95">
              <w:rPr>
                <w:b/>
              </w:rPr>
              <w:t>Denominator:</w:t>
            </w:r>
            <w:r>
              <w:t xml:space="preserve"> Average number of permanent staff for the financial year</w:t>
            </w:r>
          </w:p>
        </w:tc>
        <w:tc>
          <w:tcPr>
            <w:tcW w:w="1783" w:type="pct"/>
          </w:tcPr>
          <w:p w14:paraId="24C56DB1" w14:textId="77777777" w:rsidR="000A6C8C" w:rsidRPr="00AC7FED" w:rsidRDefault="000A6C8C" w:rsidP="006A1933">
            <w:pPr>
              <w:pStyle w:val="TableTextLeft"/>
            </w:pPr>
            <w:r>
              <w:rPr>
                <w:rFonts w:asciiTheme="majorHAnsi" w:hAnsiTheme="majorHAnsi" w:cstheme="majorHAnsi"/>
                <w:color w:val="363534"/>
                <w:szCs w:val="18"/>
              </w:rPr>
              <w:t>R</w:t>
            </w:r>
            <w:r w:rsidRPr="00AC7FED">
              <w:rPr>
                <w:rFonts w:asciiTheme="majorHAnsi" w:hAnsiTheme="majorHAnsi" w:cstheme="majorHAnsi"/>
                <w:color w:val="363534"/>
                <w:szCs w:val="18"/>
              </w:rPr>
              <w:t xml:space="preserve">eclassify E3 from an efficiency measure to a </w:t>
            </w:r>
            <w:r>
              <w:rPr>
                <w:rFonts w:asciiTheme="majorHAnsi" w:hAnsiTheme="majorHAnsi" w:cstheme="majorHAnsi"/>
                <w:color w:val="363534"/>
                <w:szCs w:val="18"/>
              </w:rPr>
              <w:t>sustainable capacity measure</w:t>
            </w:r>
          </w:p>
        </w:tc>
      </w:tr>
      <w:tr w:rsidR="000A6C8C" w14:paraId="767D63EB" w14:textId="77777777" w:rsidTr="00F112D0">
        <w:trPr>
          <w:cantSplit/>
        </w:trPr>
        <w:tc>
          <w:tcPr>
            <w:tcW w:w="923" w:type="pct"/>
          </w:tcPr>
          <w:p w14:paraId="3FF9DB58" w14:textId="77777777" w:rsidR="000A6C8C" w:rsidRDefault="000A6C8C" w:rsidP="006A1933">
            <w:pPr>
              <w:pStyle w:val="TableTextLeft"/>
            </w:pPr>
            <w:r w:rsidRPr="00AC7FED">
              <w:t>O1</w:t>
            </w:r>
            <w:r>
              <w:t xml:space="preserve"> – Asset renewal compared to depreciation</w:t>
            </w:r>
          </w:p>
        </w:tc>
        <w:tc>
          <w:tcPr>
            <w:tcW w:w="923" w:type="pct"/>
          </w:tcPr>
          <w:p w14:paraId="6F60865F" w14:textId="77777777" w:rsidR="000A6C8C" w:rsidRPr="00AC7FED" w:rsidRDefault="000A6C8C" w:rsidP="006A1933">
            <w:pPr>
              <w:pStyle w:val="TableTextLeft"/>
            </w:pPr>
            <w:r w:rsidRPr="00AC7FED">
              <w:t>O1</w:t>
            </w:r>
            <w:r>
              <w:t xml:space="preserve"> – Asset renewal compared to depreciation</w:t>
            </w:r>
          </w:p>
        </w:tc>
        <w:tc>
          <w:tcPr>
            <w:tcW w:w="1371" w:type="pct"/>
          </w:tcPr>
          <w:p w14:paraId="650FEEAF" w14:textId="77777777" w:rsidR="000A6C8C" w:rsidRDefault="000A6C8C" w:rsidP="006A1933">
            <w:pPr>
              <w:pStyle w:val="TableTextLeft"/>
            </w:pPr>
            <w:r w:rsidRPr="00C15D95">
              <w:rPr>
                <w:b/>
              </w:rPr>
              <w:t>Numerator:</w:t>
            </w:r>
            <w:r>
              <w:t xml:space="preserve"> Asset renewal and upgrade expense</w:t>
            </w:r>
          </w:p>
          <w:p w14:paraId="2F44994D" w14:textId="77777777" w:rsidR="000A6C8C" w:rsidRPr="00AC7FED" w:rsidRDefault="000A6C8C" w:rsidP="006A1933">
            <w:pPr>
              <w:pStyle w:val="TableTextLeft"/>
            </w:pPr>
            <w:r w:rsidRPr="00C15D95">
              <w:rPr>
                <w:b/>
              </w:rPr>
              <w:t>Denominator:</w:t>
            </w:r>
            <w:r>
              <w:t xml:space="preserve"> Asset depreciation</w:t>
            </w:r>
          </w:p>
        </w:tc>
        <w:tc>
          <w:tcPr>
            <w:tcW w:w="1783" w:type="pct"/>
          </w:tcPr>
          <w:p w14:paraId="75B9DDC2" w14:textId="77777777" w:rsidR="000A6C8C" w:rsidRDefault="000A6C8C" w:rsidP="006A1933">
            <w:pPr>
              <w:pStyle w:val="TableTextLeft"/>
            </w:pPr>
            <w:r w:rsidRPr="00AC7FED">
              <w:t>Replace O1 with VAGO’s renewal gap indicator.</w:t>
            </w:r>
          </w:p>
        </w:tc>
      </w:tr>
    </w:tbl>
    <w:p w14:paraId="0631730B" w14:textId="77777777" w:rsidR="008277BB" w:rsidRPr="00F112D0" w:rsidRDefault="008277BB" w:rsidP="00F112D0">
      <w:pPr>
        <w:pStyle w:val="ListBullet"/>
        <w:numPr>
          <w:ilvl w:val="0"/>
          <w:numId w:val="0"/>
        </w:numPr>
        <w:spacing w:line="240" w:lineRule="auto"/>
        <w:ind w:left="170" w:hanging="170"/>
        <w:rPr>
          <w:sz w:val="2"/>
        </w:rPr>
      </w:pPr>
    </w:p>
    <w:p w14:paraId="4197F597" w14:textId="77777777" w:rsidR="000A6C8C" w:rsidRDefault="000A6C8C" w:rsidP="00F112D0">
      <w:pPr>
        <w:pStyle w:val="ListBullet"/>
        <w:numPr>
          <w:ilvl w:val="0"/>
          <w:numId w:val="0"/>
        </w:numPr>
        <w:sectPr w:rsidR="000A6C8C" w:rsidSect="007C7D20">
          <w:pgSz w:w="16840" w:h="11907" w:orient="landscape" w:code="9"/>
          <w:pgMar w:top="1134" w:right="2268" w:bottom="1134" w:left="1134" w:header="284" w:footer="284" w:gutter="0"/>
          <w:cols w:space="283"/>
          <w:docGrid w:linePitch="360"/>
        </w:sectPr>
      </w:pPr>
    </w:p>
    <w:p w14:paraId="32172C16" w14:textId="26C74FFC" w:rsidR="008277BB" w:rsidRDefault="008277BB" w:rsidP="008277BB">
      <w:pPr>
        <w:pStyle w:val="ListBullet"/>
      </w:pPr>
      <w:r>
        <w:lastRenderedPageBreak/>
        <w:t>Performance targets will be determined by the council as part of their annual budget process and performance against them reported annually</w:t>
      </w:r>
    </w:p>
    <w:p w14:paraId="4D71999A" w14:textId="77777777" w:rsidR="00AD045F" w:rsidRDefault="00AD045F" w:rsidP="00AD045F">
      <w:pPr>
        <w:pStyle w:val="BodyText"/>
      </w:pPr>
      <w:r>
        <w:rPr>
          <w:lang w:eastAsia="en-AU"/>
        </w:rPr>
        <w:t>In setting targets a variety of factors will need to be considered, including:</w:t>
      </w:r>
    </w:p>
    <w:p w14:paraId="1A1E7839" w14:textId="77777777" w:rsidR="00AD045F" w:rsidRDefault="00AD045F" w:rsidP="00AD045F">
      <w:pPr>
        <w:pStyle w:val="BodyText"/>
        <w:numPr>
          <w:ilvl w:val="0"/>
          <w:numId w:val="58"/>
        </w:numPr>
      </w:pPr>
      <w:r>
        <w:rPr>
          <w:lang w:eastAsia="en-AU"/>
        </w:rPr>
        <w:t>Past operational performance</w:t>
      </w:r>
    </w:p>
    <w:p w14:paraId="1DF6DCEE" w14:textId="77777777" w:rsidR="00AD045F" w:rsidRDefault="00AD045F" w:rsidP="00AD045F">
      <w:pPr>
        <w:pStyle w:val="BodyText"/>
        <w:numPr>
          <w:ilvl w:val="0"/>
          <w:numId w:val="58"/>
        </w:numPr>
      </w:pPr>
      <w:r>
        <w:rPr>
          <w:lang w:eastAsia="en-AU"/>
        </w:rPr>
        <w:t>Future strategic direction</w:t>
      </w:r>
    </w:p>
    <w:p w14:paraId="22864F1C" w14:textId="77777777" w:rsidR="00AD045F" w:rsidRDefault="00AD045F" w:rsidP="00AD045F">
      <w:pPr>
        <w:pStyle w:val="BodyText"/>
        <w:numPr>
          <w:ilvl w:val="0"/>
          <w:numId w:val="58"/>
        </w:numPr>
      </w:pPr>
      <w:r>
        <w:rPr>
          <w:lang w:eastAsia="en-AU"/>
        </w:rPr>
        <w:t>Achievability and influence</w:t>
      </w:r>
    </w:p>
    <w:p w14:paraId="1595A4F0" w14:textId="77777777" w:rsidR="00AD045F" w:rsidRDefault="00AD045F" w:rsidP="00AD045F">
      <w:pPr>
        <w:pStyle w:val="BodyText"/>
        <w:numPr>
          <w:ilvl w:val="0"/>
          <w:numId w:val="58"/>
        </w:numPr>
      </w:pPr>
      <w:r>
        <w:rPr>
          <w:lang w:eastAsia="en-AU"/>
        </w:rPr>
        <w:t>Reliability</w:t>
      </w:r>
    </w:p>
    <w:p w14:paraId="14FBDF66" w14:textId="69DF395C" w:rsidR="00AD045F" w:rsidRPr="007C7D20" w:rsidRDefault="00AD045F">
      <w:pPr>
        <w:pStyle w:val="BodyText12ptBefore"/>
        <w:rPr>
          <w:lang w:eastAsia="en-AU"/>
        </w:rPr>
      </w:pPr>
      <w:r>
        <w:rPr>
          <w:lang w:eastAsia="en-AU"/>
        </w:rPr>
        <w:t xml:space="preserve">The model will be developed in detail over 2018/19 with a view to its full implementation in the 2020/21 budget period.  The potential for a pilot period or </w:t>
      </w:r>
      <w:r w:rsidR="00322CA6">
        <w:rPr>
          <w:lang w:eastAsia="en-AU"/>
        </w:rPr>
        <w:t>off-line</w:t>
      </w:r>
      <w:r>
        <w:rPr>
          <w:lang w:eastAsia="en-AU"/>
        </w:rPr>
        <w:t xml:space="preserve"> testing with a selection of councils will be determined as part of the necessary consultation with local governments.</w:t>
      </w:r>
    </w:p>
    <w:p w14:paraId="417D09D7" w14:textId="47670210" w:rsidR="008277BB" w:rsidRPr="00417CAC" w:rsidRDefault="008277BB" w:rsidP="008277BB">
      <w:pPr>
        <w:pStyle w:val="Heading3"/>
        <w:rPr>
          <w:color w:val="B3272F" w:themeColor="text2"/>
          <w:sz w:val="21"/>
          <w:szCs w:val="21"/>
        </w:rPr>
      </w:pPr>
      <w:bookmarkStart w:id="23" w:name="_Toc524957298"/>
      <w:r>
        <w:rPr>
          <w:color w:val="B3272F" w:themeColor="text2"/>
          <w:sz w:val="21"/>
          <w:szCs w:val="21"/>
        </w:rPr>
        <w:t xml:space="preserve">3.3 </w:t>
      </w:r>
      <w:r w:rsidRPr="00417CAC">
        <w:rPr>
          <w:color w:val="B3272F" w:themeColor="text2"/>
          <w:sz w:val="21"/>
          <w:szCs w:val="21"/>
        </w:rPr>
        <w:t xml:space="preserve">Review </w:t>
      </w:r>
      <w:r>
        <w:rPr>
          <w:color w:val="B3272F" w:themeColor="text2"/>
          <w:sz w:val="21"/>
          <w:szCs w:val="21"/>
        </w:rPr>
        <w:t>Community</w:t>
      </w:r>
      <w:r w:rsidRPr="00417CAC">
        <w:rPr>
          <w:color w:val="B3272F" w:themeColor="text2"/>
          <w:sz w:val="21"/>
          <w:szCs w:val="21"/>
        </w:rPr>
        <w:t xml:space="preserve"> Satisfaction Survey</w:t>
      </w:r>
      <w:bookmarkEnd w:id="23"/>
    </w:p>
    <w:p w14:paraId="74EF548B" w14:textId="5026F965" w:rsidR="008277BB" w:rsidRDefault="008277BB" w:rsidP="008277BB">
      <w:pPr>
        <w:pStyle w:val="BodyText12ptBefore"/>
        <w:rPr>
          <w:lang w:eastAsia="en-AU"/>
        </w:rPr>
      </w:pPr>
      <w:r>
        <w:rPr>
          <w:lang w:eastAsia="en-AU"/>
        </w:rPr>
        <w:t>Since 1998, LGV has coordinated and administered the annual State-wide Local Government Community Satisfaction Survey (CSS).  The survey seeks to determine community satisfaction across a range of council service areas for each participating local government authority.</w:t>
      </w:r>
    </w:p>
    <w:p w14:paraId="1C8B57BA" w14:textId="77777777" w:rsidR="008277BB" w:rsidRDefault="008277BB" w:rsidP="008277BB">
      <w:pPr>
        <w:pStyle w:val="BodyText12ptBefore"/>
        <w:rPr>
          <w:lang w:eastAsia="en-AU"/>
        </w:rPr>
      </w:pPr>
      <w:r>
        <w:rPr>
          <w:lang w:eastAsia="en-AU"/>
        </w:rPr>
        <w:t>Three indicators (two Governance and one Road) in the LGPRF are based on the results of the CSS, requiring councils to use the CSS process or ensure they source equivalent information to satisfy the audit requirements of the LGPRF.</w:t>
      </w:r>
    </w:p>
    <w:p w14:paraId="28B13E88" w14:textId="77777777" w:rsidR="008277BB" w:rsidRDefault="008277BB" w:rsidP="008277BB">
      <w:pPr>
        <w:pStyle w:val="BodyText12ptBefore"/>
        <w:rPr>
          <w:lang w:eastAsia="en-AU"/>
        </w:rPr>
      </w:pPr>
      <w:r>
        <w:rPr>
          <w:lang w:eastAsia="en-AU"/>
        </w:rPr>
        <w:t>Consultation with councils in 2012 resulted in significant changes being made to the methodology and content of the survey to better capture the specific requirements of individual Victorian councils, while increasing the flexibility of costing options and providing trend data with some context to the quantitative results.</w:t>
      </w:r>
    </w:p>
    <w:p w14:paraId="4E595566" w14:textId="5E88A6B0" w:rsidR="008277BB" w:rsidRPr="007C7D20" w:rsidRDefault="008277BB" w:rsidP="007C7D20">
      <w:pPr>
        <w:pStyle w:val="BodyText12ptBefore"/>
      </w:pPr>
      <w:r>
        <w:rPr>
          <w:lang w:eastAsia="en-AU"/>
        </w:rPr>
        <w:t xml:space="preserve">Maintaining the CSS’ importance and place is a strategic aim of the Victorian Government. The CSS is a rich data source, and while councils utilise the CSS in different ways, a review presents an opportunity to enhance its value for all councils and the community.  The review will undertake a targeted consultation with local </w:t>
      </w:r>
      <w:proofErr w:type="gramStart"/>
      <w:r>
        <w:rPr>
          <w:lang w:eastAsia="en-AU"/>
        </w:rPr>
        <w:t>governments, and</w:t>
      </w:r>
      <w:proofErr w:type="gramEnd"/>
      <w:r>
        <w:rPr>
          <w:lang w:eastAsia="en-AU"/>
        </w:rPr>
        <w:t xml:space="preserve"> prepare a report with recommendations for the Ministe</w:t>
      </w:r>
      <w:r w:rsidR="00E23129">
        <w:rPr>
          <w:lang w:eastAsia="en-AU"/>
        </w:rPr>
        <w:t>r for Local Government in 2019.</w:t>
      </w:r>
    </w:p>
    <w:p w14:paraId="2966A6C8" w14:textId="43A1BF10" w:rsidR="00E01AA8" w:rsidRDefault="00E01AA8" w:rsidP="007C7D20">
      <w:pPr>
        <w:pStyle w:val="Heading3"/>
      </w:pPr>
      <w:bookmarkStart w:id="24" w:name="_Toc524957299"/>
      <w:r w:rsidRPr="007C7D20">
        <w:rPr>
          <w:color w:val="B3272F" w:themeColor="text2"/>
          <w:sz w:val="21"/>
          <w:szCs w:val="21"/>
        </w:rPr>
        <w:t>3.4 Increase KYC functionality for Councils</w:t>
      </w:r>
      <w:bookmarkStart w:id="25" w:name="_Hlk518479890"/>
      <w:bookmarkEnd w:id="24"/>
    </w:p>
    <w:p w14:paraId="31930F90" w14:textId="1A16CC6F" w:rsidR="009925F8" w:rsidRDefault="00775D80" w:rsidP="00775D80">
      <w:pPr>
        <w:pStyle w:val="BodyText12ptBefore"/>
      </w:pPr>
      <w:r>
        <w:t>LGV is</w:t>
      </w:r>
      <w:r w:rsidR="009925F8">
        <w:t xml:space="preserve"> continually scoping updates and opportunities for </w:t>
      </w:r>
      <w:bookmarkEnd w:id="25"/>
      <w:r w:rsidR="009925F8">
        <w:t>the Kn</w:t>
      </w:r>
      <w:r>
        <w:t xml:space="preserve">ow Your Council (KYC) </w:t>
      </w:r>
      <w:r>
        <w:t xml:space="preserve">website.  </w:t>
      </w:r>
      <w:r w:rsidR="009925F8">
        <w:t xml:space="preserve">During this period, LGV will conduct a technical review of the website and </w:t>
      </w:r>
      <w:r w:rsidR="000A6C8C">
        <w:t xml:space="preserve">develop a product roadmap with </w:t>
      </w:r>
      <w:r w:rsidR="0017384D">
        <w:t xml:space="preserve">plans for enhancements. </w:t>
      </w:r>
    </w:p>
    <w:p w14:paraId="307B304C" w14:textId="248B183C" w:rsidR="0017384D" w:rsidRDefault="0017384D" w:rsidP="007C7D20">
      <w:pPr>
        <w:pStyle w:val="BodyText"/>
      </w:pPr>
      <w:r>
        <w:t>These enhancements will investigate improvements in respect to:</w:t>
      </w:r>
    </w:p>
    <w:p w14:paraId="7117142D" w14:textId="6498D716" w:rsidR="0017384D" w:rsidRDefault="0017384D" w:rsidP="007C7D20">
      <w:pPr>
        <w:pStyle w:val="ListBullet"/>
      </w:pPr>
      <w:r>
        <w:t>the upload of Victorian Grants Commission data</w:t>
      </w:r>
    </w:p>
    <w:p w14:paraId="453A9644" w14:textId="20FB839D" w:rsidR="0017384D" w:rsidRDefault="0017384D" w:rsidP="007C7D20">
      <w:pPr>
        <w:pStyle w:val="ListBullet"/>
      </w:pPr>
      <w:r>
        <w:t>the ability for Council’s to update their profile information</w:t>
      </w:r>
    </w:p>
    <w:p w14:paraId="6096DE3B" w14:textId="77777777" w:rsidR="0017384D" w:rsidRDefault="0017384D" w:rsidP="007C7D20">
      <w:pPr>
        <w:pStyle w:val="ListBullet"/>
      </w:pPr>
      <w:r>
        <w:t>improvements to council data uploads and interfaces</w:t>
      </w:r>
    </w:p>
    <w:p w14:paraId="2A153ED8" w14:textId="13C37AFA" w:rsidR="0017384D" w:rsidRDefault="004E0ED5" w:rsidP="007C7D20">
      <w:pPr>
        <w:pStyle w:val="ListBullet"/>
      </w:pPr>
      <w:r>
        <w:t>allowing council</w:t>
      </w:r>
      <w:r w:rsidR="0017384D" w:rsidRPr="008251CE">
        <w:t xml:space="preserve">s to track </w:t>
      </w:r>
      <w:r w:rsidR="0017384D" w:rsidRPr="00C571BC">
        <w:t>website usage</w:t>
      </w:r>
      <w:r w:rsidR="0017384D">
        <w:t>.</w:t>
      </w:r>
    </w:p>
    <w:p w14:paraId="17663444" w14:textId="1313A949" w:rsidR="00775D80" w:rsidRDefault="00775D80" w:rsidP="00FB7646">
      <w:pPr>
        <w:pStyle w:val="BodyText"/>
        <w:rPr>
          <w:lang w:eastAsia="en-AU"/>
        </w:rPr>
      </w:pPr>
      <w:r>
        <w:t>The</w:t>
      </w:r>
      <w:r w:rsidR="001524EB">
        <w:t xml:space="preserve">se and other </w:t>
      </w:r>
      <w:r>
        <w:t xml:space="preserve">administrative improvements to KYC are </w:t>
      </w:r>
      <w:r w:rsidR="00E112CB">
        <w:t>intended</w:t>
      </w:r>
      <w:r>
        <w:t xml:space="preserve"> to reduce costs and delays for councils.  They also position the LGPRF and KYC system to accommodate new innovations in data management and presentation proposed </w:t>
      </w:r>
      <w:r w:rsidR="00EC669F">
        <w:t>for the medium term</w:t>
      </w:r>
      <w:r>
        <w:t>.</w:t>
      </w:r>
    </w:p>
    <w:p w14:paraId="1A0D4F13" w14:textId="4D2A7A42" w:rsidR="00E23129" w:rsidRPr="007C7D20" w:rsidRDefault="00E23129">
      <w:pPr>
        <w:pStyle w:val="Heading3"/>
        <w:rPr>
          <w:color w:val="B3272F" w:themeColor="text2"/>
          <w:sz w:val="21"/>
          <w:szCs w:val="21"/>
        </w:rPr>
      </w:pPr>
      <w:bookmarkStart w:id="26" w:name="_Toc524957300"/>
      <w:r w:rsidRPr="007C7D20">
        <w:rPr>
          <w:color w:val="B3272F" w:themeColor="text2"/>
          <w:sz w:val="21"/>
          <w:szCs w:val="21"/>
        </w:rPr>
        <w:t>3.5 Promote KYC</w:t>
      </w:r>
      <w:bookmarkEnd w:id="26"/>
    </w:p>
    <w:p w14:paraId="4EAAA749" w14:textId="7566B47C" w:rsidR="00BB695F" w:rsidRDefault="00FB2A97" w:rsidP="007C7D20">
      <w:pPr>
        <w:pStyle w:val="BodyText"/>
      </w:pPr>
      <w:r>
        <w:t xml:space="preserve">KYC </w:t>
      </w:r>
      <w:r w:rsidR="00BB695F">
        <w:t>serves as the v</w:t>
      </w:r>
      <w:r>
        <w:t>isible front of the LGPRF</w:t>
      </w:r>
      <w:r w:rsidR="00BB695F">
        <w:t>.</w:t>
      </w:r>
      <w:r w:rsidR="00E112CB">
        <w:t xml:space="preserve">  </w:t>
      </w:r>
      <w:r w:rsidR="00BB695F">
        <w:t xml:space="preserve">It has not been formally promoted since the launch in 2014/15. As LGV launches a </w:t>
      </w:r>
      <w:r w:rsidR="00E23129">
        <w:t>three-year</w:t>
      </w:r>
      <w:r w:rsidR="00BB695F">
        <w:t xml:space="preserve"> plan with significant improvements to the reporting framework, options are being considering </w:t>
      </w:r>
      <w:proofErr w:type="gramStart"/>
      <w:r w:rsidR="00BB695F">
        <w:t>to increase</w:t>
      </w:r>
      <w:proofErr w:type="gramEnd"/>
      <w:r w:rsidR="00BB695F">
        <w:t xml:space="preserve"> traffic to and usage of the site. </w:t>
      </w:r>
      <w:proofErr w:type="gramStart"/>
      <w:r w:rsidR="009925F8">
        <w:t>A number of</w:t>
      </w:r>
      <w:proofErr w:type="gramEnd"/>
      <w:r w:rsidR="009925F8">
        <w:t xml:space="preserve"> low cost/high impact options will be considered, including utilising social media platforms and roadshows visiting council sites. </w:t>
      </w:r>
    </w:p>
    <w:p w14:paraId="49C2DB9D" w14:textId="18E863EC" w:rsidR="005B63AA" w:rsidRDefault="005B63AA" w:rsidP="007C7D20">
      <w:pPr>
        <w:pStyle w:val="Heading3"/>
      </w:pPr>
      <w:bookmarkStart w:id="27" w:name="_Toc524957301"/>
      <w:r w:rsidRPr="007C7D20">
        <w:rPr>
          <w:color w:val="B3272F" w:themeColor="text2"/>
          <w:sz w:val="21"/>
          <w:szCs w:val="21"/>
        </w:rPr>
        <w:t>3.6 Research alternative data sets</w:t>
      </w:r>
      <w:bookmarkEnd w:id="27"/>
    </w:p>
    <w:p w14:paraId="19D90534" w14:textId="264E0FA1" w:rsidR="00F4204E" w:rsidRDefault="00B461DA" w:rsidP="007C7D20">
      <w:pPr>
        <w:pStyle w:val="BodyText12ptBefore"/>
      </w:pPr>
      <w:r w:rsidRPr="00417CAC">
        <w:t xml:space="preserve">Research </w:t>
      </w:r>
      <w:r w:rsidR="00F4204E">
        <w:t xml:space="preserve">will be conducted across additional datasets for </w:t>
      </w:r>
      <w:r w:rsidR="005963E2">
        <w:t xml:space="preserve">potential </w:t>
      </w:r>
      <w:r w:rsidR="00F4204E">
        <w:t xml:space="preserve">inclusion in the framework with a focus on high value </w:t>
      </w:r>
      <w:r w:rsidR="005963E2">
        <w:t xml:space="preserve">to Councils and </w:t>
      </w:r>
      <w:r w:rsidR="00F4204E">
        <w:t xml:space="preserve">low effort required to collect, collate and utilise. </w:t>
      </w:r>
    </w:p>
    <w:p w14:paraId="0A09702D" w14:textId="0D4A0651" w:rsidR="008D1124" w:rsidRDefault="00EC2D83" w:rsidP="00417CAC">
      <w:pPr>
        <w:pStyle w:val="BodyText"/>
      </w:pPr>
      <w:r>
        <w:rPr>
          <w:lang w:eastAsia="en-AU"/>
        </w:rPr>
        <w:t>Additional</w:t>
      </w:r>
      <w:r w:rsidR="00726387">
        <w:rPr>
          <w:lang w:eastAsia="en-AU"/>
        </w:rPr>
        <w:t xml:space="preserve"> data sets </w:t>
      </w:r>
      <w:r>
        <w:rPr>
          <w:lang w:eastAsia="en-AU"/>
        </w:rPr>
        <w:t xml:space="preserve">may </w:t>
      </w:r>
      <w:r w:rsidR="008D1124">
        <w:rPr>
          <w:lang w:eastAsia="en-AU"/>
        </w:rPr>
        <w:t>includ</w:t>
      </w:r>
      <w:r w:rsidR="00726387">
        <w:rPr>
          <w:lang w:eastAsia="en-AU"/>
        </w:rPr>
        <w:t>e</w:t>
      </w:r>
      <w:r w:rsidR="008D1124">
        <w:rPr>
          <w:lang w:eastAsia="en-AU"/>
        </w:rPr>
        <w:t xml:space="preserve"> Family </w:t>
      </w:r>
      <w:r w:rsidR="003E5737">
        <w:rPr>
          <w:lang w:eastAsia="en-AU"/>
        </w:rPr>
        <w:t>Violence</w:t>
      </w:r>
      <w:r w:rsidR="008D1124">
        <w:rPr>
          <w:lang w:eastAsia="en-AU"/>
        </w:rPr>
        <w:t xml:space="preserve"> Prevention, small business applications and economic development</w:t>
      </w:r>
      <w:r w:rsidR="00726387">
        <w:rPr>
          <w:lang w:eastAsia="en-AU"/>
        </w:rPr>
        <w:t>, each reflecting commitments and priorities of the Victorian Government</w:t>
      </w:r>
      <w:r w:rsidR="008D1124">
        <w:rPr>
          <w:lang w:eastAsia="en-AU"/>
        </w:rPr>
        <w:t xml:space="preserve">. </w:t>
      </w:r>
    </w:p>
    <w:p w14:paraId="17B066A2" w14:textId="4F0D9721" w:rsidR="005963E2" w:rsidRPr="00AC7FED" w:rsidRDefault="00E23129" w:rsidP="005963E2">
      <w:pPr>
        <w:pStyle w:val="Heading4"/>
        <w:rPr>
          <w:rFonts w:cstheme="majorHAnsi"/>
        </w:rPr>
      </w:pPr>
      <w:r>
        <w:rPr>
          <w:rFonts w:cstheme="majorHAnsi"/>
        </w:rPr>
        <w:t xml:space="preserve">3.6.1 </w:t>
      </w:r>
      <w:r w:rsidR="005963E2" w:rsidRPr="00AC7FED">
        <w:rPr>
          <w:rFonts w:cstheme="majorHAnsi"/>
        </w:rPr>
        <w:t>Family violence prevention</w:t>
      </w:r>
    </w:p>
    <w:p w14:paraId="655E2001" w14:textId="77777777" w:rsidR="005963E2" w:rsidRPr="00AC7FED" w:rsidRDefault="005963E2" w:rsidP="005963E2">
      <w:pPr>
        <w:pStyle w:val="BodyText12ptBefore"/>
        <w:rPr>
          <w:rFonts w:asciiTheme="majorHAnsi" w:eastAsia="Calibri" w:hAnsiTheme="majorHAnsi" w:cstheme="majorHAnsi"/>
        </w:rPr>
      </w:pPr>
      <w:r w:rsidRPr="00AC7FED">
        <w:rPr>
          <w:rFonts w:asciiTheme="majorHAnsi" w:eastAsia="Calibri" w:hAnsiTheme="majorHAnsi" w:cstheme="majorHAnsi"/>
        </w:rPr>
        <w:t xml:space="preserve">The Royal Commission into Family Violence made 227 recommendations to </w:t>
      </w:r>
      <w:r>
        <w:rPr>
          <w:rFonts w:asciiTheme="majorHAnsi" w:eastAsia="Calibri" w:hAnsiTheme="majorHAnsi" w:cstheme="majorHAnsi"/>
        </w:rPr>
        <w:t>reform</w:t>
      </w:r>
      <w:r w:rsidRPr="00AC7FED">
        <w:rPr>
          <w:rFonts w:asciiTheme="majorHAnsi" w:eastAsia="Calibri" w:hAnsiTheme="majorHAnsi" w:cstheme="majorHAnsi"/>
        </w:rPr>
        <w:t xml:space="preserve"> Victoria’s response to family violence. One of those recommendations was: </w:t>
      </w:r>
    </w:p>
    <w:p w14:paraId="66FEA752" w14:textId="77777777" w:rsidR="005963E2" w:rsidRPr="00BD1FCB" w:rsidRDefault="005963E2" w:rsidP="007C7D20">
      <w:pPr>
        <w:pStyle w:val="Quote"/>
        <w:ind w:left="0"/>
        <w:rPr>
          <w:rFonts w:eastAsia="Calibri"/>
        </w:rPr>
      </w:pPr>
      <w:r w:rsidRPr="00BD1FCB">
        <w:rPr>
          <w:rFonts w:eastAsia="Calibri"/>
        </w:rPr>
        <w:t>Recommendation 202: Consider how local council performance measures can encourage family violence prevention.</w:t>
      </w:r>
    </w:p>
    <w:p w14:paraId="5265D047" w14:textId="77777777" w:rsidR="005963E2" w:rsidRPr="007C7D20" w:rsidRDefault="005963E2" w:rsidP="007C7D20">
      <w:pPr>
        <w:pStyle w:val="Quote"/>
        <w:rPr>
          <w:rFonts w:eastAsia="Calibri"/>
          <w:sz w:val="18"/>
        </w:rPr>
      </w:pPr>
      <w:r w:rsidRPr="007C7D20">
        <w:rPr>
          <w:rFonts w:eastAsia="Calibri"/>
          <w:sz w:val="18"/>
        </w:rPr>
        <w:t>With the advice of the Family Violence Agency, the Victorian Secretaries Board Family Violence Sub-</w:t>
      </w:r>
      <w:r w:rsidRPr="007C7D20">
        <w:rPr>
          <w:rFonts w:eastAsia="Calibri"/>
          <w:sz w:val="18"/>
        </w:rPr>
        <w:lastRenderedPageBreak/>
        <w:t>committee consider how to ensure that local council performance measures are used to encourage local council activities designed to prevent family violence and to assess the outcomes of any services they provide to victims and perpetrators of family violence.</w:t>
      </w:r>
    </w:p>
    <w:p w14:paraId="26F40551" w14:textId="765E6595" w:rsidR="005963E2" w:rsidRPr="00AC7FED" w:rsidRDefault="005963E2" w:rsidP="005963E2">
      <w:pPr>
        <w:pStyle w:val="BodyText"/>
        <w:rPr>
          <w:rFonts w:asciiTheme="majorHAnsi" w:eastAsia="Calibri" w:hAnsiTheme="majorHAnsi" w:cstheme="majorHAnsi"/>
        </w:rPr>
      </w:pPr>
      <w:r w:rsidRPr="00AC7FED">
        <w:rPr>
          <w:rFonts w:asciiTheme="majorHAnsi" w:eastAsia="Calibri" w:hAnsiTheme="majorHAnsi" w:cstheme="majorHAnsi"/>
        </w:rPr>
        <w:t xml:space="preserve">Given family violence prevention </w:t>
      </w:r>
      <w:r w:rsidR="00322CA6">
        <w:rPr>
          <w:rFonts w:asciiTheme="majorHAnsi" w:eastAsia="Calibri" w:hAnsiTheme="majorHAnsi" w:cstheme="majorHAnsi"/>
        </w:rPr>
        <w:t>involves</w:t>
      </w:r>
      <w:r w:rsidRPr="00AC7FED">
        <w:rPr>
          <w:rFonts w:asciiTheme="majorHAnsi" w:eastAsia="Calibri" w:hAnsiTheme="majorHAnsi" w:cstheme="majorHAnsi"/>
        </w:rPr>
        <w:t xml:space="preserve"> </w:t>
      </w:r>
      <w:r w:rsidR="00322CA6">
        <w:rPr>
          <w:rFonts w:asciiTheme="majorHAnsi" w:eastAsia="Calibri" w:hAnsiTheme="majorHAnsi" w:cstheme="majorHAnsi"/>
        </w:rPr>
        <w:t>complex</w:t>
      </w:r>
      <w:r w:rsidRPr="00AC7FED">
        <w:rPr>
          <w:rFonts w:asciiTheme="majorHAnsi" w:eastAsia="Calibri" w:hAnsiTheme="majorHAnsi" w:cstheme="majorHAnsi"/>
        </w:rPr>
        <w:t xml:space="preserve"> </w:t>
      </w:r>
      <w:r>
        <w:rPr>
          <w:rFonts w:asciiTheme="majorHAnsi" w:eastAsia="Calibri" w:hAnsiTheme="majorHAnsi" w:cstheme="majorHAnsi"/>
        </w:rPr>
        <w:t>externalities</w:t>
      </w:r>
      <w:r w:rsidRPr="00AC7FED">
        <w:rPr>
          <w:rFonts w:asciiTheme="majorHAnsi" w:eastAsia="Calibri" w:hAnsiTheme="majorHAnsi" w:cstheme="majorHAnsi"/>
        </w:rPr>
        <w:t>, LGV does not believe a specific service area or</w:t>
      </w:r>
      <w:r>
        <w:rPr>
          <w:rFonts w:asciiTheme="majorHAnsi" w:eastAsia="Calibri" w:hAnsiTheme="majorHAnsi" w:cstheme="majorHAnsi"/>
        </w:rPr>
        <w:t xml:space="preserve"> performance</w:t>
      </w:r>
      <w:r w:rsidRPr="00AC7FED">
        <w:rPr>
          <w:rFonts w:asciiTheme="majorHAnsi" w:eastAsia="Calibri" w:hAnsiTheme="majorHAnsi" w:cstheme="majorHAnsi"/>
        </w:rPr>
        <w:t xml:space="preserve"> indicator </w:t>
      </w:r>
      <w:r>
        <w:rPr>
          <w:rFonts w:asciiTheme="majorHAnsi" w:eastAsia="Calibri" w:hAnsiTheme="majorHAnsi" w:cstheme="majorHAnsi"/>
        </w:rPr>
        <w:t xml:space="preserve">for this purpose </w:t>
      </w:r>
      <w:r w:rsidRPr="00AC7FED">
        <w:rPr>
          <w:rFonts w:asciiTheme="majorHAnsi" w:eastAsia="Calibri" w:hAnsiTheme="majorHAnsi" w:cstheme="majorHAnsi"/>
        </w:rPr>
        <w:t xml:space="preserve">should be introduced at this time. </w:t>
      </w:r>
      <w:r>
        <w:rPr>
          <w:rFonts w:asciiTheme="majorHAnsi" w:eastAsia="Calibri" w:hAnsiTheme="majorHAnsi" w:cstheme="majorHAnsi"/>
        </w:rPr>
        <w:t>There are limitations to the LGPRF providing</w:t>
      </w:r>
      <w:r w:rsidR="00726387">
        <w:rPr>
          <w:rFonts w:asciiTheme="majorHAnsi" w:eastAsia="Calibri" w:hAnsiTheme="majorHAnsi" w:cstheme="majorHAnsi"/>
        </w:rPr>
        <w:t xml:space="preserve"> meaningful</w:t>
      </w:r>
      <w:r>
        <w:rPr>
          <w:rFonts w:asciiTheme="majorHAnsi" w:eastAsia="Calibri" w:hAnsiTheme="majorHAnsi" w:cstheme="majorHAnsi"/>
        </w:rPr>
        <w:t xml:space="preserve"> insight into the actions of a local government addressing complex societal challenges such as family violence without proper investigation and consideration. LGV will undertake</w:t>
      </w:r>
      <w:r w:rsidRPr="00514EFA">
        <w:rPr>
          <w:rFonts w:asciiTheme="majorHAnsi" w:eastAsia="Calibri" w:hAnsiTheme="majorHAnsi" w:cstheme="majorHAnsi"/>
        </w:rPr>
        <w:t xml:space="preserve"> research and development of appropriate indicators to measure performance and provide advice</w:t>
      </w:r>
      <w:r>
        <w:rPr>
          <w:rFonts w:asciiTheme="majorHAnsi" w:eastAsia="Calibri" w:hAnsiTheme="majorHAnsi" w:cstheme="majorHAnsi"/>
        </w:rPr>
        <w:t xml:space="preserve"> </w:t>
      </w:r>
      <w:r w:rsidRPr="00514EFA">
        <w:rPr>
          <w:rFonts w:asciiTheme="majorHAnsi" w:eastAsia="Calibri" w:hAnsiTheme="majorHAnsi" w:cstheme="majorHAnsi"/>
        </w:rPr>
        <w:t>to the Victorian Secretaries Board Family Violence Sub-committee.</w:t>
      </w:r>
    </w:p>
    <w:p w14:paraId="7A7CBFE0" w14:textId="1E6BFA9E" w:rsidR="005963E2" w:rsidRPr="00AC7FED" w:rsidRDefault="00E23129" w:rsidP="005963E2">
      <w:pPr>
        <w:pStyle w:val="Heading4"/>
        <w:rPr>
          <w:rFonts w:cstheme="majorHAnsi"/>
        </w:rPr>
      </w:pPr>
      <w:r>
        <w:rPr>
          <w:rFonts w:cstheme="majorHAnsi"/>
        </w:rPr>
        <w:t xml:space="preserve">3.6.2 </w:t>
      </w:r>
      <w:r w:rsidR="005963E2" w:rsidRPr="00AC7FED">
        <w:rPr>
          <w:rFonts w:cstheme="majorHAnsi"/>
        </w:rPr>
        <w:t>Small business applications</w:t>
      </w:r>
      <w:r w:rsidR="005963E2">
        <w:rPr>
          <w:rFonts w:cstheme="majorHAnsi"/>
        </w:rPr>
        <w:t xml:space="preserve"> </w:t>
      </w:r>
    </w:p>
    <w:p w14:paraId="1ED9F135" w14:textId="6DACB27A" w:rsidR="005963E2" w:rsidRDefault="005963E2" w:rsidP="005963E2">
      <w:pPr>
        <w:pStyle w:val="BodyText"/>
        <w:rPr>
          <w:rFonts w:asciiTheme="majorHAnsi" w:hAnsiTheme="majorHAnsi" w:cstheme="majorHAnsi"/>
        </w:rPr>
      </w:pPr>
      <w:r w:rsidRPr="00AC7FED">
        <w:rPr>
          <w:rFonts w:asciiTheme="majorHAnsi" w:hAnsiTheme="majorHAnsi" w:cstheme="majorHAnsi"/>
        </w:rPr>
        <w:t xml:space="preserve">The Small Business Regulation Review (SBRR) was announced in 2016 as part of the Victorian Government’s approach to regulation reform. The review looked through the eyes of small businesses at the regulations and processes they need to deal with to start and grow a </w:t>
      </w:r>
      <w:proofErr w:type="gramStart"/>
      <w:r w:rsidRPr="00AC7FED">
        <w:rPr>
          <w:rFonts w:asciiTheme="majorHAnsi" w:hAnsiTheme="majorHAnsi" w:cstheme="majorHAnsi"/>
        </w:rPr>
        <w:t>business, and</w:t>
      </w:r>
      <w:proofErr w:type="gramEnd"/>
      <w:r w:rsidRPr="00AC7FED">
        <w:rPr>
          <w:rFonts w:asciiTheme="majorHAnsi" w:hAnsiTheme="majorHAnsi" w:cstheme="majorHAnsi"/>
        </w:rPr>
        <w:t xml:space="preserve"> sought to find practical reforms to save businesses time and money.</w:t>
      </w:r>
      <w:r>
        <w:rPr>
          <w:rFonts w:asciiTheme="majorHAnsi" w:hAnsiTheme="majorHAnsi" w:cstheme="majorHAnsi"/>
        </w:rPr>
        <w:t xml:space="preserve">  </w:t>
      </w:r>
      <w:r w:rsidRPr="00AC7FED">
        <w:rPr>
          <w:rFonts w:asciiTheme="majorHAnsi" w:hAnsiTheme="majorHAnsi" w:cstheme="majorHAnsi"/>
        </w:rPr>
        <w:t xml:space="preserve">One of the items which </w:t>
      </w:r>
      <w:r>
        <w:rPr>
          <w:rFonts w:asciiTheme="majorHAnsi" w:hAnsiTheme="majorHAnsi" w:cstheme="majorHAnsi"/>
        </w:rPr>
        <w:t>emerged o</w:t>
      </w:r>
      <w:r w:rsidRPr="00AC7FED">
        <w:rPr>
          <w:rFonts w:asciiTheme="majorHAnsi" w:hAnsiTheme="majorHAnsi" w:cstheme="majorHAnsi"/>
        </w:rPr>
        <w:t>ut of the SBRR was for LGV to introduce an indicator on the processing times in each council for small business applications.</w:t>
      </w:r>
      <w:r>
        <w:rPr>
          <w:rFonts w:asciiTheme="majorHAnsi" w:hAnsiTheme="majorHAnsi" w:cstheme="majorHAnsi"/>
        </w:rPr>
        <w:t xml:space="preserve"> This work is to be done with the existing SBRR working group as it </w:t>
      </w:r>
      <w:proofErr w:type="gramStart"/>
      <w:r>
        <w:rPr>
          <w:rFonts w:asciiTheme="majorHAnsi" w:hAnsiTheme="majorHAnsi" w:cstheme="majorHAnsi"/>
        </w:rPr>
        <w:t>pilots</w:t>
      </w:r>
      <w:proofErr w:type="gramEnd"/>
      <w:r>
        <w:rPr>
          <w:rFonts w:asciiTheme="majorHAnsi" w:hAnsiTheme="majorHAnsi" w:cstheme="majorHAnsi"/>
        </w:rPr>
        <w:t xml:space="preserve"> initiatives with councils. </w:t>
      </w:r>
    </w:p>
    <w:p w14:paraId="1547D77A" w14:textId="531DA036" w:rsidR="00E23129" w:rsidRPr="00AC7FED" w:rsidRDefault="00E23129" w:rsidP="007C7D20">
      <w:pPr>
        <w:pStyle w:val="Heading4"/>
        <w:rPr>
          <w:rFonts w:cstheme="majorHAnsi"/>
        </w:rPr>
      </w:pPr>
      <w:r>
        <w:rPr>
          <w:rFonts w:cstheme="majorHAnsi"/>
        </w:rPr>
        <w:t>3.6.3 Economic Development</w:t>
      </w:r>
    </w:p>
    <w:p w14:paraId="2A074969" w14:textId="413F9810" w:rsidR="005963E2" w:rsidRDefault="005963E2" w:rsidP="005963E2">
      <w:pPr>
        <w:pStyle w:val="BodyText"/>
        <w:rPr>
          <w:rFonts w:asciiTheme="majorHAnsi" w:hAnsiTheme="majorHAnsi" w:cstheme="majorHAnsi"/>
        </w:rPr>
      </w:pPr>
      <w:r w:rsidRPr="00743479">
        <w:rPr>
          <w:rFonts w:asciiTheme="majorHAnsi" w:hAnsiTheme="majorHAnsi" w:cstheme="majorHAnsi"/>
        </w:rPr>
        <w:t>Noting the relationship of small business regulation with the broader economic development performance indicators, development work to ensure the current economic development indicator suite remains meaningful will be undertaken.  The Victorian</w:t>
      </w:r>
      <w:r w:rsidR="00424C25">
        <w:rPr>
          <w:rFonts w:asciiTheme="majorHAnsi" w:hAnsiTheme="majorHAnsi" w:cstheme="majorHAnsi"/>
        </w:rPr>
        <w:t xml:space="preserve"> Auditor-</w:t>
      </w:r>
      <w:r>
        <w:rPr>
          <w:rFonts w:asciiTheme="majorHAnsi" w:hAnsiTheme="majorHAnsi" w:cstheme="majorHAnsi"/>
        </w:rPr>
        <w:t xml:space="preserve">General tabled the report </w:t>
      </w:r>
      <w:r>
        <w:rPr>
          <w:rFonts w:asciiTheme="majorHAnsi" w:hAnsiTheme="majorHAnsi" w:cstheme="majorHAnsi"/>
          <w:i/>
        </w:rPr>
        <w:t>Local Government and Economic Development</w:t>
      </w:r>
      <w:r w:rsidR="00424C25">
        <w:rPr>
          <w:rFonts w:asciiTheme="majorHAnsi" w:hAnsiTheme="majorHAnsi" w:cstheme="majorHAnsi"/>
        </w:rPr>
        <w:t xml:space="preserve"> in March 2018.  The Auditor-</w:t>
      </w:r>
      <w:r>
        <w:rPr>
          <w:rFonts w:asciiTheme="majorHAnsi" w:hAnsiTheme="majorHAnsi" w:cstheme="majorHAnsi"/>
        </w:rPr>
        <w:t xml:space="preserve">General recommended that: </w:t>
      </w:r>
    </w:p>
    <w:p w14:paraId="7497FBBC" w14:textId="77777777" w:rsidR="005963E2" w:rsidRPr="00CE569D" w:rsidRDefault="005963E2" w:rsidP="007C7D20">
      <w:pPr>
        <w:pStyle w:val="Quote"/>
      </w:pPr>
      <w:r>
        <w:t>“</w:t>
      </w:r>
      <w:r w:rsidRPr="00CE569D">
        <w:t>LGV identify and collect relevant information for planning and reporting on economic development—including completion of Local Government Victoria’s ongoing work with the Economic Development Australia Victorian State Practitioners Network</w:t>
      </w:r>
      <w:r>
        <w:t>”</w:t>
      </w:r>
      <w:r w:rsidRPr="00CE569D">
        <w:t xml:space="preserve">.  </w:t>
      </w:r>
    </w:p>
    <w:p w14:paraId="2D35AD3B" w14:textId="1EEE0815" w:rsidR="00EC2D83" w:rsidRPr="007C7D20" w:rsidRDefault="005963E2" w:rsidP="00EC2D83">
      <w:pPr>
        <w:pStyle w:val="BodyText"/>
      </w:pPr>
      <w:r>
        <w:rPr>
          <w:rFonts w:asciiTheme="majorHAnsi" w:hAnsiTheme="majorHAnsi" w:cstheme="majorHAnsi"/>
        </w:rPr>
        <w:t>LGV will refine this set further with the proposed new additions to be integrated into the LGPRF</w:t>
      </w:r>
      <w:r w:rsidR="0017384D">
        <w:rPr>
          <w:rFonts w:asciiTheme="majorHAnsi" w:hAnsiTheme="majorHAnsi" w:cstheme="majorHAnsi"/>
        </w:rPr>
        <w:t xml:space="preserve"> </w:t>
      </w:r>
      <w:r>
        <w:rPr>
          <w:rFonts w:asciiTheme="majorHAnsi" w:hAnsiTheme="majorHAnsi" w:cstheme="majorHAnsi"/>
        </w:rPr>
        <w:t>for 2019</w:t>
      </w:r>
      <w:r w:rsidR="00EC2D83">
        <w:rPr>
          <w:rFonts w:asciiTheme="majorHAnsi" w:hAnsiTheme="majorHAnsi" w:cstheme="majorHAnsi"/>
        </w:rPr>
        <w:t>/</w:t>
      </w:r>
      <w:r>
        <w:rPr>
          <w:rFonts w:asciiTheme="majorHAnsi" w:hAnsiTheme="majorHAnsi" w:cstheme="majorHAnsi"/>
        </w:rPr>
        <w:t xml:space="preserve">20. </w:t>
      </w:r>
      <w:r>
        <w:t xml:space="preserve">The cost indicator </w:t>
      </w:r>
      <w:r w:rsidR="001524EB">
        <w:t xml:space="preserve">will </w:t>
      </w:r>
      <w:r>
        <w:t xml:space="preserve">be consistent with the existing cost indicators, measuring the direct cost of the service as a proportion of either the municipal population or the number of businesses within the municipality. </w:t>
      </w:r>
      <w:r w:rsidR="00322CA6">
        <w:t>To</w:t>
      </w:r>
      <w:r>
        <w:t xml:space="preserve"> align this service area to the framework, two more indicators will be developed to cover the quality and service outcome dimensions.</w:t>
      </w:r>
    </w:p>
    <w:p w14:paraId="1FE61C5F" w14:textId="77777777" w:rsidR="00F260DD" w:rsidRDefault="00F260DD" w:rsidP="00FB7646">
      <w:pPr>
        <w:pStyle w:val="BodyText"/>
      </w:pPr>
    </w:p>
    <w:p w14:paraId="48686C94" w14:textId="77777777" w:rsidR="009315DF" w:rsidRDefault="009315DF" w:rsidP="00FB7646">
      <w:pPr>
        <w:pStyle w:val="BodyText"/>
      </w:pPr>
    </w:p>
    <w:p w14:paraId="30021E96" w14:textId="77777777" w:rsidR="009315DF" w:rsidRDefault="009315DF" w:rsidP="00FB7646">
      <w:pPr>
        <w:pStyle w:val="BodyText"/>
      </w:pPr>
    </w:p>
    <w:p w14:paraId="55654C85" w14:textId="77777777" w:rsidR="009315DF" w:rsidRDefault="009315DF" w:rsidP="00FB7646">
      <w:pPr>
        <w:pStyle w:val="BodyText"/>
      </w:pPr>
    </w:p>
    <w:p w14:paraId="60414251" w14:textId="77777777" w:rsidR="009315DF" w:rsidRDefault="009315DF" w:rsidP="00FB7646">
      <w:pPr>
        <w:pStyle w:val="BodyText"/>
      </w:pPr>
    </w:p>
    <w:p w14:paraId="2C898582" w14:textId="77777777" w:rsidR="009315DF" w:rsidRDefault="009315DF" w:rsidP="00FB7646">
      <w:pPr>
        <w:pStyle w:val="BodyText"/>
      </w:pPr>
    </w:p>
    <w:p w14:paraId="7A2F8785" w14:textId="77777777" w:rsidR="009315DF" w:rsidRDefault="009315DF" w:rsidP="00FB7646">
      <w:pPr>
        <w:pStyle w:val="BodyText"/>
      </w:pPr>
    </w:p>
    <w:p w14:paraId="1844B69E" w14:textId="77777777" w:rsidR="009315DF" w:rsidRDefault="009315DF" w:rsidP="00FB7646">
      <w:pPr>
        <w:pStyle w:val="BodyText"/>
      </w:pPr>
    </w:p>
    <w:p w14:paraId="7299AAA7" w14:textId="77777777" w:rsidR="009315DF" w:rsidRDefault="009315DF" w:rsidP="00FB7646">
      <w:pPr>
        <w:pStyle w:val="BodyText"/>
      </w:pPr>
    </w:p>
    <w:p w14:paraId="5E9255A0" w14:textId="77777777" w:rsidR="009315DF" w:rsidRDefault="009315DF" w:rsidP="00FB7646">
      <w:pPr>
        <w:pStyle w:val="BodyText"/>
      </w:pPr>
    </w:p>
    <w:p w14:paraId="23E35565" w14:textId="77777777" w:rsidR="009315DF" w:rsidRDefault="009315DF" w:rsidP="00FB7646">
      <w:pPr>
        <w:pStyle w:val="BodyText"/>
      </w:pPr>
    </w:p>
    <w:p w14:paraId="07FB72B7" w14:textId="77777777" w:rsidR="009315DF" w:rsidRDefault="009315DF" w:rsidP="00FB7646">
      <w:pPr>
        <w:pStyle w:val="BodyText"/>
      </w:pPr>
    </w:p>
    <w:p w14:paraId="61BBFBC5" w14:textId="77777777" w:rsidR="009315DF" w:rsidRDefault="009315DF" w:rsidP="00FB7646">
      <w:pPr>
        <w:pStyle w:val="BodyText"/>
      </w:pPr>
    </w:p>
    <w:p w14:paraId="11842F49" w14:textId="77777777" w:rsidR="009315DF" w:rsidRDefault="009315DF" w:rsidP="00FB7646">
      <w:pPr>
        <w:pStyle w:val="BodyText"/>
      </w:pPr>
    </w:p>
    <w:p w14:paraId="61231C04" w14:textId="77777777" w:rsidR="009315DF" w:rsidRDefault="009315DF" w:rsidP="00FB7646">
      <w:pPr>
        <w:pStyle w:val="BodyText"/>
      </w:pPr>
    </w:p>
    <w:p w14:paraId="073D78E4" w14:textId="77777777" w:rsidR="009315DF" w:rsidRDefault="009315DF" w:rsidP="00FB7646">
      <w:pPr>
        <w:pStyle w:val="BodyText"/>
      </w:pPr>
    </w:p>
    <w:p w14:paraId="06B8197D" w14:textId="77777777" w:rsidR="009315DF" w:rsidRDefault="009315DF" w:rsidP="00FB7646">
      <w:pPr>
        <w:pStyle w:val="BodyText"/>
      </w:pPr>
    </w:p>
    <w:p w14:paraId="78CBC32D" w14:textId="77777777" w:rsidR="009315DF" w:rsidRDefault="009315DF" w:rsidP="00FB7646">
      <w:pPr>
        <w:pStyle w:val="BodyText"/>
      </w:pPr>
    </w:p>
    <w:p w14:paraId="21D446CC" w14:textId="77777777" w:rsidR="009315DF" w:rsidRDefault="009315DF" w:rsidP="00FB7646">
      <w:pPr>
        <w:pStyle w:val="BodyText"/>
      </w:pPr>
    </w:p>
    <w:p w14:paraId="6CC7B5BB" w14:textId="77777777" w:rsidR="009315DF" w:rsidRDefault="009315DF" w:rsidP="00FB7646">
      <w:pPr>
        <w:pStyle w:val="BodyText"/>
      </w:pPr>
    </w:p>
    <w:p w14:paraId="7414BDD7" w14:textId="77777777" w:rsidR="009315DF" w:rsidRDefault="009315DF" w:rsidP="00FB7646">
      <w:pPr>
        <w:pStyle w:val="BodyText"/>
      </w:pPr>
    </w:p>
    <w:p w14:paraId="27D28395" w14:textId="77777777" w:rsidR="009315DF" w:rsidRDefault="009315DF" w:rsidP="00FB7646">
      <w:pPr>
        <w:pStyle w:val="BodyText"/>
      </w:pPr>
    </w:p>
    <w:p w14:paraId="1A28E0F8" w14:textId="77777777" w:rsidR="009315DF" w:rsidRDefault="009315DF" w:rsidP="00FB7646">
      <w:pPr>
        <w:pStyle w:val="BodyText"/>
      </w:pPr>
    </w:p>
    <w:p w14:paraId="3C1B297A" w14:textId="77777777" w:rsidR="009315DF" w:rsidRDefault="009315DF" w:rsidP="00FB7646">
      <w:pPr>
        <w:pStyle w:val="BodyText"/>
      </w:pPr>
    </w:p>
    <w:p w14:paraId="691DAC0A" w14:textId="77777777" w:rsidR="009315DF" w:rsidRDefault="009315DF" w:rsidP="00FB7646">
      <w:pPr>
        <w:pStyle w:val="BodyText"/>
      </w:pPr>
    </w:p>
    <w:p w14:paraId="58CCE6D9" w14:textId="77777777" w:rsidR="009315DF" w:rsidRDefault="009315DF" w:rsidP="00FB7646">
      <w:pPr>
        <w:pStyle w:val="BodyText"/>
      </w:pPr>
    </w:p>
    <w:p w14:paraId="1F352655" w14:textId="325DEFFF" w:rsidR="009315DF" w:rsidRDefault="009315DF" w:rsidP="00FB7646">
      <w:pPr>
        <w:pStyle w:val="BodyText"/>
        <w:sectPr w:rsidR="009315DF" w:rsidSect="00AD045F">
          <w:pgSz w:w="11907" w:h="16840" w:code="9"/>
          <w:pgMar w:top="2127" w:right="1134" w:bottom="1134" w:left="1134" w:header="284" w:footer="284" w:gutter="0"/>
          <w:cols w:num="2" w:space="283"/>
          <w:docGrid w:linePitch="360"/>
        </w:sectPr>
      </w:pPr>
    </w:p>
    <w:p w14:paraId="21CB29B8" w14:textId="77777777" w:rsidR="0040178D" w:rsidRDefault="0040178D" w:rsidP="00FB7646">
      <w:pPr>
        <w:pStyle w:val="BodyText"/>
        <w:rPr>
          <w:lang w:eastAsia="en-AU"/>
        </w:rPr>
      </w:pPr>
    </w:p>
    <w:p w14:paraId="01EE990E" w14:textId="77777777" w:rsidR="00665F05" w:rsidRPr="00FB7646" w:rsidRDefault="00665F05" w:rsidP="00FB7646">
      <w:pPr>
        <w:pStyle w:val="BodyText"/>
        <w:rPr>
          <w:lang w:eastAsia="en-AU"/>
        </w:rPr>
        <w:sectPr w:rsidR="00665F05" w:rsidRPr="00FB7646" w:rsidSect="007C7D20">
          <w:type w:val="continuous"/>
          <w:pgSz w:w="11907" w:h="16840" w:code="9"/>
          <w:pgMar w:top="2127" w:right="1134" w:bottom="1134" w:left="1134" w:header="284" w:footer="284" w:gutter="0"/>
          <w:cols w:num="2" w:space="283"/>
          <w:docGrid w:linePitch="360"/>
        </w:sectPr>
      </w:pPr>
    </w:p>
    <w:p w14:paraId="27B640FF" w14:textId="77777777" w:rsidR="00F260DD" w:rsidRDefault="00F260DD" w:rsidP="00F260DD">
      <w:pPr>
        <w:pStyle w:val="Heading1"/>
        <w:sectPr w:rsidR="00F260DD" w:rsidSect="00784F75">
          <w:pgSz w:w="11907" w:h="16840" w:code="9"/>
          <w:pgMar w:top="2268" w:right="1134" w:bottom="1134" w:left="1134" w:header="284" w:footer="284" w:gutter="0"/>
          <w:cols w:num="2" w:space="283"/>
          <w:docGrid w:linePitch="360"/>
        </w:sectPr>
      </w:pPr>
    </w:p>
    <w:p w14:paraId="5E86B007" w14:textId="3972FD8A" w:rsidR="007B41DB" w:rsidRPr="008711C4" w:rsidRDefault="00E01AA8" w:rsidP="007C7D20">
      <w:pPr>
        <w:pStyle w:val="Heading1"/>
      </w:pPr>
      <w:bookmarkStart w:id="28" w:name="_Toc517191073"/>
      <w:bookmarkStart w:id="29" w:name="_Toc524957302"/>
      <w:bookmarkStart w:id="30" w:name="_Hlk519754311"/>
      <w:r>
        <w:t>4</w:t>
      </w:r>
      <w:r w:rsidR="000C70D2">
        <w:t>.</w:t>
      </w:r>
      <w:r w:rsidR="0069438C" w:rsidRPr="008711C4">
        <w:t xml:space="preserve"> </w:t>
      </w:r>
      <w:r w:rsidR="00BF7EEB">
        <w:t xml:space="preserve">Medium Term </w:t>
      </w:r>
      <w:r w:rsidR="0069438C" w:rsidRPr="008711C4">
        <w:t xml:space="preserve">Strategic </w:t>
      </w:r>
      <w:r w:rsidR="00053710" w:rsidRPr="008711C4">
        <w:t xml:space="preserve">Actions </w:t>
      </w:r>
      <w:r w:rsidR="00BF7EEB">
        <w:t>(</w:t>
      </w:r>
      <w:bookmarkEnd w:id="28"/>
      <w:r w:rsidR="00485025" w:rsidRPr="008711C4">
        <w:t>2019/20</w:t>
      </w:r>
      <w:r w:rsidR="00BF7EEB">
        <w:t>)</w:t>
      </w:r>
      <w:bookmarkEnd w:id="29"/>
    </w:p>
    <w:bookmarkEnd w:id="30"/>
    <w:p w14:paraId="5A0EAC4E" w14:textId="77777777" w:rsidR="00F260DD" w:rsidRDefault="00F260DD" w:rsidP="00F65442">
      <w:pPr>
        <w:pStyle w:val="BodyText12ptBefore"/>
        <w:rPr>
          <w:lang w:eastAsia="en-AU"/>
        </w:rPr>
        <w:sectPr w:rsidR="00F260DD" w:rsidSect="007C7D20">
          <w:type w:val="continuous"/>
          <w:pgSz w:w="11907" w:h="16840" w:code="9"/>
          <w:pgMar w:top="2268" w:right="1134" w:bottom="1134" w:left="1134" w:header="284" w:footer="284" w:gutter="0"/>
          <w:cols w:space="283"/>
          <w:docGrid w:linePitch="360"/>
        </w:sectPr>
      </w:pPr>
    </w:p>
    <w:p w14:paraId="0564F2F6" w14:textId="5093185E" w:rsidR="006E1B48" w:rsidRDefault="0004518D" w:rsidP="00F65442">
      <w:pPr>
        <w:pStyle w:val="BodyText12ptBefore"/>
      </w:pPr>
      <w:r>
        <w:t>This section describes the main components of medium term reforms to the LGPRF to be undertaken in the 2019/20 Financial year</w:t>
      </w:r>
      <w:r w:rsidR="00157B3D">
        <w:rPr>
          <w:lang w:eastAsia="en-AU"/>
        </w:rPr>
        <w:t xml:space="preserve">.  The </w:t>
      </w:r>
      <w:r w:rsidR="00053710">
        <w:rPr>
          <w:lang w:eastAsia="en-AU"/>
        </w:rPr>
        <w:t xml:space="preserve">strategic actions </w:t>
      </w:r>
      <w:r w:rsidR="00157B3D">
        <w:rPr>
          <w:lang w:eastAsia="en-AU"/>
        </w:rPr>
        <w:t xml:space="preserve">and directions specified below </w:t>
      </w:r>
      <w:r w:rsidR="00F062B6">
        <w:rPr>
          <w:lang w:eastAsia="en-AU"/>
        </w:rPr>
        <w:t>may</w:t>
      </w:r>
      <w:r w:rsidR="00157B3D">
        <w:rPr>
          <w:lang w:eastAsia="en-AU"/>
        </w:rPr>
        <w:t xml:space="preserve"> not yet have </w:t>
      </w:r>
      <w:r w:rsidR="002D5D2F">
        <w:rPr>
          <w:lang w:eastAsia="en-AU"/>
        </w:rPr>
        <w:t xml:space="preserve">specific </w:t>
      </w:r>
      <w:r w:rsidR="00157B3D">
        <w:rPr>
          <w:lang w:eastAsia="en-AU"/>
        </w:rPr>
        <w:t>identified dates for their implementation</w:t>
      </w:r>
      <w:r w:rsidR="002D5D2F">
        <w:rPr>
          <w:lang w:eastAsia="en-AU"/>
        </w:rPr>
        <w:t xml:space="preserve"> other than being in place after the 2019</w:t>
      </w:r>
      <w:r w:rsidR="00053710">
        <w:rPr>
          <w:lang w:eastAsia="en-AU"/>
        </w:rPr>
        <w:t>/</w:t>
      </w:r>
      <w:r w:rsidR="002D5D2F">
        <w:rPr>
          <w:lang w:eastAsia="en-AU"/>
        </w:rPr>
        <w:t>20 reporting year</w:t>
      </w:r>
      <w:r w:rsidR="00157B3D">
        <w:rPr>
          <w:lang w:eastAsia="en-AU"/>
        </w:rPr>
        <w:t>.</w:t>
      </w:r>
      <w:r w:rsidR="004B1ED0">
        <w:rPr>
          <w:lang w:eastAsia="en-AU"/>
        </w:rPr>
        <w:t xml:space="preserve">  </w:t>
      </w:r>
      <w:r w:rsidR="007E651B">
        <w:rPr>
          <w:lang w:eastAsia="en-AU"/>
        </w:rPr>
        <w:t>These will be devised as part of the detailed development of these directions.</w:t>
      </w:r>
      <w:r w:rsidR="00157B3D">
        <w:rPr>
          <w:lang w:eastAsia="en-AU"/>
        </w:rPr>
        <w:t xml:space="preserve"> </w:t>
      </w:r>
    </w:p>
    <w:p w14:paraId="0D918457" w14:textId="44A75673" w:rsidR="00584C57" w:rsidRDefault="000E1A61">
      <w:pPr>
        <w:pStyle w:val="BodyText12ptBefore"/>
      </w:pPr>
      <w:r>
        <w:t>The key deliverables are:</w:t>
      </w:r>
    </w:p>
    <w:p w14:paraId="272A47A8" w14:textId="70483EC4" w:rsidR="00D312EE" w:rsidRDefault="00D37783" w:rsidP="00D312EE">
      <w:pPr>
        <w:pStyle w:val="QuoteBullet"/>
      </w:pPr>
      <w:r>
        <w:t>Prepare</w:t>
      </w:r>
      <w:r w:rsidR="00D312EE">
        <w:t xml:space="preserve"> performance target setting system</w:t>
      </w:r>
    </w:p>
    <w:p w14:paraId="3156A63D" w14:textId="69F6CCA7" w:rsidR="004A092C" w:rsidRDefault="001A5933" w:rsidP="004A092C">
      <w:pPr>
        <w:pStyle w:val="QuoteBullet"/>
      </w:pPr>
      <w:r>
        <w:t>Expand b</w:t>
      </w:r>
      <w:r w:rsidR="004A092C">
        <w:t>enchmarking</w:t>
      </w:r>
    </w:p>
    <w:p w14:paraId="0D9548FD" w14:textId="013D2BC6" w:rsidR="00053710" w:rsidRDefault="00053710" w:rsidP="006E1B48">
      <w:pPr>
        <w:pStyle w:val="QuoteBullet"/>
      </w:pPr>
      <w:r>
        <w:t>Develop and implement improved data uploading</w:t>
      </w:r>
    </w:p>
    <w:p w14:paraId="22C4FE68" w14:textId="13CDF453" w:rsidR="004507A4" w:rsidRDefault="004507A4" w:rsidP="006E1B48">
      <w:pPr>
        <w:pStyle w:val="QuoteBullet"/>
      </w:pPr>
      <w:r>
        <w:t xml:space="preserve">Research and develop </w:t>
      </w:r>
      <w:r w:rsidR="00DC5CBC">
        <w:t xml:space="preserve">Application </w:t>
      </w:r>
      <w:proofErr w:type="spellStart"/>
      <w:r w:rsidR="00DC5CBC">
        <w:t>Progra</w:t>
      </w:r>
      <w:r w:rsidR="00FC0BDB">
        <w:t>m</w:t>
      </w:r>
      <w:r w:rsidR="004A092C">
        <w:t>med</w:t>
      </w:r>
      <w:proofErr w:type="spellEnd"/>
      <w:r w:rsidR="004A092C">
        <w:t xml:space="preserve"> Interfaces</w:t>
      </w:r>
    </w:p>
    <w:p w14:paraId="2E18AF78" w14:textId="657D63AD" w:rsidR="00083C9C" w:rsidRDefault="00053710" w:rsidP="00083C9C">
      <w:pPr>
        <w:pStyle w:val="QuoteBullet"/>
      </w:pPr>
      <w:r>
        <w:t xml:space="preserve">Improve alignment with Model </w:t>
      </w:r>
      <w:r w:rsidR="000A1F81">
        <w:t>B</w:t>
      </w:r>
      <w:r>
        <w:t xml:space="preserve">udget and Financial </w:t>
      </w:r>
      <w:r w:rsidR="000A1F81">
        <w:t>R</w:t>
      </w:r>
      <w:r>
        <w:t>eports</w:t>
      </w:r>
    </w:p>
    <w:p w14:paraId="50A2683A" w14:textId="7FFA51B5" w:rsidR="00681E31" w:rsidRDefault="00681E31" w:rsidP="00083C9C">
      <w:pPr>
        <w:pStyle w:val="QuoteBullet"/>
      </w:pPr>
      <w:r>
        <w:t>Research Public Value of Performance Reporting</w:t>
      </w:r>
    </w:p>
    <w:p w14:paraId="4AC35800" w14:textId="2C81495E" w:rsidR="00D312EE" w:rsidRDefault="00E01AA8" w:rsidP="00D312EE">
      <w:pPr>
        <w:pStyle w:val="Heading3"/>
        <w:rPr>
          <w:color w:val="B3272F" w:themeColor="text2"/>
          <w:sz w:val="21"/>
          <w:szCs w:val="21"/>
        </w:rPr>
      </w:pPr>
      <w:bookmarkStart w:id="31" w:name="_Toc524957303"/>
      <w:r>
        <w:rPr>
          <w:color w:val="B3272F" w:themeColor="text2"/>
          <w:sz w:val="21"/>
          <w:szCs w:val="21"/>
        </w:rPr>
        <w:t xml:space="preserve">4.1 </w:t>
      </w:r>
      <w:r w:rsidR="00520A02">
        <w:rPr>
          <w:color w:val="B3272F" w:themeColor="text2"/>
          <w:sz w:val="21"/>
          <w:szCs w:val="21"/>
        </w:rPr>
        <w:t>Prepare</w:t>
      </w:r>
      <w:r w:rsidR="00D312EE" w:rsidRPr="0053033E">
        <w:rPr>
          <w:color w:val="B3272F" w:themeColor="text2"/>
          <w:sz w:val="21"/>
          <w:szCs w:val="21"/>
        </w:rPr>
        <w:t xml:space="preserve"> Performance Target</w:t>
      </w:r>
      <w:r w:rsidR="00D312EE">
        <w:rPr>
          <w:color w:val="B3272F" w:themeColor="text2"/>
          <w:sz w:val="21"/>
          <w:szCs w:val="21"/>
        </w:rPr>
        <w:t xml:space="preserve"> setting</w:t>
      </w:r>
      <w:r w:rsidR="005F5FFB">
        <w:rPr>
          <w:color w:val="B3272F" w:themeColor="text2"/>
          <w:sz w:val="21"/>
          <w:szCs w:val="21"/>
        </w:rPr>
        <w:t xml:space="preserve"> system</w:t>
      </w:r>
      <w:bookmarkEnd w:id="31"/>
    </w:p>
    <w:p w14:paraId="4313CFAB" w14:textId="043E593D" w:rsidR="00D312EE" w:rsidRDefault="00D312EE" w:rsidP="00D312EE">
      <w:pPr>
        <w:pStyle w:val="BodyText12ptBefore"/>
      </w:pPr>
      <w:r w:rsidRPr="005864E5">
        <w:t xml:space="preserve">During </w:t>
      </w:r>
      <w:r w:rsidR="001A5933">
        <w:t>2019/20</w:t>
      </w:r>
      <w:r w:rsidRPr="005864E5">
        <w:t xml:space="preserve">, </w:t>
      </w:r>
      <w:r w:rsidR="00D37783">
        <w:t xml:space="preserve">LGV will prepare councils for the target setting </w:t>
      </w:r>
      <w:r w:rsidR="00E541DA">
        <w:t xml:space="preserve">process utilising the </w:t>
      </w:r>
      <w:r w:rsidR="00D37783">
        <w:t>methodology</w:t>
      </w:r>
      <w:r w:rsidR="00E541DA">
        <w:t xml:space="preserve"> developed in the 2018/19 year</w:t>
      </w:r>
      <w:r w:rsidR="00D37783">
        <w:t>. This will include assistance and extensive consultation on the preparation of targets</w:t>
      </w:r>
      <w:r w:rsidR="00497494">
        <w:t xml:space="preserve"> with councils</w:t>
      </w:r>
      <w:r w:rsidR="00D37783">
        <w:t xml:space="preserve">. </w:t>
      </w:r>
    </w:p>
    <w:p w14:paraId="3A9A71D7" w14:textId="1E1A7DC5" w:rsidR="00D312EE" w:rsidRDefault="00E541DA" w:rsidP="00D312EE">
      <w:pPr>
        <w:pStyle w:val="BodyText"/>
        <w:rPr>
          <w:lang w:eastAsia="en-AU"/>
        </w:rPr>
      </w:pPr>
      <w:r>
        <w:rPr>
          <w:lang w:eastAsia="en-AU"/>
        </w:rPr>
        <w:t>The target setting process will follow the agreed principle of LGV nominating the selection of current LGPRF indicators and councils setting the targets</w:t>
      </w:r>
      <w:r w:rsidR="00D312EE">
        <w:rPr>
          <w:lang w:eastAsia="en-AU"/>
        </w:rPr>
        <w:t xml:space="preserve">. </w:t>
      </w:r>
    </w:p>
    <w:p w14:paraId="1C026217" w14:textId="0953EE16" w:rsidR="00AD045F" w:rsidRPr="00417CAC" w:rsidRDefault="00AD045F" w:rsidP="00AD045F">
      <w:pPr>
        <w:pStyle w:val="Heading3"/>
        <w:rPr>
          <w:color w:val="B3272F" w:themeColor="text2"/>
          <w:sz w:val="21"/>
          <w:szCs w:val="21"/>
        </w:rPr>
      </w:pPr>
      <w:bookmarkStart w:id="32" w:name="_Toc524957304"/>
      <w:r>
        <w:rPr>
          <w:color w:val="B3272F" w:themeColor="text2"/>
          <w:sz w:val="21"/>
          <w:szCs w:val="21"/>
        </w:rPr>
        <w:t xml:space="preserve">4.2 Expand </w:t>
      </w:r>
      <w:r w:rsidR="001A5933">
        <w:rPr>
          <w:color w:val="B3272F" w:themeColor="text2"/>
          <w:sz w:val="21"/>
          <w:szCs w:val="21"/>
        </w:rPr>
        <w:t>b</w:t>
      </w:r>
      <w:r w:rsidRPr="00417CAC">
        <w:rPr>
          <w:color w:val="B3272F" w:themeColor="text2"/>
          <w:sz w:val="21"/>
          <w:szCs w:val="21"/>
        </w:rPr>
        <w:t>enchmarking</w:t>
      </w:r>
      <w:bookmarkEnd w:id="32"/>
    </w:p>
    <w:p w14:paraId="2279CAC6" w14:textId="2AE2B5F6" w:rsidR="00AD045F" w:rsidRDefault="00AD045F" w:rsidP="00AD045F">
      <w:pPr>
        <w:pStyle w:val="BodyText12ptBefore"/>
        <w:rPr>
          <w:lang w:eastAsia="en-AU"/>
        </w:rPr>
      </w:pPr>
      <w:r>
        <w:rPr>
          <w:lang w:eastAsia="en-AU"/>
        </w:rPr>
        <w:t xml:space="preserve">Also discussed during the Technical Working Group period was changes to the benchmarking (comparison) of indicators as presented on KYC.  It was noted that benchmarking that allows comparison between all councils across the whole LGPRF indicator set is currently possible, but only by manually comparing data points.  The automated features on the KYC website allow a council to be </w:t>
      </w:r>
      <w:r>
        <w:rPr>
          <w:lang w:eastAsia="en-AU"/>
        </w:rPr>
        <w:t>compared to only 4 others in their respective cohort, limiting the convenience and functionality of the site.</w:t>
      </w:r>
    </w:p>
    <w:p w14:paraId="3564CD2C" w14:textId="2218A4C2" w:rsidR="00AD045F" w:rsidRDefault="00AD045F" w:rsidP="00AD045F">
      <w:pPr>
        <w:pStyle w:val="BodyText12ptBefore"/>
        <w:rPr>
          <w:lang w:eastAsia="en-AU"/>
        </w:rPr>
      </w:pPr>
      <w:r>
        <w:rPr>
          <w:lang w:eastAsia="en-AU"/>
        </w:rPr>
        <w:t xml:space="preserve">Recognising that full comparison </w:t>
      </w:r>
      <w:r w:rsidR="001A5933">
        <w:rPr>
          <w:lang w:eastAsia="en-AU"/>
        </w:rPr>
        <w:t>is</w:t>
      </w:r>
      <w:r>
        <w:rPr>
          <w:lang w:eastAsia="en-AU"/>
        </w:rPr>
        <w:t xml:space="preserve"> possible, albeit in an inconvenient way, a move toward a more open presentation of benchmarking was supported</w:t>
      </w:r>
      <w:r w:rsidR="00792C17">
        <w:rPr>
          <w:lang w:eastAsia="en-AU"/>
        </w:rPr>
        <w:t xml:space="preserve"> by the technical working groups</w:t>
      </w:r>
      <w:r>
        <w:rPr>
          <w:lang w:eastAsia="en-AU"/>
        </w:rPr>
        <w:t>.  To deliver this, a reconfiguration of the KYC website to allow comparisons and effective benchmarking across all indicators and dimensions will be developed.</w:t>
      </w:r>
    </w:p>
    <w:p w14:paraId="771FD025" w14:textId="77777777" w:rsidR="00AD045F" w:rsidRDefault="00AD045F" w:rsidP="00AD045F">
      <w:pPr>
        <w:pStyle w:val="BodyText12ptBefore"/>
        <w:rPr>
          <w:lang w:eastAsia="en-AU"/>
        </w:rPr>
      </w:pPr>
      <w:r>
        <w:rPr>
          <w:lang w:eastAsia="en-AU"/>
        </w:rPr>
        <w:t>Such a development would add considerably to the utility of KYC for all stakeholders.  The use of filters to steer comparisons toward like for like councils, i.e. by cohort, size, region or neighbouring and across different years would further enhance the site.  As is currently the case, a graph building function would grow in utility over time as more years of data become available.  Such a feature would add to KYC’s service offer to local governments and the public and, importantly, would not place additional burden on councils as such a system would be largely automated as KYC is further developed.</w:t>
      </w:r>
    </w:p>
    <w:p w14:paraId="6079E9E5" w14:textId="4733E9E2" w:rsidR="00DC4F65" w:rsidRPr="00417CAC" w:rsidRDefault="00AD045F" w:rsidP="007C7D20">
      <w:pPr>
        <w:pStyle w:val="BodyText12ptBefore"/>
      </w:pPr>
      <w:r>
        <w:rPr>
          <w:lang w:eastAsia="en-AU"/>
        </w:rPr>
        <w:t>Development and implementation of KYC’</w:t>
      </w:r>
      <w:r w:rsidR="001A5933">
        <w:rPr>
          <w:lang w:eastAsia="en-AU"/>
        </w:rPr>
        <w:t xml:space="preserve">s benchmarking capability is proposed to </w:t>
      </w:r>
      <w:r>
        <w:rPr>
          <w:lang w:eastAsia="en-AU"/>
        </w:rPr>
        <w:t>be undertaken for implementation for the 2019/20 reporting year.</w:t>
      </w:r>
      <w:r w:rsidR="00A16B0B">
        <w:rPr>
          <w:rStyle w:val="FootnoteReference"/>
          <w:lang w:eastAsia="en-AU"/>
        </w:rPr>
        <w:footnoteReference w:id="5"/>
      </w:r>
    </w:p>
    <w:p w14:paraId="4B4DB4AA" w14:textId="014C0B0C" w:rsidR="00F15D5A" w:rsidRPr="007C7D20" w:rsidRDefault="00F15D5A" w:rsidP="007C7D20">
      <w:pPr>
        <w:pStyle w:val="Heading3"/>
        <w:rPr>
          <w:color w:val="B3272F" w:themeColor="text2"/>
          <w:sz w:val="21"/>
          <w:szCs w:val="21"/>
        </w:rPr>
      </w:pPr>
      <w:bookmarkStart w:id="33" w:name="_Toc524957305"/>
      <w:r w:rsidRPr="007C7D20">
        <w:rPr>
          <w:color w:val="B3272F" w:themeColor="text2"/>
          <w:sz w:val="21"/>
          <w:szCs w:val="21"/>
        </w:rPr>
        <w:t>4.3 Develop and implement improved data uploading</w:t>
      </w:r>
      <w:bookmarkEnd w:id="33"/>
    </w:p>
    <w:p w14:paraId="76D1C7AF" w14:textId="7596366C" w:rsidR="00ED555E" w:rsidRDefault="0059193C" w:rsidP="00417CAC">
      <w:pPr>
        <w:pStyle w:val="BodyText12ptBefore"/>
      </w:pPr>
      <w:r>
        <w:t xml:space="preserve">Central to improving usability </w:t>
      </w:r>
      <w:r w:rsidR="005443E0">
        <w:t>of</w:t>
      </w:r>
      <w:r>
        <w:t xml:space="preserve"> KYC and reduc</w:t>
      </w:r>
      <w:r w:rsidR="001A5933">
        <w:t>ing</w:t>
      </w:r>
      <w:r>
        <w:t xml:space="preserve"> administrative burden is the development and implementation of improved data uploading facilities. </w:t>
      </w:r>
    </w:p>
    <w:p w14:paraId="02FED719" w14:textId="3B7844F8" w:rsidR="006E53AA" w:rsidRPr="00EB50BA" w:rsidRDefault="000C6A21">
      <w:pPr>
        <w:pStyle w:val="BodyText"/>
      </w:pPr>
      <w:r>
        <w:t>This may</w:t>
      </w:r>
      <w:r w:rsidR="007B0C7A">
        <w:t xml:space="preserve"> include facilities </w:t>
      </w:r>
      <w:r>
        <w:t>such as a</w:t>
      </w:r>
      <w:r w:rsidR="0059193C">
        <w:t xml:space="preserve"> </w:t>
      </w:r>
      <w:r w:rsidR="006E53AA">
        <w:t xml:space="preserve">‘drag and drop’ </w:t>
      </w:r>
      <w:r>
        <w:t>option</w:t>
      </w:r>
      <w:r w:rsidR="006E53AA">
        <w:t xml:space="preserve"> in the </w:t>
      </w:r>
      <w:r>
        <w:t xml:space="preserve">short to </w:t>
      </w:r>
      <w:r w:rsidR="006E53AA">
        <w:t>medium term</w:t>
      </w:r>
      <w:r>
        <w:t xml:space="preserve"> or</w:t>
      </w:r>
      <w:r w:rsidR="006E53AA">
        <w:t xml:space="preserve"> the use of internet forms or upload tools to allow ‘direct’ loading of data into the KYC.</w:t>
      </w:r>
      <w:r w:rsidR="00D312EE">
        <w:t xml:space="preserve">  Such improvements will</w:t>
      </w:r>
      <w:r w:rsidR="006E53AA">
        <w:rPr>
          <w:lang w:eastAsia="en-AU"/>
        </w:rPr>
        <w:t xml:space="preserve"> lead to the development of more convenient and streamlined collection for councils, </w:t>
      </w:r>
      <w:r w:rsidR="00D312EE">
        <w:rPr>
          <w:lang w:eastAsia="en-AU"/>
        </w:rPr>
        <w:t>including</w:t>
      </w:r>
      <w:r w:rsidR="006E53AA">
        <w:rPr>
          <w:lang w:eastAsia="en-AU"/>
        </w:rPr>
        <w:t xml:space="preserve"> rolling over previous years and identifying errors via automation.</w:t>
      </w:r>
    </w:p>
    <w:p w14:paraId="0A9B9A63" w14:textId="66F23BC5" w:rsidR="00F15D5A" w:rsidRPr="007C7D20" w:rsidRDefault="00F15D5A" w:rsidP="007C7D20">
      <w:pPr>
        <w:pStyle w:val="Heading3"/>
        <w:rPr>
          <w:color w:val="B3272F" w:themeColor="text2"/>
          <w:sz w:val="21"/>
          <w:szCs w:val="21"/>
        </w:rPr>
      </w:pPr>
      <w:bookmarkStart w:id="34" w:name="_Toc524957306"/>
      <w:r w:rsidRPr="007C7D20">
        <w:rPr>
          <w:color w:val="B3272F" w:themeColor="text2"/>
          <w:sz w:val="21"/>
          <w:szCs w:val="21"/>
        </w:rPr>
        <w:lastRenderedPageBreak/>
        <w:t>4.4 Research and develop App</w:t>
      </w:r>
      <w:r w:rsidR="00163737">
        <w:rPr>
          <w:color w:val="B3272F" w:themeColor="text2"/>
          <w:sz w:val="21"/>
          <w:szCs w:val="21"/>
        </w:rPr>
        <w:t xml:space="preserve">lication </w:t>
      </w:r>
      <w:proofErr w:type="spellStart"/>
      <w:r w:rsidR="001A5933">
        <w:rPr>
          <w:color w:val="B3272F" w:themeColor="text2"/>
          <w:sz w:val="21"/>
          <w:szCs w:val="21"/>
        </w:rPr>
        <w:t>Progra</w:t>
      </w:r>
      <w:r w:rsidR="001A5933" w:rsidRPr="007C7D20">
        <w:rPr>
          <w:color w:val="B3272F" w:themeColor="text2"/>
          <w:sz w:val="21"/>
          <w:szCs w:val="21"/>
        </w:rPr>
        <w:t>m</w:t>
      </w:r>
      <w:r w:rsidR="00497494">
        <w:rPr>
          <w:color w:val="B3272F" w:themeColor="text2"/>
          <w:sz w:val="21"/>
          <w:szCs w:val="21"/>
        </w:rPr>
        <w:t>m</w:t>
      </w:r>
      <w:r w:rsidR="001A5933" w:rsidRPr="007C7D20">
        <w:rPr>
          <w:color w:val="B3272F" w:themeColor="text2"/>
          <w:sz w:val="21"/>
          <w:szCs w:val="21"/>
        </w:rPr>
        <w:t>ed</w:t>
      </w:r>
      <w:proofErr w:type="spellEnd"/>
      <w:r w:rsidRPr="007C7D20">
        <w:rPr>
          <w:color w:val="B3272F" w:themeColor="text2"/>
          <w:sz w:val="21"/>
          <w:szCs w:val="21"/>
        </w:rPr>
        <w:t xml:space="preserve"> Interfaces</w:t>
      </w:r>
      <w:bookmarkEnd w:id="34"/>
    </w:p>
    <w:p w14:paraId="132065E8" w14:textId="75EBE0C3" w:rsidR="001B0BAC" w:rsidRDefault="001B0BAC" w:rsidP="001B0BAC">
      <w:pPr>
        <w:pStyle w:val="BodyText12ptBefore"/>
        <w:rPr>
          <w:lang w:eastAsia="en-AU"/>
        </w:rPr>
      </w:pPr>
      <w:r>
        <w:rPr>
          <w:lang w:eastAsia="en-AU"/>
        </w:rPr>
        <w:t xml:space="preserve">During this period, LGV </w:t>
      </w:r>
      <w:r w:rsidR="001A5933">
        <w:rPr>
          <w:lang w:eastAsia="en-AU"/>
        </w:rPr>
        <w:t>will</w:t>
      </w:r>
      <w:r>
        <w:rPr>
          <w:lang w:eastAsia="en-AU"/>
        </w:rPr>
        <w:t xml:space="preserve"> investigate the potential for automation in data uploading using Applic</w:t>
      </w:r>
      <w:r w:rsidR="00163737">
        <w:rPr>
          <w:lang w:eastAsia="en-AU"/>
        </w:rPr>
        <w:t xml:space="preserve">ation </w:t>
      </w:r>
      <w:proofErr w:type="spellStart"/>
      <w:r w:rsidR="00696CFA">
        <w:rPr>
          <w:lang w:eastAsia="en-AU"/>
        </w:rPr>
        <w:t>Progra</w:t>
      </w:r>
      <w:r w:rsidR="001A5933">
        <w:rPr>
          <w:lang w:eastAsia="en-AU"/>
        </w:rPr>
        <w:t>m</w:t>
      </w:r>
      <w:r w:rsidR="00497494">
        <w:rPr>
          <w:lang w:eastAsia="en-AU"/>
        </w:rPr>
        <w:t>m</w:t>
      </w:r>
      <w:r w:rsidR="001A5933">
        <w:rPr>
          <w:lang w:eastAsia="en-AU"/>
        </w:rPr>
        <w:t>ed</w:t>
      </w:r>
      <w:proofErr w:type="spellEnd"/>
      <w:r>
        <w:rPr>
          <w:lang w:eastAsia="en-AU"/>
        </w:rPr>
        <w:t xml:space="preserve"> Interfaces (API</w:t>
      </w:r>
      <w:r w:rsidR="00E915CD">
        <w:rPr>
          <w:lang w:eastAsia="en-AU"/>
        </w:rPr>
        <w:t>s</w:t>
      </w:r>
      <w:r w:rsidR="001A5933">
        <w:rPr>
          <w:lang w:eastAsia="en-AU"/>
        </w:rPr>
        <w:t>)</w:t>
      </w:r>
      <w:r w:rsidR="001120D8">
        <w:rPr>
          <w:lang w:eastAsia="en-AU"/>
        </w:rPr>
        <w:t xml:space="preserve"> (See Diagram 4.1 – Data flow through API)</w:t>
      </w:r>
      <w:r w:rsidR="001A5933">
        <w:rPr>
          <w:lang w:eastAsia="en-AU"/>
        </w:rPr>
        <w:t>.</w:t>
      </w:r>
      <w:r w:rsidR="000C6A21">
        <w:rPr>
          <w:lang w:eastAsia="en-AU"/>
        </w:rPr>
        <w:t xml:space="preserve"> This would be the next technical progression from the simple data uploading facilities in the previous section.</w:t>
      </w:r>
    </w:p>
    <w:p w14:paraId="155FEB69" w14:textId="407F967F" w:rsidR="00D312EE" w:rsidRPr="007C7D20" w:rsidRDefault="001B0BAC" w:rsidP="00D312EE">
      <w:pPr>
        <w:pStyle w:val="BodyText12ptBefore"/>
      </w:pPr>
      <w:r>
        <w:rPr>
          <w:lang w:eastAsia="en-AU"/>
        </w:rPr>
        <w:t xml:space="preserve">Automation in data uploading would provide a more seamless transition of data between LGV and </w:t>
      </w:r>
      <w:r w:rsidR="004E0ED5">
        <w:rPr>
          <w:lang w:eastAsia="en-AU"/>
        </w:rPr>
        <w:t>c</w:t>
      </w:r>
      <w:r>
        <w:rPr>
          <w:lang w:eastAsia="en-AU"/>
        </w:rPr>
        <w:t>ouncils</w:t>
      </w:r>
      <w:r w:rsidR="00D312EE">
        <w:rPr>
          <w:lang w:eastAsia="en-AU"/>
        </w:rPr>
        <w:t xml:space="preserve"> to</w:t>
      </w:r>
      <w:r>
        <w:rPr>
          <w:lang w:eastAsia="en-AU"/>
        </w:rPr>
        <w:t xml:space="preserve"> reduce workload and</w:t>
      </w:r>
      <w:r w:rsidR="00D312EE">
        <w:rPr>
          <w:lang w:eastAsia="en-AU"/>
        </w:rPr>
        <w:t xml:space="preserve"> imp</w:t>
      </w:r>
      <w:r>
        <w:rPr>
          <w:lang w:eastAsia="en-AU"/>
        </w:rPr>
        <w:t>rove data integrity by removing potential for translation or human error.</w:t>
      </w:r>
      <w:r w:rsidR="00D312EE">
        <w:t xml:space="preserve">  </w:t>
      </w:r>
      <w:r>
        <w:t>In addition, the use of APIs would introduce</w:t>
      </w:r>
      <w:r w:rsidR="00E915CD">
        <w:t xml:space="preserve"> future</w:t>
      </w:r>
      <w:r>
        <w:t xml:space="preserve"> potential for live</w:t>
      </w:r>
      <w:r w:rsidRPr="00181EC2">
        <w:t xml:space="preserve"> updating of results by local governments, permitting them to update reports at will for variances, and providing for greater transparency and accountability to the public.</w:t>
      </w:r>
    </w:p>
    <w:p w14:paraId="717213A9" w14:textId="79207FD6" w:rsidR="001B0BAC" w:rsidRDefault="001B0BAC" w:rsidP="00D312EE">
      <w:pPr>
        <w:pStyle w:val="BodyText12ptBefore"/>
      </w:pPr>
      <w:r>
        <w:t>Within such a system, e</w:t>
      </w:r>
      <w:r w:rsidRPr="003F34EE">
        <w:t>xpansion or development of new optional indicators for use by local governments</w:t>
      </w:r>
      <w:r>
        <w:t xml:space="preserve"> would be easy to develop and deploy</w:t>
      </w:r>
      <w:r w:rsidRPr="003F34EE">
        <w:t>.</w:t>
      </w:r>
      <w:r>
        <w:t xml:space="preserve">  With data uploads and presentation becoming seamless, KYC </w:t>
      </w:r>
      <w:r w:rsidR="00D312EE">
        <w:t xml:space="preserve">can </w:t>
      </w:r>
      <w:r>
        <w:t>become a publication site for council data to present and benchmark with the whole sector.</w:t>
      </w:r>
      <w:r w:rsidR="00792C17">
        <w:rPr>
          <w:rStyle w:val="FootnoteReference"/>
        </w:rPr>
        <w:footnoteReference w:id="6"/>
      </w:r>
    </w:p>
    <w:p w14:paraId="2763BE4D" w14:textId="345BB5D4" w:rsidR="00CE57D6" w:rsidRPr="007C7D20" w:rsidRDefault="00CE57D6" w:rsidP="007C7D20">
      <w:pPr>
        <w:pStyle w:val="Heading3"/>
        <w:rPr>
          <w:color w:val="B3272F" w:themeColor="text2"/>
          <w:sz w:val="21"/>
          <w:szCs w:val="21"/>
        </w:rPr>
      </w:pPr>
      <w:bookmarkStart w:id="35" w:name="_Toc524957307"/>
      <w:r w:rsidRPr="007C7D20">
        <w:rPr>
          <w:color w:val="B3272F" w:themeColor="text2"/>
          <w:sz w:val="21"/>
          <w:szCs w:val="21"/>
        </w:rPr>
        <w:t xml:space="preserve">4.5 Improve alignment with Model </w:t>
      </w:r>
      <w:r w:rsidR="004E0ED5">
        <w:rPr>
          <w:color w:val="B3272F" w:themeColor="text2"/>
          <w:sz w:val="21"/>
          <w:szCs w:val="21"/>
        </w:rPr>
        <w:t>B</w:t>
      </w:r>
      <w:r w:rsidRPr="007C7D20">
        <w:rPr>
          <w:color w:val="B3272F" w:themeColor="text2"/>
          <w:sz w:val="21"/>
          <w:szCs w:val="21"/>
        </w:rPr>
        <w:t>udget and Financial reports</w:t>
      </w:r>
      <w:bookmarkEnd w:id="35"/>
    </w:p>
    <w:p w14:paraId="214B2ECB" w14:textId="54CBBECE" w:rsidR="002C249F" w:rsidRDefault="002C249F" w:rsidP="002C249F">
      <w:pPr>
        <w:pStyle w:val="BodyText12ptBefore"/>
      </w:pPr>
      <w:r>
        <w:t>The integration of the LGPRF with the existing planning and reporting cycle was not pursued in its initial development.  This was intentional, as integration was too ambitious for a new system and would likely hobble the new framework in its initial years.  By building a stable and consistent indicator set for the whole sector, this had to sit removed from the annual budget and reporting cycle.</w:t>
      </w:r>
    </w:p>
    <w:p w14:paraId="5C4ED871" w14:textId="652A7488" w:rsidR="002C249F" w:rsidRDefault="002C249F" w:rsidP="002C249F">
      <w:pPr>
        <w:pStyle w:val="BodyText12ptBefore"/>
      </w:pPr>
      <w:r>
        <w:t xml:space="preserve">It is now time to commence the integration of the LGPRF with the annual budget and reporting cycle of local governments.  While identified as a </w:t>
      </w:r>
      <w:r w:rsidR="004507A4">
        <w:t>long-term</w:t>
      </w:r>
      <w:r>
        <w:t xml:space="preserve"> direction, the process need not be particularly disruptive to either the LGPRF indicator set</w:t>
      </w:r>
      <w:r w:rsidR="009722CB">
        <w:t xml:space="preserve">, the framework </w:t>
      </w:r>
      <w:proofErr w:type="gramStart"/>
      <w:r w:rsidR="009722CB">
        <w:t>as a whole</w:t>
      </w:r>
      <w:r>
        <w:t xml:space="preserve"> or</w:t>
      </w:r>
      <w:proofErr w:type="gramEnd"/>
      <w:r>
        <w:t xml:space="preserve"> local governments.  The key steps are:</w:t>
      </w:r>
    </w:p>
    <w:p w14:paraId="57D257D1" w14:textId="2765161A" w:rsidR="002C249F" w:rsidRDefault="002C249F" w:rsidP="002C249F">
      <w:pPr>
        <w:pStyle w:val="QuoteBullet"/>
      </w:pPr>
      <w:r>
        <w:t>Use of consistent budgeting</w:t>
      </w:r>
      <w:r w:rsidR="00E03EE7">
        <w:t>,</w:t>
      </w:r>
      <w:r>
        <w:t xml:space="preserve"> reporting templates and automation via upload into KYC portal, as per the </w:t>
      </w:r>
      <w:r w:rsidR="00E03EE7">
        <w:t>short</w:t>
      </w:r>
      <w:r w:rsidR="004507A4">
        <w:t>-term</w:t>
      </w:r>
      <w:r>
        <w:t xml:space="preserve"> reforms identified previously</w:t>
      </w:r>
    </w:p>
    <w:p w14:paraId="3B7FD4ED" w14:textId="77777777" w:rsidR="002C249F" w:rsidRDefault="002C249F" w:rsidP="002C249F">
      <w:pPr>
        <w:pStyle w:val="QuoteBullet"/>
      </w:pPr>
      <w:r>
        <w:t xml:space="preserve">Integration of appropriate elements for target setting and reporting into the templates, with the KYC portal reconfigured to automate and streamline this process. </w:t>
      </w:r>
    </w:p>
    <w:p w14:paraId="3218666F" w14:textId="49C8388B" w:rsidR="002C249F" w:rsidRDefault="002C249F" w:rsidP="002C249F">
      <w:pPr>
        <w:pStyle w:val="BodyText12ptBefore"/>
      </w:pPr>
      <w:r>
        <w:t xml:space="preserve">Integration and alignment with the planning, budgeting and reporting cycle would come about primarily via data presentation on KYC; </w:t>
      </w:r>
      <w:r w:rsidR="004507A4">
        <w:t>specifically,</w:t>
      </w:r>
      <w:r>
        <w:t xml:space="preserve"> via the upload of budgets and financial reports and their integrated presentation. </w:t>
      </w:r>
    </w:p>
    <w:p w14:paraId="1D7281FA" w14:textId="3C20C72F" w:rsidR="002C249F" w:rsidRDefault="002C249F" w:rsidP="002C249F">
      <w:pPr>
        <w:pStyle w:val="BodyText12ptBefore"/>
        <w:rPr>
          <w:lang w:eastAsia="en-AU"/>
        </w:rPr>
      </w:pPr>
      <w:r>
        <w:rPr>
          <w:lang w:eastAsia="en-AU"/>
        </w:rPr>
        <w:t>L</w:t>
      </w:r>
      <w:r w:rsidR="00966B94">
        <w:rPr>
          <w:lang w:eastAsia="en-AU"/>
        </w:rPr>
        <w:t>GV</w:t>
      </w:r>
      <w:r>
        <w:rPr>
          <w:lang w:eastAsia="en-AU"/>
        </w:rPr>
        <w:t xml:space="preserve"> now have responsibility </w:t>
      </w:r>
      <w:proofErr w:type="gramStart"/>
      <w:r>
        <w:rPr>
          <w:lang w:eastAsia="en-AU"/>
        </w:rPr>
        <w:t>for the production of</w:t>
      </w:r>
      <w:proofErr w:type="gramEnd"/>
      <w:r>
        <w:rPr>
          <w:lang w:eastAsia="en-AU"/>
        </w:rPr>
        <w:t xml:space="preserve"> the model budget template and the model financial report; two </w:t>
      </w:r>
      <w:r w:rsidR="00E03EE7">
        <w:rPr>
          <w:lang w:eastAsia="en-AU"/>
        </w:rPr>
        <w:t>products</w:t>
      </w:r>
      <w:r>
        <w:rPr>
          <w:lang w:eastAsia="en-AU"/>
        </w:rPr>
        <w:t xml:space="preserve"> in widespread use by local governments.  Each year, LGV updates these model templates and guidance </w:t>
      </w:r>
      <w:r w:rsidR="00E03EE7">
        <w:rPr>
          <w:lang w:eastAsia="en-AU"/>
        </w:rPr>
        <w:t xml:space="preserve">to reflect </w:t>
      </w:r>
      <w:r>
        <w:rPr>
          <w:lang w:eastAsia="en-AU"/>
        </w:rPr>
        <w:t>any legislated changes, as well as changes to Australian Accounting Standards</w:t>
      </w:r>
      <w:r w:rsidRPr="00417CAC">
        <w:rPr>
          <w:lang w:eastAsia="en-AU"/>
        </w:rPr>
        <w:t xml:space="preserve">.  LGV has produced the model financial report since </w:t>
      </w:r>
      <w:r w:rsidR="00696326" w:rsidRPr="00417CAC">
        <w:rPr>
          <w:lang w:eastAsia="en-AU"/>
        </w:rPr>
        <w:t>2014/15</w:t>
      </w:r>
      <w:r w:rsidRPr="00417CAC">
        <w:rPr>
          <w:lang w:eastAsia="en-AU"/>
        </w:rPr>
        <w:t>,</w:t>
      </w:r>
      <w:r>
        <w:rPr>
          <w:lang w:eastAsia="en-AU"/>
        </w:rPr>
        <w:t xml:space="preserve"> but it was only for the 2017/18 year that LGV took over responsibility for the model budget from the Chartered Accountants Australia and N</w:t>
      </w:r>
      <w:r w:rsidR="001A5933">
        <w:rPr>
          <w:lang w:eastAsia="en-AU"/>
        </w:rPr>
        <w:t xml:space="preserve">ew </w:t>
      </w:r>
      <w:r>
        <w:rPr>
          <w:lang w:eastAsia="en-AU"/>
        </w:rPr>
        <w:t>Z</w:t>
      </w:r>
      <w:r w:rsidR="001A5933">
        <w:rPr>
          <w:lang w:eastAsia="en-AU"/>
        </w:rPr>
        <w:t>ealand</w:t>
      </w:r>
      <w:r>
        <w:rPr>
          <w:lang w:eastAsia="en-AU"/>
        </w:rPr>
        <w:t>.</w:t>
      </w:r>
    </w:p>
    <w:p w14:paraId="4CF113CF" w14:textId="793D47B5" w:rsidR="002C249F" w:rsidRDefault="002C249F" w:rsidP="002C249F">
      <w:pPr>
        <w:pStyle w:val="BodyText12ptBefore"/>
        <w:rPr>
          <w:lang w:eastAsia="en-AU"/>
        </w:rPr>
      </w:pPr>
      <w:r>
        <w:rPr>
          <w:lang w:eastAsia="en-AU"/>
        </w:rPr>
        <w:t>This development</w:t>
      </w:r>
      <w:r w:rsidR="00966B94">
        <w:rPr>
          <w:lang w:eastAsia="en-AU"/>
        </w:rPr>
        <w:t xml:space="preserve"> provides the </w:t>
      </w:r>
      <w:r>
        <w:rPr>
          <w:lang w:eastAsia="en-AU"/>
        </w:rPr>
        <w:t xml:space="preserve">opportunity to align these two templates with a provision </w:t>
      </w:r>
      <w:r w:rsidR="00E03EE7">
        <w:rPr>
          <w:lang w:eastAsia="en-AU"/>
        </w:rPr>
        <w:t>for an</w:t>
      </w:r>
      <w:r>
        <w:rPr>
          <w:lang w:eastAsia="en-AU"/>
        </w:rPr>
        <w:t xml:space="preserve"> upload function for local governments into the KYC website.  Much like councils upload their LGPRF results to KYC via a back-end portal, councils could undertake the same (streamlined) process with their financial reports and final budgets that are laid out on the LGV supplied templates. </w:t>
      </w:r>
    </w:p>
    <w:p w14:paraId="6D1E7E19" w14:textId="5206ABDB" w:rsidR="002C249F" w:rsidRDefault="002C249F" w:rsidP="002C249F">
      <w:pPr>
        <w:pStyle w:val="BodyText12ptBefore"/>
      </w:pPr>
      <w:r>
        <w:t>This development will permit greater</w:t>
      </w:r>
      <w:r w:rsidRPr="00163867">
        <w:t xml:space="preserve"> align</w:t>
      </w:r>
      <w:r>
        <w:t>ment of local government budgets and financial reporting</w:t>
      </w:r>
      <w:r w:rsidRPr="00163867">
        <w:t xml:space="preserve"> with</w:t>
      </w:r>
      <w:r>
        <w:t xml:space="preserve"> </w:t>
      </w:r>
      <w:r w:rsidR="00966B94">
        <w:t xml:space="preserve">the </w:t>
      </w:r>
      <w:r w:rsidRPr="00163867">
        <w:t>Commonwealth and State Universal Presentation Framework</w:t>
      </w:r>
      <w:r w:rsidR="00966B94">
        <w:t>,</w:t>
      </w:r>
      <w:r w:rsidRPr="00163867">
        <w:t xml:space="preserve"> the </w:t>
      </w:r>
      <w:r w:rsidRPr="007C7D20">
        <w:rPr>
          <w:i/>
        </w:rPr>
        <w:t>Commonwealth Public Governance, Performance and Accountability Act 2013</w:t>
      </w:r>
      <w:r w:rsidRPr="00163867">
        <w:t xml:space="preserve"> and the Victorian </w:t>
      </w:r>
      <w:r w:rsidRPr="007C7D20">
        <w:rPr>
          <w:i/>
        </w:rPr>
        <w:t>Financial Management Act 1994</w:t>
      </w:r>
      <w:r w:rsidRPr="00163867">
        <w:t xml:space="preserve">.  </w:t>
      </w:r>
      <w:r>
        <w:t xml:space="preserve">Variation reporting will then be easily </w:t>
      </w:r>
      <w:r w:rsidR="00E03EE7">
        <w:t xml:space="preserve">generated </w:t>
      </w:r>
      <w:r>
        <w:t xml:space="preserve">for each local government, allowing for commentary to be added as the only significant manual exercise.  </w:t>
      </w:r>
    </w:p>
    <w:p w14:paraId="0682BC7E" w14:textId="6EA28A85" w:rsidR="0045132E" w:rsidRDefault="002C249F" w:rsidP="002C249F">
      <w:pPr>
        <w:pStyle w:val="BodyText"/>
      </w:pPr>
      <w:r>
        <w:t>KYC will then be able to present previous, current and future year projections (akin to forward estimates for State and Commonwealth</w:t>
      </w:r>
      <w:r>
        <w:rPr>
          <w:lang w:eastAsia="en-AU"/>
        </w:rPr>
        <w:t xml:space="preserve"> Governments</w:t>
      </w:r>
      <w:r>
        <w:t xml:space="preserve">), with meaningful trend data and variations presented to the public and </w:t>
      </w:r>
      <w:r w:rsidR="004E0ED5">
        <w:t xml:space="preserve">easily </w:t>
      </w:r>
      <w:r>
        <w:t>utilised by councils for their own management</w:t>
      </w:r>
      <w:r w:rsidR="00966B94">
        <w:t xml:space="preserve"> and planning</w:t>
      </w:r>
      <w:r>
        <w:t xml:space="preserve"> purposes. </w:t>
      </w:r>
    </w:p>
    <w:p w14:paraId="55E98927" w14:textId="24178576" w:rsidR="008251CE" w:rsidRDefault="008251CE">
      <w:pPr>
        <w:rPr>
          <w:b/>
          <w:bCs/>
          <w:iCs/>
          <w:color w:val="B3272F" w:themeColor="text2"/>
          <w:kern w:val="20"/>
          <w:sz w:val="24"/>
          <w:szCs w:val="28"/>
        </w:rPr>
      </w:pPr>
      <w:bookmarkStart w:id="36" w:name="_Toc517191079"/>
    </w:p>
    <w:p w14:paraId="2BEB1050" w14:textId="77777777" w:rsidR="008251CE" w:rsidRDefault="008251CE">
      <w:pPr>
        <w:sectPr w:rsidR="008251CE" w:rsidSect="00F260DD">
          <w:type w:val="continuous"/>
          <w:pgSz w:w="11907" w:h="16840" w:code="9"/>
          <w:pgMar w:top="2268" w:right="1134" w:bottom="1134" w:left="1134" w:header="284" w:footer="284" w:gutter="0"/>
          <w:cols w:num="2" w:space="283"/>
          <w:docGrid w:linePitch="360"/>
        </w:sectPr>
      </w:pPr>
    </w:p>
    <w:p w14:paraId="0AFC0CB1" w14:textId="068656EC" w:rsidR="008251CE" w:rsidRPr="00AA7259" w:rsidRDefault="001120D8" w:rsidP="007C7D20">
      <w:pPr>
        <w:pStyle w:val="Heading3"/>
      </w:pPr>
      <w:bookmarkStart w:id="37" w:name="_Toc524957308"/>
      <w:r w:rsidRPr="00C571BC">
        <w:lastRenderedPageBreak/>
        <w:t xml:space="preserve">Diagram </w:t>
      </w:r>
      <w:r w:rsidRPr="00AA7259">
        <w:t>4.1</w:t>
      </w:r>
      <w:r w:rsidR="00F15D5A">
        <w:t>:</w:t>
      </w:r>
      <w:r w:rsidRPr="00C571BC">
        <w:t xml:space="preserve"> Data flow through API</w:t>
      </w:r>
      <w:bookmarkEnd w:id="37"/>
    </w:p>
    <w:p w14:paraId="08E12D78" w14:textId="77777777" w:rsidR="001120D8" w:rsidRDefault="001120D8"/>
    <w:p w14:paraId="3C46EA51" w14:textId="711D58FA" w:rsidR="008251CE" w:rsidRDefault="008251CE">
      <w:r>
        <w:rPr>
          <w:noProof/>
        </w:rPr>
        <w:drawing>
          <wp:inline distT="0" distB="0" distL="0" distR="0" wp14:anchorId="0DEB6476" wp14:editId="1DE3DFB9">
            <wp:extent cx="5934075" cy="2400300"/>
            <wp:effectExtent l="0" t="38100" r="0" b="114300"/>
            <wp:docPr id="41" name="Diagram 41">
              <a:extLst xmlns:a="http://schemas.openxmlformats.org/drawingml/2006/main">
                <a:ext uri="{FF2B5EF4-FFF2-40B4-BE49-F238E27FC236}">
                  <a16:creationId xmlns:a16="http://schemas.microsoft.com/office/drawing/2014/main" id="{7A7F1980-48C9-408E-8692-4212F2E4F40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585E9989" w14:textId="21C5227D" w:rsidR="008251CE" w:rsidRDefault="008251CE"/>
    <w:p w14:paraId="2D46C0E0" w14:textId="5580133F" w:rsidR="001120D8" w:rsidRDefault="001120D8" w:rsidP="007C7D20">
      <w:pPr>
        <w:pBdr>
          <w:bottom w:val="single" w:sz="4" w:space="1" w:color="auto"/>
        </w:pBdr>
      </w:pPr>
      <w:r>
        <w:t>The simple data flow described in this diagram, highlights the data being uploaded to the API platform by Council, either manually or automatically, followed by the data being transferred automatically to various Victorian Government departments</w:t>
      </w:r>
      <w:r w:rsidR="005F4433">
        <w:t xml:space="preserve"> (examples only)</w:t>
      </w:r>
      <w:r>
        <w:t xml:space="preserve">. The API Platform in this model operates a data collection and distribution function. </w:t>
      </w:r>
    </w:p>
    <w:p w14:paraId="0519D190" w14:textId="77777777" w:rsidR="00C57F73" w:rsidRDefault="00C57F73" w:rsidP="007C7D20">
      <w:pPr>
        <w:pBdr>
          <w:bottom w:val="single" w:sz="4" w:space="1" w:color="auto"/>
        </w:pBdr>
      </w:pPr>
    </w:p>
    <w:p w14:paraId="0AF0EA48" w14:textId="33D29EAF" w:rsidR="00117355" w:rsidRDefault="00117355"/>
    <w:p w14:paraId="321E7DAF" w14:textId="77777777" w:rsidR="00117355" w:rsidRDefault="00117355">
      <w:pPr>
        <w:sectPr w:rsidR="00117355" w:rsidSect="007C7D20">
          <w:type w:val="continuous"/>
          <w:pgSz w:w="11907" w:h="16840" w:code="9"/>
          <w:pgMar w:top="2268" w:right="1134" w:bottom="1134" w:left="1134" w:header="284" w:footer="284" w:gutter="0"/>
          <w:cols w:space="283"/>
          <w:docGrid w:linePitch="360"/>
        </w:sectPr>
      </w:pPr>
    </w:p>
    <w:p w14:paraId="302F7625" w14:textId="19D0AC67" w:rsidR="00F65071" w:rsidRDefault="00F65071"/>
    <w:p w14:paraId="2EA51BFD" w14:textId="77777777" w:rsidR="001B4F01" w:rsidRDefault="001B4F01" w:rsidP="00117355">
      <w:pPr>
        <w:pStyle w:val="BodyText"/>
        <w:sectPr w:rsidR="001B4F01" w:rsidSect="008251CE">
          <w:type w:val="continuous"/>
          <w:pgSz w:w="11907" w:h="16840" w:code="9"/>
          <w:pgMar w:top="2268" w:right="1134" w:bottom="1134" w:left="1134" w:header="284" w:footer="284" w:gutter="0"/>
          <w:cols w:num="2" w:space="283"/>
          <w:docGrid w:linePitch="360"/>
        </w:sectPr>
      </w:pPr>
    </w:p>
    <w:p w14:paraId="7A41A989" w14:textId="77777777" w:rsidR="001D5406" w:rsidRPr="007C7D20" w:rsidRDefault="001D5406" w:rsidP="001D5406">
      <w:pPr>
        <w:pStyle w:val="Heading3"/>
        <w:rPr>
          <w:color w:val="B3272F" w:themeColor="text2"/>
          <w:sz w:val="21"/>
          <w:szCs w:val="21"/>
        </w:rPr>
      </w:pPr>
      <w:bookmarkStart w:id="38" w:name="_Toc524957309"/>
      <w:bookmarkStart w:id="39" w:name="_Hlk519764592"/>
      <w:r w:rsidRPr="007C7D20">
        <w:rPr>
          <w:color w:val="B3272F" w:themeColor="text2"/>
          <w:sz w:val="21"/>
          <w:szCs w:val="21"/>
        </w:rPr>
        <w:t>4.6 Research Public Value of Performance Reporting</w:t>
      </w:r>
      <w:bookmarkEnd w:id="38"/>
    </w:p>
    <w:bookmarkEnd w:id="39"/>
    <w:p w14:paraId="4411EF72" w14:textId="77777777" w:rsidR="001D5406" w:rsidRDefault="001D5406" w:rsidP="001D5406">
      <w:pPr>
        <w:pStyle w:val="BodyText"/>
      </w:pPr>
      <w:r>
        <w:t xml:space="preserve">After the conclusion of the review of the Community Satisfaction Survey and an analysis of the outcomes of the KYC promotion, a formal review and research will be conducted to determine an LGV position on the public value of local government performance reporting.  </w:t>
      </w:r>
    </w:p>
    <w:p w14:paraId="1204FB90" w14:textId="072E5687" w:rsidR="00117355" w:rsidRDefault="004E0ED5" w:rsidP="00117355">
      <w:pPr>
        <w:pStyle w:val="BodyText"/>
      </w:pPr>
      <w:r>
        <w:t xml:space="preserve">This will </w:t>
      </w:r>
      <w:r w:rsidR="001A5933">
        <w:t xml:space="preserve">address </w:t>
      </w:r>
      <w:r>
        <w:t xml:space="preserve">issues of accessibility, public understanding, and how performance information can meaningfully contribute toward community engagement with local government.  </w:t>
      </w:r>
      <w:r w:rsidR="00117355">
        <w:t xml:space="preserve">Any review of </w:t>
      </w:r>
      <w:r>
        <w:t>p</w:t>
      </w:r>
      <w:r w:rsidR="00117355">
        <w:t xml:space="preserve">ublic </w:t>
      </w:r>
      <w:r>
        <w:t>v</w:t>
      </w:r>
      <w:r w:rsidR="00117355">
        <w:t xml:space="preserve">alue would include an environmental scan of other local government performance reporting systems and tools being used. </w:t>
      </w:r>
    </w:p>
    <w:p w14:paraId="4A9AA76F" w14:textId="5ABDDFCB" w:rsidR="00117355" w:rsidRDefault="00117355" w:rsidP="00117355">
      <w:pPr>
        <w:pStyle w:val="BodyText"/>
      </w:pPr>
      <w:r>
        <w:t>The outcome of this action would be a paper that presents the research findings</w:t>
      </w:r>
      <w:r w:rsidR="004E0ED5">
        <w:t xml:space="preserve"> and informs future development directions</w:t>
      </w:r>
      <w:r>
        <w:t xml:space="preserve">. </w:t>
      </w:r>
    </w:p>
    <w:p w14:paraId="607E692B" w14:textId="77777777" w:rsidR="00F65071" w:rsidRPr="00187DF0" w:rsidRDefault="00F65071" w:rsidP="00F65071">
      <w:pPr>
        <w:pStyle w:val="BodyText"/>
      </w:pPr>
    </w:p>
    <w:p w14:paraId="6E565642" w14:textId="734F77CE" w:rsidR="00F65071" w:rsidRDefault="00F65071"/>
    <w:p w14:paraId="4AB3FF97" w14:textId="3E99CA27" w:rsidR="009315DF" w:rsidRDefault="009315DF"/>
    <w:p w14:paraId="2CECFDC1" w14:textId="1ACFA8D0" w:rsidR="009315DF" w:rsidRDefault="009315DF"/>
    <w:p w14:paraId="2B8BE2EB" w14:textId="308D236B" w:rsidR="009315DF" w:rsidRDefault="009315DF"/>
    <w:p w14:paraId="319495BD" w14:textId="2C4153A5" w:rsidR="009315DF" w:rsidRDefault="009315DF"/>
    <w:p w14:paraId="6132AE91" w14:textId="705FD168" w:rsidR="009315DF" w:rsidRDefault="009315DF"/>
    <w:p w14:paraId="26F16FBB" w14:textId="1758109C" w:rsidR="009315DF" w:rsidRDefault="009315DF"/>
    <w:p w14:paraId="2881E293" w14:textId="19DDFA32" w:rsidR="009315DF" w:rsidRDefault="009315DF"/>
    <w:p w14:paraId="73D40D01" w14:textId="2903CC16" w:rsidR="009315DF" w:rsidRDefault="009315DF"/>
    <w:p w14:paraId="11B9310D" w14:textId="089B7706" w:rsidR="009315DF" w:rsidRDefault="009315DF"/>
    <w:p w14:paraId="4F31D69A" w14:textId="77777777" w:rsidR="009315DF" w:rsidRDefault="009315DF"/>
    <w:p w14:paraId="2005E69E" w14:textId="77777777" w:rsidR="00F65071" w:rsidRDefault="00F65071"/>
    <w:p w14:paraId="2F61B6AD" w14:textId="77777777" w:rsidR="00F65071" w:rsidRDefault="00F65071"/>
    <w:p w14:paraId="38D947C6" w14:textId="2C86185F" w:rsidR="008251CE" w:rsidRDefault="008251CE">
      <w:r>
        <w:br w:type="page"/>
      </w:r>
    </w:p>
    <w:p w14:paraId="1DF2069B" w14:textId="77777777" w:rsidR="00BF7EEB" w:rsidRDefault="00BF7EEB" w:rsidP="007C7D20">
      <w:pPr>
        <w:pStyle w:val="TableTextBullet"/>
        <w:numPr>
          <w:ilvl w:val="0"/>
          <w:numId w:val="74"/>
        </w:numPr>
        <w:rPr>
          <w:b/>
          <w:bCs/>
        </w:rPr>
        <w:sectPr w:rsidR="00BF7EEB" w:rsidSect="00AA7259">
          <w:type w:val="continuous"/>
          <w:pgSz w:w="11907" w:h="16840" w:code="9"/>
          <w:pgMar w:top="2268" w:right="1134" w:bottom="1134" w:left="1134" w:header="284" w:footer="284" w:gutter="0"/>
          <w:cols w:num="2" w:space="283"/>
          <w:docGrid w:linePitch="360"/>
        </w:sectPr>
      </w:pPr>
    </w:p>
    <w:p w14:paraId="766471F8" w14:textId="4DBCECE6" w:rsidR="00BF7EEB" w:rsidRPr="008711C4" w:rsidRDefault="00BF7EEB" w:rsidP="007C7D20">
      <w:pPr>
        <w:pStyle w:val="Heading1TopofPage"/>
        <w:framePr w:wrap="around"/>
      </w:pPr>
      <w:bookmarkStart w:id="40" w:name="_Toc524957310"/>
      <w:r>
        <w:lastRenderedPageBreak/>
        <w:t>5</w:t>
      </w:r>
      <w:r w:rsidR="000C70D2">
        <w:t>.</w:t>
      </w:r>
      <w:r w:rsidRPr="008711C4">
        <w:t xml:space="preserve"> </w:t>
      </w:r>
      <w:r>
        <w:t xml:space="preserve">Long Term </w:t>
      </w:r>
      <w:r w:rsidRPr="008711C4">
        <w:t xml:space="preserve">Strategic Actions </w:t>
      </w:r>
      <w:r>
        <w:t>(</w:t>
      </w:r>
      <w:r w:rsidRPr="008711C4">
        <w:t>20</w:t>
      </w:r>
      <w:r>
        <w:t>20/21 and future years)</w:t>
      </w:r>
      <w:bookmarkEnd w:id="40"/>
    </w:p>
    <w:p w14:paraId="7C97C91D" w14:textId="77777777" w:rsidR="00BF7EEB" w:rsidRDefault="00BF7EEB">
      <w:pPr>
        <w:sectPr w:rsidR="00BF7EEB" w:rsidSect="007C7D20">
          <w:type w:val="continuous"/>
          <w:pgSz w:w="11907" w:h="16840" w:code="9"/>
          <w:pgMar w:top="2268" w:right="1134" w:bottom="1134" w:left="1134" w:header="284" w:footer="284" w:gutter="0"/>
          <w:cols w:space="283"/>
          <w:docGrid w:linePitch="360"/>
        </w:sectPr>
      </w:pPr>
    </w:p>
    <w:bookmarkEnd w:id="36"/>
    <w:p w14:paraId="4A05DB3A" w14:textId="692612D6" w:rsidR="0004518D" w:rsidRDefault="001A5933" w:rsidP="0004518D">
      <w:pPr>
        <w:pStyle w:val="BodyText12ptBefore"/>
      </w:pPr>
      <w:r>
        <w:t>This</w:t>
      </w:r>
      <w:r w:rsidR="00083C9C">
        <w:t xml:space="preserve"> section sets out the </w:t>
      </w:r>
      <w:r w:rsidR="00DD0171">
        <w:t>longer-term</w:t>
      </w:r>
      <w:r w:rsidR="00083C9C">
        <w:t xml:space="preserve"> directions of the LGPRF that </w:t>
      </w:r>
      <w:r w:rsidR="00E915CD">
        <w:t>follow from</w:t>
      </w:r>
      <w:r w:rsidR="00083C9C">
        <w:t xml:space="preserve"> the strategic aims outlined in the Introduction to this paper.  </w:t>
      </w:r>
      <w:r w:rsidR="0004518D">
        <w:rPr>
          <w:lang w:eastAsia="en-AU"/>
        </w:rPr>
        <w:t xml:space="preserve">It is important to note that while this paper presents a 3-year horizon of development for the LGPRF, actual changes to reporting requirements may be implemented beyond this period. The strategic actions and directions specified below may not yet have specific identified dates for their implementation other than being in place during or after the 2020/21 reporting year. </w:t>
      </w:r>
    </w:p>
    <w:p w14:paraId="2A2216AF" w14:textId="784E2291" w:rsidR="006C72CC" w:rsidRDefault="00083C9C" w:rsidP="00417CAC">
      <w:pPr>
        <w:pStyle w:val="BodyText12ptBefore"/>
      </w:pPr>
      <w:r>
        <w:t>The main elements of these directions are:</w:t>
      </w:r>
    </w:p>
    <w:p w14:paraId="0B19F5B0" w14:textId="2DB3CBB4" w:rsidR="00B13897" w:rsidRDefault="0091697E" w:rsidP="00083C9C">
      <w:pPr>
        <w:pStyle w:val="QuoteBullet"/>
      </w:pPr>
      <w:r>
        <w:t xml:space="preserve">Deploy </w:t>
      </w:r>
      <w:r w:rsidR="00B13897">
        <w:t xml:space="preserve">Performance Targets </w:t>
      </w:r>
    </w:p>
    <w:p w14:paraId="66E09DCD" w14:textId="12BC3A0F" w:rsidR="00B13897" w:rsidRDefault="00BA1857" w:rsidP="00083C9C">
      <w:pPr>
        <w:pStyle w:val="QuoteBullet"/>
      </w:pPr>
      <w:bookmarkStart w:id="41" w:name="_Hlk518890910"/>
      <w:r>
        <w:t>I</w:t>
      </w:r>
      <w:r w:rsidR="00B13897">
        <w:t xml:space="preserve">mplement enhanced benchmarking </w:t>
      </w:r>
    </w:p>
    <w:bookmarkEnd w:id="41"/>
    <w:p w14:paraId="2170A04D" w14:textId="590AEBEC" w:rsidR="00B13897" w:rsidRDefault="00B13897" w:rsidP="00F91057">
      <w:pPr>
        <w:pStyle w:val="QuoteBullet"/>
      </w:pPr>
      <w:r>
        <w:t>I</w:t>
      </w:r>
      <w:r w:rsidR="00050039">
        <w:t>ntegration of LGPRF</w:t>
      </w:r>
      <w:r>
        <w:t xml:space="preserve"> with legislated planning and reporting cycle</w:t>
      </w:r>
    </w:p>
    <w:p w14:paraId="213953E6" w14:textId="3566A0CE" w:rsidR="00B13897" w:rsidRDefault="00B13897" w:rsidP="00083C9C">
      <w:pPr>
        <w:pStyle w:val="QuoteBullet"/>
      </w:pPr>
      <w:bookmarkStart w:id="42" w:name="_Hlk518891027"/>
      <w:r>
        <w:t>Impl</w:t>
      </w:r>
      <w:r w:rsidR="003B61E1">
        <w:t xml:space="preserve">ement </w:t>
      </w:r>
      <w:r w:rsidR="00BA1857">
        <w:t>APIs</w:t>
      </w:r>
    </w:p>
    <w:bookmarkEnd w:id="42"/>
    <w:p w14:paraId="65FA4AAE" w14:textId="31FEA1A8" w:rsidR="003B61E1" w:rsidRDefault="003B61E1" w:rsidP="00083C9C">
      <w:pPr>
        <w:pStyle w:val="QuoteBullet"/>
      </w:pPr>
      <w:r>
        <w:t>Assessment of new</w:t>
      </w:r>
      <w:r w:rsidR="00BA1857">
        <w:t xml:space="preserve"> LG Act </w:t>
      </w:r>
      <w:r>
        <w:t>indicators.</w:t>
      </w:r>
    </w:p>
    <w:p w14:paraId="433ABCBB" w14:textId="60CC8F98" w:rsidR="006C72CC" w:rsidRPr="006C72CC" w:rsidRDefault="00944AB1" w:rsidP="00083C9C">
      <w:pPr>
        <w:pStyle w:val="BodyText"/>
        <w:rPr>
          <w:lang w:eastAsia="en-AU"/>
        </w:rPr>
      </w:pPr>
      <w:r>
        <w:t xml:space="preserve">Each of these actions is an extension of other deliverables launched in the previous years and </w:t>
      </w:r>
      <w:r w:rsidR="006107E4">
        <w:t>represents</w:t>
      </w:r>
      <w:r>
        <w:t xml:space="preserve"> a continual movement towards the integrated performance reporting system. </w:t>
      </w:r>
    </w:p>
    <w:p w14:paraId="5BF03E1D" w14:textId="1A9CAD51" w:rsidR="00D4189F" w:rsidRPr="00417CAC" w:rsidRDefault="00BF7EEB" w:rsidP="00D36D9A">
      <w:pPr>
        <w:pStyle w:val="Heading3"/>
        <w:rPr>
          <w:color w:val="B3272F" w:themeColor="text2"/>
          <w:sz w:val="21"/>
          <w:szCs w:val="21"/>
        </w:rPr>
      </w:pPr>
      <w:bookmarkStart w:id="43" w:name="_Toc524957311"/>
      <w:bookmarkStart w:id="44" w:name="_Toc517191080"/>
      <w:r>
        <w:rPr>
          <w:color w:val="B3272F" w:themeColor="text2"/>
          <w:sz w:val="21"/>
          <w:szCs w:val="21"/>
        </w:rPr>
        <w:t>5.1</w:t>
      </w:r>
      <w:r w:rsidR="00F849D3">
        <w:rPr>
          <w:color w:val="B3272F" w:themeColor="text2"/>
          <w:sz w:val="21"/>
          <w:szCs w:val="21"/>
        </w:rPr>
        <w:t xml:space="preserve"> </w:t>
      </w:r>
      <w:r w:rsidR="00497494">
        <w:rPr>
          <w:color w:val="B3272F" w:themeColor="text2"/>
          <w:sz w:val="21"/>
          <w:szCs w:val="21"/>
        </w:rPr>
        <w:t>Deploy</w:t>
      </w:r>
      <w:r w:rsidR="00D4189F" w:rsidRPr="00417CAC">
        <w:rPr>
          <w:color w:val="B3272F" w:themeColor="text2"/>
          <w:sz w:val="21"/>
          <w:szCs w:val="21"/>
        </w:rPr>
        <w:t xml:space="preserve"> Performance Targets</w:t>
      </w:r>
      <w:bookmarkEnd w:id="43"/>
    </w:p>
    <w:p w14:paraId="51F16CDB" w14:textId="556C76DE" w:rsidR="0082352B" w:rsidRPr="005864E5" w:rsidRDefault="00D4189F">
      <w:pPr>
        <w:pStyle w:val="BodyText12ptBefore"/>
      </w:pPr>
      <w:r w:rsidRPr="005864E5">
        <w:t>After consultation</w:t>
      </w:r>
      <w:r>
        <w:t xml:space="preserve"> during the 2019/20 Financial year, LGV will launch the inclusion o</w:t>
      </w:r>
      <w:r w:rsidR="00050039">
        <w:t>f performance targets for</w:t>
      </w:r>
      <w:r>
        <w:t xml:space="preserve"> 2020</w:t>
      </w:r>
      <w:r w:rsidR="00050039">
        <w:t>/21</w:t>
      </w:r>
      <w:r>
        <w:t xml:space="preserve">. </w:t>
      </w:r>
      <w:r w:rsidR="00050039">
        <w:t xml:space="preserve"> </w:t>
      </w:r>
      <w:r w:rsidR="00944AB1">
        <w:t>LGV will provide support to Councils as they confirm their targets and upload the data to KYC.</w:t>
      </w:r>
      <w:r w:rsidRPr="005864E5">
        <w:t xml:space="preserve"> </w:t>
      </w:r>
      <w:r w:rsidR="00EC2580">
        <w:t xml:space="preserve"> </w:t>
      </w:r>
      <w:proofErr w:type="gramStart"/>
      <w:r w:rsidR="0082352B">
        <w:t>As a result of</w:t>
      </w:r>
      <w:proofErr w:type="gramEnd"/>
      <w:r w:rsidR="0082352B">
        <w:t xml:space="preserve"> this reform, Council’s performance would be a measure of their planned </w:t>
      </w:r>
      <w:r w:rsidR="00EC2580">
        <w:t xml:space="preserve">input </w:t>
      </w:r>
      <w:r w:rsidR="0082352B">
        <w:t>against their output, allowing a greater depth in analysis</w:t>
      </w:r>
      <w:r w:rsidR="00EC2580">
        <w:t xml:space="preserve"> of performance</w:t>
      </w:r>
      <w:r w:rsidR="0082352B">
        <w:t xml:space="preserve">. </w:t>
      </w:r>
    </w:p>
    <w:p w14:paraId="222373A9" w14:textId="2C76C5BF" w:rsidR="004E739F" w:rsidRPr="00417CAC" w:rsidRDefault="00BF7EEB" w:rsidP="00417CAC">
      <w:pPr>
        <w:pStyle w:val="Heading3"/>
        <w:rPr>
          <w:color w:val="B3272F" w:themeColor="text2"/>
          <w:sz w:val="21"/>
          <w:szCs w:val="21"/>
        </w:rPr>
      </w:pPr>
      <w:bookmarkStart w:id="45" w:name="_Toc524957312"/>
      <w:r>
        <w:rPr>
          <w:color w:val="B3272F" w:themeColor="text2"/>
          <w:sz w:val="21"/>
          <w:szCs w:val="21"/>
        </w:rPr>
        <w:t>5.2</w:t>
      </w:r>
      <w:r w:rsidR="00F849D3">
        <w:rPr>
          <w:color w:val="B3272F" w:themeColor="text2"/>
          <w:sz w:val="21"/>
          <w:szCs w:val="21"/>
        </w:rPr>
        <w:t xml:space="preserve"> Implement</w:t>
      </w:r>
      <w:r w:rsidR="004E739F" w:rsidRPr="00417CAC">
        <w:rPr>
          <w:color w:val="B3272F" w:themeColor="text2"/>
          <w:sz w:val="21"/>
          <w:szCs w:val="21"/>
        </w:rPr>
        <w:t xml:space="preserve"> enhanced benchmarking</w:t>
      </w:r>
      <w:bookmarkEnd w:id="45"/>
      <w:r w:rsidR="004E739F" w:rsidRPr="00417CAC">
        <w:rPr>
          <w:color w:val="B3272F" w:themeColor="text2"/>
          <w:sz w:val="21"/>
          <w:szCs w:val="21"/>
        </w:rPr>
        <w:t xml:space="preserve"> </w:t>
      </w:r>
    </w:p>
    <w:p w14:paraId="5F099F02" w14:textId="2CAE0662" w:rsidR="004E739F" w:rsidRPr="00417CAC" w:rsidRDefault="007E614B" w:rsidP="007C7D20">
      <w:pPr>
        <w:pStyle w:val="BodyText12ptBefore"/>
      </w:pPr>
      <w:r>
        <w:t>After the introduction of benchmarking to</w:t>
      </w:r>
      <w:r w:rsidR="00050039">
        <w:t>ols to KYC in 2019/20, Council</w:t>
      </w:r>
      <w:r>
        <w:t xml:space="preserve"> requirements and usage will be assessed, with an intention to continue a process of improvement. </w:t>
      </w:r>
      <w:r w:rsidR="00EC2580">
        <w:t xml:space="preserve"> </w:t>
      </w:r>
      <w:r w:rsidR="00DD0171">
        <w:t xml:space="preserve">The aim for 2020/21 is for more enhanced benchmarking tools to be available to all users of KYC along with </w:t>
      </w:r>
      <w:r w:rsidR="0082352B">
        <w:t>improved</w:t>
      </w:r>
      <w:r w:rsidR="00DD0171">
        <w:t xml:space="preserve"> tools for analysis and forecasting. </w:t>
      </w:r>
      <w:r w:rsidR="0068082D">
        <w:t xml:space="preserve"> </w:t>
      </w:r>
      <w:r w:rsidR="0082352B">
        <w:t>With more datasets available to analyse, users will have a comprehensive tool to examine the performance of the local government sector in Victoria.</w:t>
      </w:r>
      <w:r w:rsidR="00DD0171">
        <w:t xml:space="preserve"> </w:t>
      </w:r>
    </w:p>
    <w:p w14:paraId="3B671BA7" w14:textId="7B870743" w:rsidR="007B41DB" w:rsidRDefault="00BF7EEB" w:rsidP="00D36D9A">
      <w:pPr>
        <w:pStyle w:val="Heading3"/>
        <w:rPr>
          <w:color w:val="B3272F" w:themeColor="text2"/>
          <w:sz w:val="21"/>
          <w:szCs w:val="21"/>
        </w:rPr>
      </w:pPr>
      <w:bookmarkStart w:id="46" w:name="_Toc524957313"/>
      <w:r>
        <w:rPr>
          <w:color w:val="B3272F" w:themeColor="text2"/>
          <w:sz w:val="21"/>
          <w:szCs w:val="21"/>
        </w:rPr>
        <w:t>5.3</w:t>
      </w:r>
      <w:r w:rsidR="00F849D3">
        <w:rPr>
          <w:color w:val="B3272F" w:themeColor="text2"/>
          <w:sz w:val="21"/>
          <w:szCs w:val="21"/>
        </w:rPr>
        <w:t xml:space="preserve"> </w:t>
      </w:r>
      <w:r w:rsidR="005735BC" w:rsidRPr="00417CAC">
        <w:rPr>
          <w:color w:val="B3272F" w:themeColor="text2"/>
          <w:sz w:val="21"/>
          <w:szCs w:val="21"/>
        </w:rPr>
        <w:t xml:space="preserve">Integration with </w:t>
      </w:r>
      <w:r w:rsidR="0093639F" w:rsidRPr="00417CAC">
        <w:rPr>
          <w:color w:val="B3272F" w:themeColor="text2"/>
          <w:sz w:val="21"/>
          <w:szCs w:val="21"/>
        </w:rPr>
        <w:t xml:space="preserve">legislated </w:t>
      </w:r>
      <w:r w:rsidR="005735BC" w:rsidRPr="00417CAC">
        <w:rPr>
          <w:color w:val="B3272F" w:themeColor="text2"/>
          <w:sz w:val="21"/>
          <w:szCs w:val="21"/>
        </w:rPr>
        <w:t xml:space="preserve">planning and reporting </w:t>
      </w:r>
      <w:r w:rsidR="00341D28" w:rsidRPr="00417CAC">
        <w:rPr>
          <w:color w:val="B3272F" w:themeColor="text2"/>
          <w:sz w:val="21"/>
          <w:szCs w:val="21"/>
        </w:rPr>
        <w:t>cycle</w:t>
      </w:r>
      <w:bookmarkEnd w:id="44"/>
      <w:bookmarkEnd w:id="46"/>
    </w:p>
    <w:p w14:paraId="1B0CE308" w14:textId="7E38355E" w:rsidR="001E2CF8" w:rsidRDefault="001E2CF8" w:rsidP="00417CAC">
      <w:pPr>
        <w:pStyle w:val="BodyText"/>
      </w:pPr>
      <w:r>
        <w:rPr>
          <w:lang w:eastAsia="en-AU"/>
        </w:rPr>
        <w:t xml:space="preserve">The focus during </w:t>
      </w:r>
      <w:r w:rsidR="001A5933">
        <w:rPr>
          <w:lang w:eastAsia="en-AU"/>
        </w:rPr>
        <w:t>2020/21</w:t>
      </w:r>
      <w:r>
        <w:rPr>
          <w:lang w:eastAsia="en-AU"/>
        </w:rPr>
        <w:t xml:space="preserve"> </w:t>
      </w:r>
      <w:r w:rsidR="001A5933">
        <w:rPr>
          <w:lang w:eastAsia="en-AU"/>
        </w:rPr>
        <w:t>will</w:t>
      </w:r>
      <w:r>
        <w:rPr>
          <w:lang w:eastAsia="en-AU"/>
        </w:rPr>
        <w:t xml:space="preserve"> be on investigating alignments with </w:t>
      </w:r>
      <w:r w:rsidR="00050039">
        <w:rPr>
          <w:lang w:eastAsia="en-AU"/>
        </w:rPr>
        <w:t xml:space="preserve">the broader </w:t>
      </w:r>
      <w:r>
        <w:rPr>
          <w:lang w:eastAsia="en-AU"/>
        </w:rPr>
        <w:t xml:space="preserve">legislated planning and reporting cycle. </w:t>
      </w:r>
      <w:r w:rsidR="00EC2580">
        <w:rPr>
          <w:lang w:eastAsia="en-AU"/>
        </w:rPr>
        <w:t xml:space="preserve"> </w:t>
      </w:r>
      <w:r>
        <w:rPr>
          <w:lang w:eastAsia="en-AU"/>
        </w:rPr>
        <w:t xml:space="preserve">By aligning cycles, </w:t>
      </w:r>
      <w:r w:rsidR="00DB7BF6">
        <w:rPr>
          <w:lang w:eastAsia="en-AU"/>
        </w:rPr>
        <w:t>LGPRF</w:t>
      </w:r>
      <w:r>
        <w:rPr>
          <w:lang w:eastAsia="en-AU"/>
        </w:rPr>
        <w:t xml:space="preserve"> can expand from the inclusion of other datasets, and help grow KYC into the primary tool for measuring local government performance. </w:t>
      </w:r>
    </w:p>
    <w:p w14:paraId="7CBCB6A9" w14:textId="2F07BDD7" w:rsidR="003F34EE" w:rsidRDefault="001E2CF8" w:rsidP="00417CAC">
      <w:pPr>
        <w:pStyle w:val="BodyText"/>
      </w:pPr>
      <w:r>
        <w:rPr>
          <w:lang w:eastAsia="en-AU"/>
        </w:rPr>
        <w:t xml:space="preserve">Options include data from the Annual Financial Report, and other State </w:t>
      </w:r>
      <w:r w:rsidR="00BA1857">
        <w:rPr>
          <w:lang w:eastAsia="en-AU"/>
        </w:rPr>
        <w:t xml:space="preserve">and Federal </w:t>
      </w:r>
      <w:r>
        <w:rPr>
          <w:lang w:eastAsia="en-AU"/>
        </w:rPr>
        <w:t xml:space="preserve">Government reporting. </w:t>
      </w:r>
    </w:p>
    <w:p w14:paraId="66804B7D" w14:textId="5D81E461" w:rsidR="004E739F" w:rsidRPr="005864E5" w:rsidRDefault="001E2CF8" w:rsidP="00417CAC">
      <w:pPr>
        <w:pStyle w:val="BodyText"/>
      </w:pPr>
      <w:r>
        <w:t xml:space="preserve">Factored in with greater benchmarking </w:t>
      </w:r>
      <w:r w:rsidR="001A5933">
        <w:t>and</w:t>
      </w:r>
      <w:r>
        <w:t xml:space="preserve"> analytic tools, </w:t>
      </w:r>
      <w:r w:rsidR="00DB7BF6">
        <w:t xml:space="preserve">the utilisation of emergent technologies and interrelated datasets, this action will enhance the future potential for live and dynamic reporting on the same platform. </w:t>
      </w:r>
    </w:p>
    <w:p w14:paraId="69FF519E" w14:textId="51878986" w:rsidR="004E739F" w:rsidRPr="00417CAC" w:rsidRDefault="00BF7EEB" w:rsidP="00417CAC">
      <w:pPr>
        <w:pStyle w:val="Heading3"/>
        <w:rPr>
          <w:color w:val="B3272F" w:themeColor="text2"/>
          <w:sz w:val="21"/>
          <w:szCs w:val="21"/>
        </w:rPr>
      </w:pPr>
      <w:bookmarkStart w:id="47" w:name="_Toc524957314"/>
      <w:bookmarkStart w:id="48" w:name="_Toc517191082"/>
      <w:r>
        <w:rPr>
          <w:color w:val="B3272F" w:themeColor="text2"/>
          <w:sz w:val="21"/>
          <w:szCs w:val="21"/>
        </w:rPr>
        <w:t>5.4</w:t>
      </w:r>
      <w:r w:rsidR="00F849D3">
        <w:rPr>
          <w:color w:val="B3272F" w:themeColor="text2"/>
          <w:sz w:val="21"/>
          <w:szCs w:val="21"/>
        </w:rPr>
        <w:t xml:space="preserve"> </w:t>
      </w:r>
      <w:r w:rsidR="004E739F" w:rsidRPr="00417CAC">
        <w:rPr>
          <w:color w:val="B3272F" w:themeColor="text2"/>
          <w:sz w:val="21"/>
          <w:szCs w:val="21"/>
        </w:rPr>
        <w:t xml:space="preserve">Implement </w:t>
      </w:r>
      <w:r w:rsidR="00F849D3">
        <w:rPr>
          <w:color w:val="B3272F" w:themeColor="text2"/>
          <w:sz w:val="21"/>
          <w:szCs w:val="21"/>
        </w:rPr>
        <w:t>APIs</w:t>
      </w:r>
      <w:bookmarkEnd w:id="47"/>
      <w:r w:rsidR="00F849D3">
        <w:rPr>
          <w:color w:val="B3272F" w:themeColor="text2"/>
          <w:sz w:val="21"/>
          <w:szCs w:val="21"/>
        </w:rPr>
        <w:t xml:space="preserve"> </w:t>
      </w:r>
    </w:p>
    <w:p w14:paraId="568849D7" w14:textId="6B7F1AD1" w:rsidR="001B0BAC" w:rsidRDefault="001B0BAC" w:rsidP="00F65442">
      <w:pPr>
        <w:pStyle w:val="BodyText12ptBefore"/>
        <w:rPr>
          <w:lang w:eastAsia="en-AU"/>
        </w:rPr>
      </w:pPr>
      <w:r w:rsidRPr="00417CAC">
        <w:rPr>
          <w:lang w:eastAsia="en-AU"/>
        </w:rPr>
        <w:t xml:space="preserve">LGV will strive for greater system integration through the </w:t>
      </w:r>
      <w:r w:rsidR="000219FC">
        <w:rPr>
          <w:lang w:eastAsia="en-AU"/>
        </w:rPr>
        <w:t>implementation</w:t>
      </w:r>
      <w:r w:rsidR="00163737">
        <w:rPr>
          <w:lang w:eastAsia="en-AU"/>
        </w:rPr>
        <w:t xml:space="preserve"> of Application </w:t>
      </w:r>
      <w:proofErr w:type="spellStart"/>
      <w:r w:rsidR="001A5933">
        <w:rPr>
          <w:lang w:eastAsia="en-AU"/>
        </w:rPr>
        <w:t>Programmed</w:t>
      </w:r>
      <w:proofErr w:type="spellEnd"/>
      <w:r>
        <w:rPr>
          <w:lang w:eastAsia="en-AU"/>
        </w:rPr>
        <w:t xml:space="preserve"> Interfaces (API)</w:t>
      </w:r>
      <w:r w:rsidR="00DD0171">
        <w:rPr>
          <w:lang w:eastAsia="en-AU"/>
        </w:rPr>
        <w:t>, a</w:t>
      </w:r>
      <w:r w:rsidR="000219FC">
        <w:rPr>
          <w:lang w:eastAsia="en-AU"/>
        </w:rPr>
        <w:t xml:space="preserve">s developed in the </w:t>
      </w:r>
      <w:r w:rsidR="001A5933">
        <w:rPr>
          <w:lang w:eastAsia="en-AU"/>
        </w:rPr>
        <w:t>2019/20</w:t>
      </w:r>
      <w:r w:rsidR="000219FC">
        <w:rPr>
          <w:lang w:eastAsia="en-AU"/>
        </w:rPr>
        <w:t xml:space="preserve"> financial year.</w:t>
      </w:r>
    </w:p>
    <w:p w14:paraId="46945C74" w14:textId="57B3CA85" w:rsidR="00DD0171" w:rsidRPr="00417CAC" w:rsidRDefault="00DD0171" w:rsidP="00417CAC">
      <w:pPr>
        <w:pStyle w:val="BodyText"/>
        <w:rPr>
          <w:lang w:eastAsia="en-AU"/>
        </w:rPr>
      </w:pPr>
      <w:r>
        <w:rPr>
          <w:lang w:eastAsia="en-AU"/>
        </w:rPr>
        <w:t xml:space="preserve">These interfaces will allow </w:t>
      </w:r>
      <w:r w:rsidR="0082352B">
        <w:rPr>
          <w:lang w:eastAsia="en-AU"/>
        </w:rPr>
        <w:t>faster, safer</w:t>
      </w:r>
      <w:r>
        <w:rPr>
          <w:lang w:eastAsia="en-AU"/>
        </w:rPr>
        <w:t xml:space="preserve"> transfer of data automatically from LGV, </w:t>
      </w:r>
      <w:r w:rsidR="0068082D">
        <w:rPr>
          <w:lang w:eastAsia="en-AU"/>
        </w:rPr>
        <w:t>l</w:t>
      </w:r>
      <w:r>
        <w:rPr>
          <w:lang w:eastAsia="en-AU"/>
        </w:rPr>
        <w:t>ocal governments and other related bodies, establishing a platform for real time data and analytics.</w:t>
      </w:r>
      <w:r w:rsidR="004C50FD">
        <w:rPr>
          <w:rStyle w:val="FootnoteReference"/>
          <w:lang w:eastAsia="en-AU"/>
        </w:rPr>
        <w:footnoteReference w:id="7"/>
      </w:r>
      <w:r>
        <w:rPr>
          <w:lang w:eastAsia="en-AU"/>
        </w:rPr>
        <w:t xml:space="preserve"> </w:t>
      </w:r>
    </w:p>
    <w:p w14:paraId="167B86FD" w14:textId="180E60F9" w:rsidR="002D06D9" w:rsidRPr="00417CAC" w:rsidRDefault="00BF7EEB" w:rsidP="00417CAC">
      <w:pPr>
        <w:pStyle w:val="Heading3"/>
        <w:rPr>
          <w:color w:val="B3272F" w:themeColor="text2"/>
          <w:sz w:val="21"/>
          <w:szCs w:val="21"/>
        </w:rPr>
      </w:pPr>
      <w:bookmarkStart w:id="49" w:name="_Toc524957315"/>
      <w:bookmarkEnd w:id="48"/>
      <w:r>
        <w:rPr>
          <w:color w:val="B3272F" w:themeColor="text2"/>
          <w:sz w:val="21"/>
          <w:szCs w:val="21"/>
        </w:rPr>
        <w:t>5.5</w:t>
      </w:r>
      <w:r w:rsidR="00F849D3">
        <w:rPr>
          <w:color w:val="B3272F" w:themeColor="text2"/>
          <w:sz w:val="21"/>
          <w:szCs w:val="21"/>
        </w:rPr>
        <w:t xml:space="preserve"> </w:t>
      </w:r>
      <w:r w:rsidR="002D06D9" w:rsidRPr="00417CAC">
        <w:rPr>
          <w:color w:val="B3272F" w:themeColor="text2"/>
          <w:sz w:val="21"/>
          <w:szCs w:val="21"/>
        </w:rPr>
        <w:t xml:space="preserve">Assessment of new </w:t>
      </w:r>
      <w:r w:rsidR="00DE67EE">
        <w:rPr>
          <w:color w:val="B3272F" w:themeColor="text2"/>
          <w:sz w:val="21"/>
          <w:szCs w:val="21"/>
        </w:rPr>
        <w:t>L</w:t>
      </w:r>
      <w:r w:rsidR="00050039">
        <w:rPr>
          <w:color w:val="B3272F" w:themeColor="text2"/>
          <w:sz w:val="21"/>
          <w:szCs w:val="21"/>
        </w:rPr>
        <w:t xml:space="preserve">ocal </w:t>
      </w:r>
      <w:r w:rsidR="00DE67EE">
        <w:rPr>
          <w:color w:val="B3272F" w:themeColor="text2"/>
          <w:sz w:val="21"/>
          <w:szCs w:val="21"/>
        </w:rPr>
        <w:t>G</w:t>
      </w:r>
      <w:r w:rsidR="00050039">
        <w:rPr>
          <w:color w:val="B3272F" w:themeColor="text2"/>
          <w:sz w:val="21"/>
          <w:szCs w:val="21"/>
        </w:rPr>
        <w:t>overnment</w:t>
      </w:r>
      <w:r w:rsidR="00DE67EE">
        <w:rPr>
          <w:color w:val="B3272F" w:themeColor="text2"/>
          <w:sz w:val="21"/>
          <w:szCs w:val="21"/>
        </w:rPr>
        <w:t xml:space="preserve"> Act </w:t>
      </w:r>
      <w:r w:rsidR="002D06D9" w:rsidRPr="00417CAC">
        <w:rPr>
          <w:color w:val="B3272F" w:themeColor="text2"/>
          <w:sz w:val="21"/>
          <w:szCs w:val="21"/>
        </w:rPr>
        <w:t>indicators</w:t>
      </w:r>
      <w:bookmarkEnd w:id="49"/>
      <w:r w:rsidR="002D06D9" w:rsidRPr="00417CAC">
        <w:rPr>
          <w:color w:val="B3272F" w:themeColor="text2"/>
          <w:sz w:val="21"/>
          <w:szCs w:val="21"/>
        </w:rPr>
        <w:t xml:space="preserve"> </w:t>
      </w:r>
    </w:p>
    <w:p w14:paraId="75C8EFA7" w14:textId="5F19BBFF" w:rsidR="00F9678B" w:rsidRDefault="00F9678B" w:rsidP="00F9678B">
      <w:pPr>
        <w:pStyle w:val="BodyText12ptBefore"/>
      </w:pPr>
      <w:r>
        <w:t>Work will be conducted on improving the a</w:t>
      </w:r>
      <w:r w:rsidRPr="00417CAC">
        <w:t>lignment of the LGPRF reporting requirements with the new Act</w:t>
      </w:r>
      <w:r w:rsidR="00EC2580">
        <w:t xml:space="preserve"> (if passed by Parliament)</w:t>
      </w:r>
      <w:r w:rsidRPr="00417CAC">
        <w:t xml:space="preserve">.  This would entail some policy alignment, primarily supporting the new </w:t>
      </w:r>
      <w:r w:rsidRPr="005864E5">
        <w:t>longer-term</w:t>
      </w:r>
      <w:r w:rsidRPr="00417CAC">
        <w:t xml:space="preserve"> planning intentions of the Bill and looking at ways for the LGPRF to support the principles of sound financial management, longer term planning and subsequent reporting on performance.</w:t>
      </w:r>
    </w:p>
    <w:p w14:paraId="794E0E62" w14:textId="77777777" w:rsidR="0004518D" w:rsidRPr="0004518D" w:rsidRDefault="0004518D" w:rsidP="007C7D20">
      <w:pPr>
        <w:pStyle w:val="BodyText"/>
      </w:pPr>
      <w:bookmarkStart w:id="50" w:name="_Hlk519764869"/>
    </w:p>
    <w:bookmarkEnd w:id="50"/>
    <w:p w14:paraId="01AFA5A8" w14:textId="77777777" w:rsidR="00847AEB" w:rsidRDefault="00847AEB" w:rsidP="007C7D20">
      <w:pPr>
        <w:sectPr w:rsidR="00847AEB" w:rsidSect="008251CE">
          <w:type w:val="continuous"/>
          <w:pgSz w:w="11907" w:h="16840" w:code="9"/>
          <w:pgMar w:top="2268" w:right="1134" w:bottom="1134" w:left="1134" w:header="284" w:footer="284" w:gutter="0"/>
          <w:cols w:num="2" w:space="283"/>
          <w:docGrid w:linePitch="360"/>
        </w:sectPr>
      </w:pPr>
    </w:p>
    <w:p w14:paraId="1CEF5818" w14:textId="47406C05" w:rsidR="00847AEB" w:rsidRPr="004A6713" w:rsidRDefault="00774325" w:rsidP="007C7D20">
      <w:pPr>
        <w:pStyle w:val="Heading1TopofPage"/>
        <w:framePr w:wrap="around"/>
      </w:pPr>
      <w:bookmarkStart w:id="51" w:name="_Toc524957316"/>
      <w:r>
        <w:lastRenderedPageBreak/>
        <w:t>6</w:t>
      </w:r>
      <w:r w:rsidR="000C70D2">
        <w:t>.</w:t>
      </w:r>
      <w:r w:rsidR="00847AEB" w:rsidRPr="008711C4">
        <w:t xml:space="preserve"> Communication Strategy &amp; Stakeholder Management</w:t>
      </w:r>
      <w:bookmarkEnd w:id="51"/>
      <w:r w:rsidR="008D3A22" w:rsidRPr="008711C4">
        <w:t xml:space="preserve"> </w:t>
      </w:r>
    </w:p>
    <w:p w14:paraId="33ED221B" w14:textId="5D5C251B" w:rsidR="00847AEB" w:rsidRDefault="00847AEB" w:rsidP="002D06D9">
      <w:pPr>
        <w:pStyle w:val="BodyText"/>
        <w:sectPr w:rsidR="00847AEB" w:rsidSect="00417CAC">
          <w:type w:val="continuous"/>
          <w:pgSz w:w="11907" w:h="16840" w:code="9"/>
          <w:pgMar w:top="2268" w:right="1134" w:bottom="1134" w:left="1134" w:header="284" w:footer="284" w:gutter="0"/>
          <w:cols w:space="283"/>
          <w:docGrid w:linePitch="360"/>
        </w:sectPr>
      </w:pPr>
    </w:p>
    <w:p w14:paraId="177412DA" w14:textId="40631398" w:rsidR="00140987" w:rsidRDefault="007B41DB" w:rsidP="007C7D20">
      <w:pPr>
        <w:pStyle w:val="Heading2"/>
      </w:pPr>
      <w:bookmarkStart w:id="52" w:name="_Toc517191083"/>
      <w:bookmarkStart w:id="53" w:name="_Toc524957317"/>
      <w:r>
        <w:t>Consultation</w:t>
      </w:r>
      <w:r w:rsidR="0093639F">
        <w:t xml:space="preserve"> </w:t>
      </w:r>
      <w:r w:rsidR="00D36D9A">
        <w:t xml:space="preserve">and Development </w:t>
      </w:r>
      <w:r w:rsidR="0093639F">
        <w:t xml:space="preserve">approach for </w:t>
      </w:r>
      <w:r w:rsidR="00D36D9A">
        <w:t xml:space="preserve">these </w:t>
      </w:r>
      <w:r w:rsidR="0093639F">
        <w:t>Strategic Directions</w:t>
      </w:r>
      <w:bookmarkStart w:id="54" w:name="_Toc517191084"/>
      <w:bookmarkEnd w:id="52"/>
      <w:bookmarkEnd w:id="53"/>
    </w:p>
    <w:p w14:paraId="04BF7972" w14:textId="01DF1BDB" w:rsidR="000C6A21" w:rsidRDefault="000C6A21" w:rsidP="007C7D20">
      <w:pPr>
        <w:pStyle w:val="BodyText12ptBefore"/>
      </w:pPr>
      <w:r>
        <w:t xml:space="preserve">The success of the LGPRF to date has been built on effective consultation with our reporting partners (the local governments of Victoria) and our stakeholders (including VAGO, ESC). </w:t>
      </w:r>
    </w:p>
    <w:p w14:paraId="50B27236" w14:textId="68F85348" w:rsidR="000C6A21" w:rsidRDefault="000C6A21">
      <w:pPr>
        <w:pStyle w:val="BodyText"/>
      </w:pPr>
      <w:r>
        <w:t xml:space="preserve">This three-year plan reaffirms our commitment to this approach and outlines the methods we will employ to maintain these channels of communication and </w:t>
      </w:r>
      <w:r w:rsidR="00E97182">
        <w:t>consultation.</w:t>
      </w:r>
    </w:p>
    <w:p w14:paraId="7842F992" w14:textId="1EC04CF3" w:rsidR="000C6A21" w:rsidRPr="007C7D20" w:rsidRDefault="000C6A21" w:rsidP="007C7D20">
      <w:pPr>
        <w:pStyle w:val="Heading3"/>
        <w:rPr>
          <w:color w:val="B3272F" w:themeColor="text2"/>
          <w:sz w:val="21"/>
          <w:szCs w:val="21"/>
        </w:rPr>
      </w:pPr>
      <w:bookmarkStart w:id="55" w:name="_Toc524957318"/>
      <w:r w:rsidRPr="007C7D20">
        <w:rPr>
          <w:color w:val="B3272F" w:themeColor="text2"/>
          <w:sz w:val="21"/>
          <w:szCs w:val="21"/>
        </w:rPr>
        <w:t>6.1 Governance model</w:t>
      </w:r>
      <w:bookmarkEnd w:id="55"/>
    </w:p>
    <w:p w14:paraId="317C70C8" w14:textId="08129F46" w:rsidR="00F178BD" w:rsidRDefault="00F178BD" w:rsidP="007C7D20">
      <w:pPr>
        <w:pStyle w:val="BodyText12ptBefore"/>
      </w:pPr>
      <w:r>
        <w:t xml:space="preserve">As detailed in Appendix A, LGV will continue the existing governance </w:t>
      </w:r>
      <w:r w:rsidR="00E97182">
        <w:t>arrangements</w:t>
      </w:r>
      <w:r>
        <w:t xml:space="preserve"> for LGPRF.</w:t>
      </w:r>
    </w:p>
    <w:p w14:paraId="69743053" w14:textId="17474622" w:rsidR="00F178BD" w:rsidRDefault="00F178BD" w:rsidP="007C7D20">
      <w:pPr>
        <w:pStyle w:val="BodyText12ptBefore"/>
      </w:pPr>
      <w:r>
        <w:t>The proposed frequency for convening these groups would be:</w:t>
      </w:r>
    </w:p>
    <w:p w14:paraId="4751A0F7" w14:textId="40FEDB36" w:rsidR="00F178BD" w:rsidRDefault="00F178BD" w:rsidP="007C7D20">
      <w:pPr>
        <w:pStyle w:val="ListBullet"/>
      </w:pPr>
      <w:r>
        <w:t>Steering Committee – a minimum of every six months</w:t>
      </w:r>
    </w:p>
    <w:p w14:paraId="0C2C858E" w14:textId="59E9F75F" w:rsidR="00F178BD" w:rsidRDefault="00F178BD" w:rsidP="007C7D20">
      <w:pPr>
        <w:pStyle w:val="ListBullet"/>
      </w:pPr>
      <w:r>
        <w:t>Technical working group</w:t>
      </w:r>
      <w:r w:rsidR="001164DA">
        <w:t>s</w:t>
      </w:r>
      <w:r>
        <w:t xml:space="preserve"> – </w:t>
      </w:r>
      <w:r w:rsidR="00B56576">
        <w:t xml:space="preserve">convened </w:t>
      </w:r>
      <w:r w:rsidR="001D61E1">
        <w:t xml:space="preserve">as </w:t>
      </w:r>
      <w:r>
        <w:t>required</w:t>
      </w:r>
    </w:p>
    <w:p w14:paraId="33240A4C" w14:textId="3A160E10" w:rsidR="00802227" w:rsidRDefault="00F178BD" w:rsidP="007C7D20">
      <w:pPr>
        <w:pStyle w:val="BodyText12ptBefore"/>
      </w:pPr>
      <w:r w:rsidRPr="001D61E1">
        <w:t xml:space="preserve">In addition, LGV would make use of the KYC User network </w:t>
      </w:r>
      <w:r w:rsidR="00140476" w:rsidRPr="005F5FFB">
        <w:t>as subject matter expert</w:t>
      </w:r>
      <w:r w:rsidR="00976A99">
        <w:t>s</w:t>
      </w:r>
      <w:r w:rsidR="00140476" w:rsidRPr="005F5FFB">
        <w:t xml:space="preserve"> </w:t>
      </w:r>
      <w:r w:rsidR="009F0162" w:rsidRPr="005F5FFB">
        <w:t>for focussed</w:t>
      </w:r>
      <w:r w:rsidR="002A6C83" w:rsidRPr="00365B4B">
        <w:t xml:space="preserve"> engag</w:t>
      </w:r>
      <w:r w:rsidR="009F0162" w:rsidRPr="00365B4B">
        <w:t>ement</w:t>
      </w:r>
      <w:r w:rsidR="002A6C83" w:rsidRPr="00657227">
        <w:t xml:space="preserve"> when issues/actions arise. </w:t>
      </w:r>
      <w:r w:rsidR="001D61E1" w:rsidRPr="00F71149">
        <w:t xml:space="preserve"> </w:t>
      </w:r>
      <w:r w:rsidR="00E97182">
        <w:t>This will lessen a need for annual or frequent surveying and consultation</w:t>
      </w:r>
      <w:r w:rsidR="00163737">
        <w:t xml:space="preserve"> with the user network</w:t>
      </w:r>
      <w:r w:rsidR="00E97182">
        <w:t xml:space="preserve">.  </w:t>
      </w:r>
      <w:r w:rsidR="00161A62" w:rsidRPr="001D61E1">
        <w:t>In planning activities, c</w:t>
      </w:r>
      <w:r w:rsidR="00802227" w:rsidRPr="001D61E1">
        <w:t xml:space="preserve">onsideration will be given to frequency of contact to avoid consultation fatigue. </w:t>
      </w:r>
      <w:r w:rsidR="00163737">
        <w:t xml:space="preserve"> </w:t>
      </w:r>
      <w:r w:rsidR="00802227">
        <w:t xml:space="preserve">The terms of reference for the Steering Committee will be reviewed during this </w:t>
      </w:r>
      <w:proofErr w:type="gramStart"/>
      <w:r w:rsidR="00802227">
        <w:t>3 year</w:t>
      </w:r>
      <w:proofErr w:type="gramEnd"/>
      <w:r w:rsidR="00802227">
        <w:t xml:space="preserve"> plan. </w:t>
      </w:r>
    </w:p>
    <w:p w14:paraId="21ED7455" w14:textId="22738D7E" w:rsidR="00337508" w:rsidRPr="006806F6" w:rsidRDefault="00337508" w:rsidP="00337508">
      <w:pPr>
        <w:pStyle w:val="Heading3"/>
        <w:rPr>
          <w:color w:val="B3272F" w:themeColor="text2"/>
          <w:sz w:val="21"/>
          <w:szCs w:val="21"/>
        </w:rPr>
      </w:pPr>
      <w:bookmarkStart w:id="56" w:name="_Toc524957319"/>
      <w:r w:rsidRPr="006806F6">
        <w:rPr>
          <w:color w:val="B3272F" w:themeColor="text2"/>
          <w:sz w:val="21"/>
          <w:szCs w:val="21"/>
        </w:rPr>
        <w:t>6.</w:t>
      </w:r>
      <w:r>
        <w:rPr>
          <w:color w:val="B3272F" w:themeColor="text2"/>
          <w:sz w:val="21"/>
          <w:szCs w:val="21"/>
        </w:rPr>
        <w:t>2</w:t>
      </w:r>
      <w:r w:rsidRPr="006806F6">
        <w:rPr>
          <w:color w:val="B3272F" w:themeColor="text2"/>
          <w:sz w:val="21"/>
          <w:szCs w:val="21"/>
        </w:rPr>
        <w:t xml:space="preserve"> </w:t>
      </w:r>
      <w:r>
        <w:rPr>
          <w:color w:val="B3272F" w:themeColor="text2"/>
          <w:sz w:val="21"/>
          <w:szCs w:val="21"/>
        </w:rPr>
        <w:t>Release of Strategic Directions Paper</w:t>
      </w:r>
      <w:bookmarkEnd w:id="56"/>
    </w:p>
    <w:p w14:paraId="2D94945B" w14:textId="1F4DB86B" w:rsidR="00337508" w:rsidRDefault="00337508" w:rsidP="00337508">
      <w:pPr>
        <w:pStyle w:val="BodyText12ptBefore"/>
      </w:pPr>
      <w:r>
        <w:t>In launching t</w:t>
      </w:r>
      <w:r w:rsidR="00976A99">
        <w:t>his Strategic Directions</w:t>
      </w:r>
      <w:r>
        <w:t xml:space="preserve"> Paper, LGV will release the document to members of the Steering Committee prior to a full sitting of the Steering Committee.</w:t>
      </w:r>
    </w:p>
    <w:p w14:paraId="380C38BB" w14:textId="6F3DEDA9" w:rsidR="00337508" w:rsidRDefault="00337508" w:rsidP="00337508">
      <w:pPr>
        <w:pStyle w:val="BodyText"/>
      </w:pPr>
      <w:r>
        <w:t xml:space="preserve">Members will be encouraged to provide feedback and </w:t>
      </w:r>
      <w:r w:rsidR="00B56576">
        <w:t xml:space="preserve">responses to </w:t>
      </w:r>
      <w:r>
        <w:t xml:space="preserve">the listed recommendations. </w:t>
      </w:r>
    </w:p>
    <w:p w14:paraId="47E93753" w14:textId="45631D41" w:rsidR="00337508" w:rsidRDefault="00976A99" w:rsidP="00976A99">
      <w:pPr>
        <w:pStyle w:val="BodyText"/>
      </w:pPr>
      <w:r>
        <w:t>Once endorsed</w:t>
      </w:r>
      <w:r w:rsidR="00B56576">
        <w:t xml:space="preserve"> by the Steering Committee, the paper</w:t>
      </w:r>
      <w:r>
        <w:t xml:space="preserve"> will be </w:t>
      </w:r>
      <w:r w:rsidR="00B56576">
        <w:t>provided to the Minister for Local Government</w:t>
      </w:r>
      <w:r>
        <w:t xml:space="preserve"> </w:t>
      </w:r>
      <w:r w:rsidR="00B56576">
        <w:t xml:space="preserve">for </w:t>
      </w:r>
      <w:r>
        <w:t xml:space="preserve">approval before being </w:t>
      </w:r>
      <w:r w:rsidR="00337508">
        <w:t>circulated to the 79</w:t>
      </w:r>
      <w:r w:rsidR="00B56576">
        <w:t xml:space="preserve"> c</w:t>
      </w:r>
      <w:r w:rsidR="00337508">
        <w:t xml:space="preserve">ouncils for comment. </w:t>
      </w:r>
    </w:p>
    <w:p w14:paraId="7E92FF56" w14:textId="43667449" w:rsidR="00337508" w:rsidRPr="006806F6" w:rsidRDefault="00337508" w:rsidP="00337508">
      <w:pPr>
        <w:pStyle w:val="Heading3"/>
        <w:rPr>
          <w:color w:val="B3272F" w:themeColor="text2"/>
          <w:sz w:val="21"/>
          <w:szCs w:val="21"/>
        </w:rPr>
      </w:pPr>
      <w:bookmarkStart w:id="57" w:name="_Toc524957320"/>
      <w:r w:rsidRPr="006806F6">
        <w:rPr>
          <w:color w:val="B3272F" w:themeColor="text2"/>
          <w:sz w:val="21"/>
          <w:szCs w:val="21"/>
        </w:rPr>
        <w:t>6.</w:t>
      </w:r>
      <w:r w:rsidR="001164DA">
        <w:rPr>
          <w:color w:val="B3272F" w:themeColor="text2"/>
          <w:sz w:val="21"/>
          <w:szCs w:val="21"/>
        </w:rPr>
        <w:t>3</w:t>
      </w:r>
      <w:r w:rsidRPr="006806F6">
        <w:rPr>
          <w:color w:val="B3272F" w:themeColor="text2"/>
          <w:sz w:val="21"/>
          <w:szCs w:val="21"/>
        </w:rPr>
        <w:t xml:space="preserve"> </w:t>
      </w:r>
      <w:r>
        <w:rPr>
          <w:color w:val="B3272F" w:themeColor="text2"/>
          <w:sz w:val="21"/>
          <w:szCs w:val="21"/>
        </w:rPr>
        <w:t>Media campaign</w:t>
      </w:r>
      <w:bookmarkEnd w:id="57"/>
    </w:p>
    <w:p w14:paraId="60A3E0FB" w14:textId="77777777" w:rsidR="00337AEE" w:rsidRDefault="001164DA" w:rsidP="00337508">
      <w:pPr>
        <w:pStyle w:val="BodyText"/>
      </w:pPr>
      <w:r>
        <w:t xml:space="preserve">Short-term strategic action </w:t>
      </w:r>
      <w:r w:rsidRPr="007C7D20">
        <w:rPr>
          <w:b/>
          <w:i/>
        </w:rPr>
        <w:t>3.5 Promote KYC</w:t>
      </w:r>
      <w:r>
        <w:t xml:space="preserve"> will require a media campaign. </w:t>
      </w:r>
    </w:p>
    <w:p w14:paraId="25DEB88E" w14:textId="310F9B1A" w:rsidR="00337AEE" w:rsidRDefault="00337AEE" w:rsidP="00337508">
      <w:pPr>
        <w:pStyle w:val="BodyText"/>
      </w:pPr>
      <w:r>
        <w:t>While the specific details of this action are yet to be finalised, LGV may utilise:</w:t>
      </w:r>
    </w:p>
    <w:p w14:paraId="71678565" w14:textId="4244D5D0" w:rsidR="00337AEE" w:rsidRDefault="00337AEE" w:rsidP="007C7D20">
      <w:pPr>
        <w:pStyle w:val="BodyText"/>
        <w:numPr>
          <w:ilvl w:val="0"/>
          <w:numId w:val="81"/>
        </w:numPr>
      </w:pPr>
      <w:r>
        <w:t>Social media platforms, including paid advertisements, and unpaid options;</w:t>
      </w:r>
    </w:p>
    <w:p w14:paraId="3D6EBA1F" w14:textId="4CBA7908" w:rsidR="00337AEE" w:rsidRDefault="00337AEE" w:rsidP="007C7D20">
      <w:pPr>
        <w:pStyle w:val="BodyText"/>
        <w:numPr>
          <w:ilvl w:val="0"/>
          <w:numId w:val="81"/>
        </w:numPr>
      </w:pPr>
      <w:r>
        <w:t xml:space="preserve">Marketing collateral, including cards, and promotional materials; </w:t>
      </w:r>
    </w:p>
    <w:p w14:paraId="1C4A26A0" w14:textId="77777777" w:rsidR="00337AEE" w:rsidRDefault="00337AEE" w:rsidP="007C7D20">
      <w:pPr>
        <w:pStyle w:val="BodyText"/>
        <w:numPr>
          <w:ilvl w:val="0"/>
          <w:numId w:val="81"/>
        </w:numPr>
      </w:pPr>
      <w:r>
        <w:t>Market research;</w:t>
      </w:r>
    </w:p>
    <w:p w14:paraId="3B323319" w14:textId="77777777" w:rsidR="00337AEE" w:rsidRDefault="00337AEE" w:rsidP="007C7D20">
      <w:pPr>
        <w:pStyle w:val="BodyText"/>
        <w:numPr>
          <w:ilvl w:val="0"/>
          <w:numId w:val="81"/>
        </w:numPr>
      </w:pPr>
      <w:r>
        <w:t>Customer consultation, including focus groups.</w:t>
      </w:r>
    </w:p>
    <w:p w14:paraId="28C1F682" w14:textId="2CE460D3" w:rsidR="00337AEE" w:rsidRDefault="00337AEE">
      <w:pPr>
        <w:pStyle w:val="BodyText"/>
      </w:pPr>
      <w:proofErr w:type="gramStart"/>
      <w:r>
        <w:t>Similarly</w:t>
      </w:r>
      <w:proofErr w:type="gramEnd"/>
      <w:r>
        <w:t xml:space="preserve"> with Medium term action </w:t>
      </w:r>
      <w:r w:rsidRPr="007C7D20">
        <w:rPr>
          <w:b/>
          <w:i/>
        </w:rPr>
        <w:t>4.6 Research Public Value of Performance Reporting</w:t>
      </w:r>
      <w:r>
        <w:t xml:space="preserve">, LGV will </w:t>
      </w:r>
      <w:r w:rsidR="00E97182">
        <w:t>undertake</w:t>
      </w:r>
      <w:r>
        <w:t xml:space="preserve"> market research actions</w:t>
      </w:r>
      <w:r w:rsidR="005B62DA">
        <w:t xml:space="preserve"> along with potential community consultation</w:t>
      </w:r>
      <w:r>
        <w:t xml:space="preserve">. </w:t>
      </w:r>
    </w:p>
    <w:p w14:paraId="2EAD0FA3" w14:textId="76B40911" w:rsidR="00337AEE" w:rsidRDefault="00337AEE" w:rsidP="00337508">
      <w:pPr>
        <w:pStyle w:val="BodyText"/>
      </w:pPr>
      <w:r>
        <w:t xml:space="preserve">LGV recognises the importance of engagement with our reporting partners across all councils and will work with them as much as possible without introducing unnecessary burden. </w:t>
      </w:r>
    </w:p>
    <w:p w14:paraId="73CCD08D" w14:textId="5BEA4742" w:rsidR="005B62DA" w:rsidRDefault="005B62DA" w:rsidP="00337508">
      <w:pPr>
        <w:pStyle w:val="BodyText"/>
      </w:pPr>
    </w:p>
    <w:p w14:paraId="45BC8AC4" w14:textId="0D282616" w:rsidR="005B62DA" w:rsidRDefault="005B62DA" w:rsidP="00337508">
      <w:pPr>
        <w:pStyle w:val="BodyText"/>
      </w:pPr>
    </w:p>
    <w:p w14:paraId="5849C11B" w14:textId="1719E973" w:rsidR="005B62DA" w:rsidRDefault="005B62DA" w:rsidP="00337508">
      <w:pPr>
        <w:pStyle w:val="BodyText"/>
      </w:pPr>
    </w:p>
    <w:p w14:paraId="581D8D0F" w14:textId="3DEA797A" w:rsidR="005B62DA" w:rsidRDefault="005B62DA" w:rsidP="00337508">
      <w:pPr>
        <w:pStyle w:val="BodyText"/>
      </w:pPr>
    </w:p>
    <w:p w14:paraId="6743119D" w14:textId="18F76ACC" w:rsidR="005B62DA" w:rsidRDefault="005B62DA" w:rsidP="00337508">
      <w:pPr>
        <w:pStyle w:val="BodyText"/>
      </w:pPr>
    </w:p>
    <w:p w14:paraId="66C8C389" w14:textId="4C738193" w:rsidR="005B62DA" w:rsidRDefault="005B62DA" w:rsidP="00337508">
      <w:pPr>
        <w:pStyle w:val="BodyText"/>
      </w:pPr>
    </w:p>
    <w:p w14:paraId="063EC357" w14:textId="77777777" w:rsidR="005B62DA" w:rsidRDefault="005B62DA" w:rsidP="00337508">
      <w:pPr>
        <w:pStyle w:val="BodyText"/>
      </w:pPr>
    </w:p>
    <w:p w14:paraId="0795DA03" w14:textId="7DD4CCC9" w:rsidR="005B62DA" w:rsidRDefault="005B62DA" w:rsidP="00337508">
      <w:pPr>
        <w:pStyle w:val="BodyText"/>
      </w:pPr>
    </w:p>
    <w:p w14:paraId="67C135C0" w14:textId="77777777" w:rsidR="005B62DA" w:rsidRDefault="005B62DA" w:rsidP="00337508">
      <w:pPr>
        <w:pStyle w:val="BodyText"/>
      </w:pPr>
    </w:p>
    <w:p w14:paraId="38C5645C" w14:textId="77777777" w:rsidR="00337508" w:rsidRDefault="00337508" w:rsidP="00337508">
      <w:pPr>
        <w:pStyle w:val="BodyText"/>
      </w:pPr>
    </w:p>
    <w:p w14:paraId="07A7FE28" w14:textId="77777777" w:rsidR="00337508" w:rsidRDefault="00337508" w:rsidP="00337508">
      <w:pPr>
        <w:pStyle w:val="BodyText"/>
      </w:pPr>
    </w:p>
    <w:p w14:paraId="58FC3960" w14:textId="77777777" w:rsidR="00337508" w:rsidRDefault="00337508" w:rsidP="00337508">
      <w:pPr>
        <w:pStyle w:val="BodyText"/>
      </w:pPr>
    </w:p>
    <w:p w14:paraId="46A84D69" w14:textId="58F63124" w:rsidR="004A6713" w:rsidRDefault="004A6713">
      <w:pPr>
        <w:pStyle w:val="BodyText"/>
      </w:pPr>
    </w:p>
    <w:p w14:paraId="77C81AAD" w14:textId="77777777" w:rsidR="004A6713" w:rsidRDefault="004A6713">
      <w:pPr>
        <w:pStyle w:val="BodyText"/>
      </w:pPr>
    </w:p>
    <w:p w14:paraId="76D59724" w14:textId="77777777" w:rsidR="004A6713" w:rsidRPr="004A6713" w:rsidRDefault="004A6713">
      <w:pPr>
        <w:pStyle w:val="BodyText"/>
      </w:pPr>
    </w:p>
    <w:p w14:paraId="274AF9CC" w14:textId="300AFEC9" w:rsidR="00F178BD" w:rsidRDefault="00F178BD" w:rsidP="00417CAC">
      <w:pPr>
        <w:pStyle w:val="BodyText"/>
      </w:pPr>
    </w:p>
    <w:p w14:paraId="30DD351E" w14:textId="77777777" w:rsidR="004A6713" w:rsidRDefault="004A6713" w:rsidP="00417CAC">
      <w:pPr>
        <w:pStyle w:val="BodyText"/>
      </w:pPr>
    </w:p>
    <w:p w14:paraId="1581EF57" w14:textId="77777777" w:rsidR="00F178BD" w:rsidRDefault="00F178BD" w:rsidP="00417CAC">
      <w:pPr>
        <w:pStyle w:val="BodyText"/>
      </w:pPr>
    </w:p>
    <w:p w14:paraId="2436A735" w14:textId="012AD896" w:rsidR="00F178BD" w:rsidRPr="00417CAC" w:rsidRDefault="00F178BD" w:rsidP="00417CAC">
      <w:pPr>
        <w:pStyle w:val="BodyText"/>
      </w:pPr>
    </w:p>
    <w:bookmarkEnd w:id="54"/>
    <w:p w14:paraId="2143366F" w14:textId="424DC84C" w:rsidR="00C54B0D" w:rsidRDefault="00C54B0D" w:rsidP="00F65442">
      <w:pPr>
        <w:pStyle w:val="BodyText12ptBefore"/>
        <w:rPr>
          <w:lang w:eastAsia="en-AU"/>
        </w:rPr>
      </w:pPr>
    </w:p>
    <w:p w14:paraId="14552CF2" w14:textId="77777777" w:rsidR="00D249D8" w:rsidRDefault="00D249D8" w:rsidP="00F65442">
      <w:pPr>
        <w:pStyle w:val="BodyText12ptBefore"/>
        <w:rPr>
          <w:b/>
          <w:bCs/>
          <w:color w:val="B3272F" w:themeColor="text2"/>
          <w:kern w:val="32"/>
          <w:sz w:val="40"/>
          <w:szCs w:val="32"/>
        </w:rPr>
      </w:pPr>
      <w:r>
        <w:br w:type="page"/>
      </w:r>
    </w:p>
    <w:p w14:paraId="37B3ABCE" w14:textId="77777777" w:rsidR="00B27517" w:rsidRDefault="00B27517" w:rsidP="00284D69">
      <w:pPr>
        <w:pStyle w:val="Heading1"/>
        <w:sectPr w:rsidR="00B27517" w:rsidSect="00847AEB">
          <w:type w:val="continuous"/>
          <w:pgSz w:w="11907" w:h="16840" w:code="9"/>
          <w:pgMar w:top="2268" w:right="1134" w:bottom="1134" w:left="1134" w:header="284" w:footer="284" w:gutter="0"/>
          <w:cols w:num="2" w:space="283"/>
          <w:docGrid w:linePitch="360"/>
        </w:sectPr>
      </w:pPr>
    </w:p>
    <w:p w14:paraId="6553505A" w14:textId="77777777" w:rsidR="001F44DE" w:rsidRPr="008711C4" w:rsidRDefault="001F44DE" w:rsidP="007C7D20">
      <w:pPr>
        <w:pStyle w:val="Heading1TopofPage"/>
        <w:framePr w:wrap="around"/>
      </w:pPr>
      <w:bookmarkStart w:id="58" w:name="_Toc524957321"/>
      <w:bookmarkStart w:id="59" w:name="_Toc517191087"/>
      <w:r w:rsidRPr="008711C4">
        <w:lastRenderedPageBreak/>
        <w:t>Appendix A: Local Government Performance Reporting Framework LGPRF – Governance Model</w:t>
      </w:r>
      <w:bookmarkEnd w:id="58"/>
    </w:p>
    <w:p w14:paraId="2B7B93B8" w14:textId="306BA42C" w:rsidR="00434A5E" w:rsidRPr="00417CAC" w:rsidRDefault="00434A5E" w:rsidP="00417CAC">
      <w:pPr>
        <w:pStyle w:val="BodyText"/>
        <w:rPr>
          <w:b/>
        </w:rPr>
      </w:pPr>
      <w:r w:rsidRPr="00417CAC">
        <w:rPr>
          <w:b/>
          <w:lang w:eastAsia="en-AU"/>
        </w:rPr>
        <w:t>Diagram A – LGPRF Governance Model</w:t>
      </w:r>
    </w:p>
    <w:p w14:paraId="70770649" w14:textId="36A88C4C" w:rsidR="00434A5E" w:rsidRDefault="00434A5E" w:rsidP="00417CAC">
      <w:pPr>
        <w:pStyle w:val="BodyText"/>
      </w:pPr>
    </w:p>
    <w:p w14:paraId="7B1B1A0B" w14:textId="109AD75D" w:rsidR="00C571BC" w:rsidRDefault="00C571BC" w:rsidP="00417CAC">
      <w:pPr>
        <w:pStyle w:val="BodyText"/>
      </w:pPr>
      <w:r>
        <w:rPr>
          <w:noProof/>
          <w:lang w:eastAsia="en-AU"/>
        </w:rPr>
        <w:drawing>
          <wp:inline distT="0" distB="0" distL="0" distR="0" wp14:anchorId="1F44BA38" wp14:editId="2250C849">
            <wp:extent cx="6334125" cy="2787567"/>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LGPRF Governance Model v0.3.jpg"/>
                    <pic:cNvPicPr/>
                  </pic:nvPicPr>
                  <pic:blipFill>
                    <a:blip r:embed="rId52">
                      <a:extLst>
                        <a:ext uri="{28A0092B-C50C-407E-A947-70E740481C1C}">
                          <a14:useLocalDpi xmlns:a14="http://schemas.microsoft.com/office/drawing/2010/main" val="0"/>
                        </a:ext>
                      </a:extLst>
                    </a:blip>
                    <a:stretch>
                      <a:fillRect/>
                    </a:stretch>
                  </pic:blipFill>
                  <pic:spPr>
                    <a:xfrm>
                      <a:off x="0" y="0"/>
                      <a:ext cx="6341011" cy="2790598"/>
                    </a:xfrm>
                    <a:prstGeom prst="rect">
                      <a:avLst/>
                    </a:prstGeom>
                  </pic:spPr>
                </pic:pic>
              </a:graphicData>
            </a:graphic>
          </wp:inline>
        </w:drawing>
      </w:r>
    </w:p>
    <w:p w14:paraId="108460EC" w14:textId="77777777" w:rsidR="00C571BC" w:rsidRPr="00192B65" w:rsidRDefault="00C571BC" w:rsidP="00417CAC">
      <w:pPr>
        <w:pStyle w:val="BodyText"/>
      </w:pPr>
    </w:p>
    <w:p w14:paraId="58813501" w14:textId="55931421" w:rsidR="001F44DE" w:rsidRDefault="00434A5E" w:rsidP="00417CAC">
      <w:pPr>
        <w:pStyle w:val="BodyText"/>
      </w:pPr>
      <w:r>
        <w:t>Thi</w:t>
      </w:r>
      <w:r w:rsidR="00F37FEB">
        <w:t xml:space="preserve">s </w:t>
      </w:r>
      <w:r w:rsidR="00904DBD">
        <w:t xml:space="preserve">directions </w:t>
      </w:r>
      <w:r w:rsidR="00F37FEB">
        <w:t xml:space="preserve">paper reaffirms a commitment to the </w:t>
      </w:r>
      <w:r w:rsidR="00904DBD">
        <w:t xml:space="preserve">current </w:t>
      </w:r>
      <w:r w:rsidR="00F37FEB">
        <w:t xml:space="preserve">governance framework as detailed in the model. </w:t>
      </w:r>
    </w:p>
    <w:p w14:paraId="0CA6716A" w14:textId="027BFCA8" w:rsidR="00F37FEB" w:rsidRDefault="00F37FEB" w:rsidP="00417CAC">
      <w:pPr>
        <w:pStyle w:val="BodyText"/>
      </w:pPr>
    </w:p>
    <w:p w14:paraId="6E0CDED4" w14:textId="2B3F9A71" w:rsidR="00F37FEB" w:rsidRDefault="00F37FEB" w:rsidP="00417CAC">
      <w:pPr>
        <w:pStyle w:val="BodyText"/>
      </w:pPr>
      <w:r>
        <w:t xml:space="preserve">This model recognises the roles of: </w:t>
      </w:r>
    </w:p>
    <w:p w14:paraId="69986FA7" w14:textId="3701A14A" w:rsidR="00F37FEB" w:rsidRDefault="00424C25" w:rsidP="00417CAC">
      <w:pPr>
        <w:pStyle w:val="BodyText"/>
        <w:numPr>
          <w:ilvl w:val="0"/>
          <w:numId w:val="57"/>
        </w:numPr>
      </w:pPr>
      <w:r>
        <w:t>the Victorian Auditor-</w:t>
      </w:r>
      <w:r w:rsidR="00F37FEB">
        <w:t xml:space="preserve">General’s Office (VAGO) </w:t>
      </w:r>
      <w:r w:rsidR="002E5ADE">
        <w:t xml:space="preserve">and Essential Services Commission </w:t>
      </w:r>
      <w:r w:rsidR="00EB4441">
        <w:t xml:space="preserve">(ESC) </w:t>
      </w:r>
      <w:r w:rsidR="00F37FEB">
        <w:t xml:space="preserve">in </w:t>
      </w:r>
      <w:r w:rsidR="004E0ED5">
        <w:t>informing</w:t>
      </w:r>
      <w:r w:rsidR="00F37FEB">
        <w:t xml:space="preserve"> the principles for the framework</w:t>
      </w:r>
      <w:r w:rsidR="00DB790B">
        <w:t>;</w:t>
      </w:r>
    </w:p>
    <w:p w14:paraId="2D02C416" w14:textId="706B862F" w:rsidR="00F37FEB" w:rsidRDefault="00F37FEB" w:rsidP="00417CAC">
      <w:pPr>
        <w:pStyle w:val="BodyText"/>
        <w:numPr>
          <w:ilvl w:val="0"/>
          <w:numId w:val="57"/>
        </w:numPr>
      </w:pPr>
      <w:r>
        <w:t>the LGPRF Steering Committee in setting the strategic direction and objectives of the framework</w:t>
      </w:r>
      <w:r w:rsidR="00DB790B">
        <w:t xml:space="preserve">, and the strategic actions to ensure the continual </w:t>
      </w:r>
      <w:r w:rsidR="004114E8">
        <w:t>relevance</w:t>
      </w:r>
      <w:r w:rsidR="00DB790B">
        <w:t xml:space="preserve"> of the framework;</w:t>
      </w:r>
    </w:p>
    <w:p w14:paraId="332D0258" w14:textId="68BF1168" w:rsidR="00F37FEB" w:rsidRDefault="00F37FEB" w:rsidP="00417CAC">
      <w:pPr>
        <w:pStyle w:val="BodyText"/>
        <w:numPr>
          <w:ilvl w:val="0"/>
          <w:numId w:val="57"/>
        </w:numPr>
      </w:pPr>
      <w:r>
        <w:t>the</w:t>
      </w:r>
      <w:r w:rsidR="00904DBD">
        <w:t xml:space="preserve"> role of</w:t>
      </w:r>
      <w:r>
        <w:t xml:space="preserve"> Technical Working Group</w:t>
      </w:r>
      <w:r w:rsidR="00904DBD">
        <w:t>s</w:t>
      </w:r>
      <w:r>
        <w:t xml:space="preserve"> in determining the </w:t>
      </w:r>
      <w:r w:rsidR="00DB790B">
        <w:t xml:space="preserve">technical components of the </w:t>
      </w:r>
      <w:r>
        <w:t>performance indicators</w:t>
      </w:r>
      <w:r w:rsidR="00DB790B">
        <w:t xml:space="preserve"> for Councils to report</w:t>
      </w:r>
      <w:r w:rsidR="004114E8">
        <w:t>;</w:t>
      </w:r>
    </w:p>
    <w:p w14:paraId="60721D95" w14:textId="7B0197EB" w:rsidR="00F37FEB" w:rsidRDefault="00F37FEB" w:rsidP="00417CAC">
      <w:pPr>
        <w:pStyle w:val="BodyText"/>
        <w:numPr>
          <w:ilvl w:val="0"/>
          <w:numId w:val="57"/>
        </w:numPr>
      </w:pPr>
      <w:r>
        <w:t>the Councils in providing the</w:t>
      </w:r>
      <w:r w:rsidR="00C571BC">
        <w:t>ir</w:t>
      </w:r>
      <w:r>
        <w:t xml:space="preserve"> results</w:t>
      </w:r>
      <w:r w:rsidR="004114E8">
        <w:t>;</w:t>
      </w:r>
    </w:p>
    <w:p w14:paraId="20DBCCAD" w14:textId="072E0F35" w:rsidR="00F37FEB" w:rsidRDefault="004114E8" w:rsidP="00417CAC">
      <w:pPr>
        <w:pStyle w:val="BodyText"/>
        <w:numPr>
          <w:ilvl w:val="0"/>
          <w:numId w:val="57"/>
        </w:numPr>
      </w:pPr>
      <w:r>
        <w:t>Local Government Victoria (</w:t>
      </w:r>
      <w:r w:rsidR="00F37FEB">
        <w:t>LGV</w:t>
      </w:r>
      <w:r>
        <w:t xml:space="preserve">) </w:t>
      </w:r>
      <w:r w:rsidR="00F37FEB">
        <w:t>working in consultation with all parties to produce a</w:t>
      </w:r>
      <w:r w:rsidR="00904DBD">
        <w:t>n effective</w:t>
      </w:r>
      <w:r w:rsidR="00F37FEB">
        <w:t xml:space="preserve"> framework.</w:t>
      </w:r>
    </w:p>
    <w:p w14:paraId="0A1E135B" w14:textId="243013BE" w:rsidR="001F44DE" w:rsidRDefault="001F44DE" w:rsidP="00417CAC">
      <w:pPr>
        <w:pStyle w:val="BodyText"/>
      </w:pPr>
    </w:p>
    <w:p w14:paraId="637237C3" w14:textId="56A08139" w:rsidR="001F44DE" w:rsidRDefault="001F44DE" w:rsidP="00417CAC">
      <w:pPr>
        <w:pStyle w:val="BodyText"/>
      </w:pPr>
    </w:p>
    <w:p w14:paraId="51A197B7" w14:textId="77777777" w:rsidR="00192B65" w:rsidRDefault="00192B65">
      <w:pPr>
        <w:pStyle w:val="Heading1"/>
        <w:sectPr w:rsidR="00192B65" w:rsidSect="00B27517">
          <w:type w:val="continuous"/>
          <w:pgSz w:w="11907" w:h="16840" w:code="9"/>
          <w:pgMar w:top="2268" w:right="1134" w:bottom="1134" w:left="1134" w:header="284" w:footer="284" w:gutter="0"/>
          <w:cols w:space="283"/>
          <w:docGrid w:linePitch="360"/>
        </w:sectPr>
      </w:pPr>
    </w:p>
    <w:p w14:paraId="4B6A4B0B" w14:textId="64C33026" w:rsidR="00C54B0D" w:rsidRPr="008711C4" w:rsidRDefault="00C54B0D" w:rsidP="007C7D20">
      <w:pPr>
        <w:pStyle w:val="Heading1TopofPage"/>
        <w:framePr w:wrap="around"/>
      </w:pPr>
      <w:bookmarkStart w:id="60" w:name="_Toc524957322"/>
      <w:r w:rsidRPr="008711C4">
        <w:lastRenderedPageBreak/>
        <w:t xml:space="preserve">Appendix </w:t>
      </w:r>
      <w:r w:rsidR="00AE5E4C" w:rsidRPr="008711C4">
        <w:t>B</w:t>
      </w:r>
      <w:r w:rsidR="00FC0B71">
        <w:t>:</w:t>
      </w:r>
      <w:r w:rsidR="00746AB8" w:rsidRPr="008711C4">
        <w:t xml:space="preserve"> </w:t>
      </w:r>
      <w:r w:rsidRPr="008711C4">
        <w:t xml:space="preserve">Service areas </w:t>
      </w:r>
      <w:r w:rsidR="00F90B1E" w:rsidRPr="008711C4">
        <w:t>–</w:t>
      </w:r>
      <w:r w:rsidR="00B27517" w:rsidRPr="008711C4">
        <w:t xml:space="preserve"> </w:t>
      </w:r>
      <w:r w:rsidR="00F90B1E" w:rsidRPr="008711C4">
        <w:t xml:space="preserve">proposed </w:t>
      </w:r>
      <w:r w:rsidRPr="008711C4">
        <w:t>changes to the indicator set</w:t>
      </w:r>
      <w:bookmarkEnd w:id="59"/>
      <w:bookmarkEnd w:id="60"/>
    </w:p>
    <w:p w14:paraId="7336AC1B" w14:textId="77777777" w:rsidR="000367F6" w:rsidRDefault="000367F6" w:rsidP="000367F6">
      <w:pPr>
        <w:pStyle w:val="Heading2"/>
        <w:rPr>
          <w:rFonts w:asciiTheme="majorHAnsi" w:eastAsiaTheme="majorEastAsia" w:hAnsiTheme="majorHAnsi" w:cstheme="majorBidi"/>
        </w:rPr>
      </w:pPr>
      <w:bookmarkStart w:id="61" w:name="_Toc517264701"/>
      <w:bookmarkStart w:id="62" w:name="_Toc524957323"/>
      <w:bookmarkStart w:id="63" w:name="_Toc517191088"/>
      <w:r w:rsidRPr="2901D3FD">
        <w:rPr>
          <w:rFonts w:asciiTheme="majorHAnsi" w:eastAsiaTheme="majorEastAsia" w:hAnsiTheme="majorHAnsi" w:cstheme="majorBidi"/>
        </w:rPr>
        <w:t>Aquatic facilities</w:t>
      </w:r>
      <w:bookmarkEnd w:id="61"/>
      <w:bookmarkEnd w:id="62"/>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7A7D772F"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137581F2" w14:textId="77777777" w:rsidR="000367F6" w:rsidRDefault="000367F6" w:rsidP="00125FEB">
            <w:pPr>
              <w:pStyle w:val="TableHeadingLeft"/>
            </w:pPr>
            <w:r>
              <w:t>Current indicator</w:t>
            </w:r>
          </w:p>
        </w:tc>
        <w:tc>
          <w:tcPr>
            <w:tcW w:w="786" w:type="pct"/>
          </w:tcPr>
          <w:p w14:paraId="1E06E2C7"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0936B92C"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136A8E66"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79E5A87B"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60BD522F" w14:textId="77777777" w:rsidTr="00125FEB">
        <w:trPr>
          <w:cantSplit/>
        </w:trPr>
        <w:tc>
          <w:tcPr>
            <w:tcW w:w="786" w:type="pct"/>
          </w:tcPr>
          <w:p w14:paraId="3A5233B2" w14:textId="77777777" w:rsidR="000367F6" w:rsidRPr="00E240A5" w:rsidRDefault="000367F6" w:rsidP="00125FEB">
            <w:pPr>
              <w:pStyle w:val="TableTextLeft"/>
              <w:rPr>
                <w:bCs/>
              </w:rPr>
            </w:pPr>
            <w:r w:rsidRPr="00E240A5">
              <w:rPr>
                <w:bCs/>
              </w:rPr>
              <w:t>AF1 – User satisfaction with aquatic facilities (optional)</w:t>
            </w:r>
          </w:p>
        </w:tc>
        <w:tc>
          <w:tcPr>
            <w:tcW w:w="786" w:type="pct"/>
          </w:tcPr>
          <w:p w14:paraId="7E96039C" w14:textId="77777777" w:rsidR="000367F6" w:rsidRPr="00E240A5" w:rsidRDefault="000367F6" w:rsidP="00125FEB">
            <w:pPr>
              <w:pStyle w:val="TableTextLeft"/>
              <w:rPr>
                <w:bCs/>
              </w:rPr>
            </w:pPr>
            <w:r w:rsidRPr="00E240A5">
              <w:rPr>
                <w:bCs/>
              </w:rPr>
              <w:t>AF1 - User satisfaction with aquatic facilities (optional)</w:t>
            </w:r>
          </w:p>
        </w:tc>
        <w:tc>
          <w:tcPr>
            <w:tcW w:w="976" w:type="pct"/>
          </w:tcPr>
          <w:p w14:paraId="5C15709B" w14:textId="77777777" w:rsidR="000367F6" w:rsidRPr="00C45395" w:rsidRDefault="000367F6" w:rsidP="00125FEB">
            <w:pPr>
              <w:pStyle w:val="TableTextLeft"/>
            </w:pPr>
            <w:r w:rsidRPr="2901D3FD">
              <w:rPr>
                <w:b/>
                <w:bCs/>
              </w:rPr>
              <w:t>Numerator:</w:t>
            </w:r>
            <w:r>
              <w:t xml:space="preserve"> </w:t>
            </w:r>
            <w:bookmarkStart w:id="64" w:name="OLE_LINK49"/>
            <w:r w:rsidRPr="00153862">
              <w:rPr>
                <w:rFonts w:ascii="Arial" w:hAnsi="Arial"/>
              </w:rPr>
              <w:t>User satisfaction with how council has performed on provision of aquatic facilities</w:t>
            </w:r>
            <w:bookmarkEnd w:id="64"/>
          </w:p>
          <w:p w14:paraId="3D8DCABE" w14:textId="77777777" w:rsidR="000367F6" w:rsidRPr="00C45395" w:rsidRDefault="000367F6" w:rsidP="00125FEB">
            <w:pPr>
              <w:pStyle w:val="TableTextLeft"/>
              <w:rPr>
                <w:b/>
                <w:bCs/>
              </w:rPr>
            </w:pPr>
            <w:r w:rsidRPr="00E240A5">
              <w:rPr>
                <w:b/>
              </w:rPr>
              <w:t>Denominator:</w:t>
            </w:r>
            <w:r>
              <w:t xml:space="preserve"> </w:t>
            </w:r>
            <w:r w:rsidRPr="00E240A5">
              <w:rPr>
                <w:bCs/>
              </w:rPr>
              <w:t>N/A</w:t>
            </w:r>
          </w:p>
        </w:tc>
        <w:tc>
          <w:tcPr>
            <w:tcW w:w="1226" w:type="pct"/>
          </w:tcPr>
          <w:p w14:paraId="03A7AC1A" w14:textId="77777777" w:rsidR="000367F6" w:rsidRPr="00E240A5" w:rsidRDefault="000367F6" w:rsidP="00125FEB">
            <w:pPr>
              <w:pStyle w:val="TableTextLeft"/>
            </w:pPr>
          </w:p>
        </w:tc>
        <w:tc>
          <w:tcPr>
            <w:tcW w:w="1226" w:type="pct"/>
          </w:tcPr>
          <w:p w14:paraId="52820316" w14:textId="77777777" w:rsidR="000367F6" w:rsidRPr="00E240A5" w:rsidRDefault="000367F6" w:rsidP="00125FEB">
            <w:pPr>
              <w:pStyle w:val="TableTextLeft"/>
            </w:pPr>
          </w:p>
        </w:tc>
      </w:tr>
      <w:tr w:rsidR="000367F6" w14:paraId="472F691D" w14:textId="77777777" w:rsidTr="00125FEB">
        <w:trPr>
          <w:cantSplit/>
        </w:trPr>
        <w:tc>
          <w:tcPr>
            <w:tcW w:w="786" w:type="pct"/>
          </w:tcPr>
          <w:p w14:paraId="5A06C431" w14:textId="77777777" w:rsidR="000367F6" w:rsidRPr="00E240A5" w:rsidRDefault="000367F6" w:rsidP="00125FEB">
            <w:pPr>
              <w:pStyle w:val="TableTextLeft"/>
              <w:rPr>
                <w:bCs/>
              </w:rPr>
            </w:pPr>
            <w:r w:rsidRPr="00E240A5">
              <w:rPr>
                <w:bCs/>
              </w:rPr>
              <w:t>AF2 – Health inspections of aquatic facilities</w:t>
            </w:r>
          </w:p>
        </w:tc>
        <w:tc>
          <w:tcPr>
            <w:tcW w:w="786" w:type="pct"/>
          </w:tcPr>
          <w:p w14:paraId="50A173F3" w14:textId="77777777" w:rsidR="000367F6" w:rsidRPr="00E240A5" w:rsidRDefault="000367F6" w:rsidP="00125FEB">
            <w:pPr>
              <w:pStyle w:val="TableTextLeft"/>
              <w:rPr>
                <w:bCs/>
              </w:rPr>
            </w:pPr>
            <w:r w:rsidRPr="00E240A5">
              <w:rPr>
                <w:bCs/>
              </w:rPr>
              <w:t>AF2 – Health inspections of aquatic facilities</w:t>
            </w:r>
          </w:p>
        </w:tc>
        <w:tc>
          <w:tcPr>
            <w:tcW w:w="976" w:type="pct"/>
          </w:tcPr>
          <w:p w14:paraId="5CEA1D8C" w14:textId="77777777" w:rsidR="000367F6" w:rsidRPr="00C45395" w:rsidRDefault="000367F6" w:rsidP="00125FEB">
            <w:pPr>
              <w:pStyle w:val="TableTextLeft"/>
            </w:pPr>
            <w:r w:rsidRPr="2901D3FD">
              <w:rPr>
                <w:b/>
                <w:bCs/>
              </w:rPr>
              <w:t>Numerator:</w:t>
            </w:r>
            <w:r>
              <w:t xml:space="preserve"> </w:t>
            </w:r>
            <w:bookmarkStart w:id="65" w:name="OLE_LINK50"/>
            <w:r w:rsidRPr="00153862">
              <w:rPr>
                <w:rFonts w:ascii="Arial" w:hAnsi="Arial"/>
              </w:rPr>
              <w:t>Number of authorised officer inspections of Council aquatic facilities</w:t>
            </w:r>
            <w:bookmarkEnd w:id="65"/>
          </w:p>
          <w:p w14:paraId="1C7C6FC2" w14:textId="77777777" w:rsidR="000367F6" w:rsidRPr="00C45395" w:rsidRDefault="000367F6" w:rsidP="00125FEB">
            <w:pPr>
              <w:pStyle w:val="TableTextLeft"/>
              <w:rPr>
                <w:b/>
                <w:bCs/>
              </w:rPr>
            </w:pPr>
            <w:r w:rsidRPr="00E240A5">
              <w:rPr>
                <w:b/>
              </w:rPr>
              <w:t>Denominator:</w:t>
            </w:r>
            <w:r>
              <w:t xml:space="preserve"> </w:t>
            </w:r>
            <w:bookmarkStart w:id="66" w:name="OLE_LINK51"/>
            <w:r w:rsidRPr="00153862">
              <w:rPr>
                <w:rFonts w:ascii="Arial" w:hAnsi="Arial"/>
              </w:rPr>
              <w:t>Number of Council aquatic facilities</w:t>
            </w:r>
            <w:bookmarkEnd w:id="66"/>
          </w:p>
        </w:tc>
        <w:tc>
          <w:tcPr>
            <w:tcW w:w="1226" w:type="pct"/>
          </w:tcPr>
          <w:p w14:paraId="6CD82E87" w14:textId="77777777" w:rsidR="000367F6" w:rsidRPr="00E240A5" w:rsidRDefault="000367F6" w:rsidP="00125FEB">
            <w:pPr>
              <w:pStyle w:val="TableTextLeft"/>
            </w:pPr>
          </w:p>
        </w:tc>
        <w:tc>
          <w:tcPr>
            <w:tcW w:w="1226" w:type="pct"/>
          </w:tcPr>
          <w:p w14:paraId="3C7DF511" w14:textId="77777777" w:rsidR="000367F6" w:rsidRPr="00E240A5" w:rsidRDefault="000367F6" w:rsidP="00125FEB">
            <w:pPr>
              <w:pStyle w:val="TableTextLeft"/>
            </w:pPr>
          </w:p>
        </w:tc>
      </w:tr>
      <w:tr w:rsidR="000367F6" w14:paraId="25F0B59B" w14:textId="77777777" w:rsidTr="00125FEB">
        <w:trPr>
          <w:cantSplit/>
        </w:trPr>
        <w:tc>
          <w:tcPr>
            <w:tcW w:w="786" w:type="pct"/>
          </w:tcPr>
          <w:p w14:paraId="00E05282" w14:textId="77777777" w:rsidR="000367F6" w:rsidRDefault="000367F6" w:rsidP="00125FEB">
            <w:pPr>
              <w:pStyle w:val="TableTextLeft"/>
            </w:pPr>
            <w:r>
              <w:t>AF3 – Reportable safety incidents at aquatic facilities</w:t>
            </w:r>
          </w:p>
        </w:tc>
        <w:tc>
          <w:tcPr>
            <w:tcW w:w="786" w:type="pct"/>
          </w:tcPr>
          <w:p w14:paraId="38C9F7F4" w14:textId="77777777" w:rsidR="000367F6" w:rsidRDefault="000367F6" w:rsidP="00125FEB">
            <w:pPr>
              <w:pStyle w:val="TableTextLeft"/>
            </w:pPr>
          </w:p>
        </w:tc>
        <w:tc>
          <w:tcPr>
            <w:tcW w:w="976" w:type="pct"/>
          </w:tcPr>
          <w:p w14:paraId="373A245C" w14:textId="77777777" w:rsidR="000367F6" w:rsidRDefault="000367F6" w:rsidP="00125FEB">
            <w:pPr>
              <w:pStyle w:val="TableTextLeft"/>
            </w:pPr>
            <w:r w:rsidRPr="2901D3FD">
              <w:rPr>
                <w:b/>
                <w:bCs/>
              </w:rPr>
              <w:t>Numerator:</w:t>
            </w:r>
            <w:r>
              <w:t xml:space="preserve"> N/A</w:t>
            </w:r>
          </w:p>
          <w:p w14:paraId="4C919EC2" w14:textId="77777777" w:rsidR="000367F6" w:rsidRPr="00AC7FED" w:rsidRDefault="000367F6" w:rsidP="00125FEB">
            <w:pPr>
              <w:pStyle w:val="TableTextLeft"/>
            </w:pPr>
            <w:r w:rsidRPr="2901D3FD">
              <w:rPr>
                <w:b/>
                <w:bCs/>
              </w:rPr>
              <w:t>Denominator:</w:t>
            </w:r>
            <w:r>
              <w:t xml:space="preserve"> N/A</w:t>
            </w:r>
          </w:p>
        </w:tc>
        <w:tc>
          <w:tcPr>
            <w:tcW w:w="1226" w:type="pct"/>
          </w:tcPr>
          <w:p w14:paraId="0984614E" w14:textId="77777777" w:rsidR="000367F6" w:rsidRDefault="000367F6" w:rsidP="00125FEB">
            <w:pPr>
              <w:pStyle w:val="TableTextLeft"/>
            </w:pPr>
            <w:r>
              <w:t xml:space="preserve">Remove indicator given the result is often outside council’s control and the preventative measures are captured in </w:t>
            </w:r>
            <w:r w:rsidRPr="2901D3FD">
              <w:rPr>
                <w:i/>
                <w:iCs/>
              </w:rPr>
              <w:t>AF2 - Health inspections of aquatic facilities</w:t>
            </w:r>
            <w:r>
              <w:t>.</w:t>
            </w:r>
          </w:p>
        </w:tc>
        <w:tc>
          <w:tcPr>
            <w:tcW w:w="1226" w:type="pct"/>
          </w:tcPr>
          <w:p w14:paraId="3695A53C" w14:textId="77777777" w:rsidR="000367F6" w:rsidRPr="00AC7FED" w:rsidRDefault="000367F6" w:rsidP="00125FEB">
            <w:pPr>
              <w:pStyle w:val="TableTextLeft"/>
            </w:pPr>
          </w:p>
        </w:tc>
      </w:tr>
      <w:tr w:rsidR="003F2B54" w14:paraId="029E0AE2" w14:textId="77777777" w:rsidTr="00125FEB">
        <w:trPr>
          <w:cantSplit/>
        </w:trPr>
        <w:tc>
          <w:tcPr>
            <w:tcW w:w="786" w:type="pct"/>
          </w:tcPr>
          <w:p w14:paraId="1E73C7BD" w14:textId="77777777" w:rsidR="003F2B54" w:rsidRDefault="003F2B54" w:rsidP="003F2B54">
            <w:pPr>
              <w:pStyle w:val="TableTextLeft"/>
            </w:pPr>
            <w:r>
              <w:t xml:space="preserve">AF4 – Cost of indoor aquatic facilities &amp; </w:t>
            </w:r>
          </w:p>
          <w:p w14:paraId="5AC25BA0" w14:textId="77777777" w:rsidR="003F2B54" w:rsidRDefault="003F2B54" w:rsidP="003F2B54">
            <w:pPr>
              <w:pStyle w:val="TableTextLeft"/>
            </w:pPr>
            <w:r>
              <w:t>AF5 – Cost of outdoor aquatic facilities</w:t>
            </w:r>
          </w:p>
        </w:tc>
        <w:tc>
          <w:tcPr>
            <w:tcW w:w="786" w:type="pct"/>
          </w:tcPr>
          <w:p w14:paraId="6D41EB47" w14:textId="77777777" w:rsidR="003F2B54" w:rsidRPr="00AC7FED" w:rsidRDefault="003F2B54" w:rsidP="003F2B54">
            <w:pPr>
              <w:pStyle w:val="TableTextLeft"/>
            </w:pPr>
            <w:r>
              <w:t>AF3 – Cost of aquatic facilities</w:t>
            </w:r>
          </w:p>
        </w:tc>
        <w:tc>
          <w:tcPr>
            <w:tcW w:w="976" w:type="pct"/>
          </w:tcPr>
          <w:p w14:paraId="15822C66" w14:textId="77777777" w:rsidR="003F2B54" w:rsidRDefault="003F2B54" w:rsidP="003F2B54">
            <w:pPr>
              <w:pStyle w:val="TableTextLeft"/>
            </w:pPr>
            <w:r w:rsidRPr="00C15D95">
              <w:rPr>
                <w:b/>
              </w:rPr>
              <w:t>Numerator:</w:t>
            </w:r>
            <w:r>
              <w:t xml:space="preserve"> Direct cost of aquatic facilities </w:t>
            </w:r>
            <w:r w:rsidRPr="000D18D0">
              <w:rPr>
                <w:i/>
              </w:rPr>
              <w:t>less</w:t>
            </w:r>
            <w:r>
              <w:t xml:space="preserve"> income received</w:t>
            </w:r>
          </w:p>
          <w:p w14:paraId="057648CE" w14:textId="3DEDF0F7" w:rsidR="003F2B54" w:rsidRPr="00AC7FED" w:rsidRDefault="003F2B54" w:rsidP="003F2B54">
            <w:pPr>
              <w:pStyle w:val="TableTextLeft"/>
            </w:pPr>
            <w:r w:rsidRPr="00C15D95">
              <w:rPr>
                <w:b/>
              </w:rPr>
              <w:t>Denominator:</w:t>
            </w:r>
            <w:r>
              <w:t xml:space="preserve"> Number of visits to aquatic facilities</w:t>
            </w:r>
          </w:p>
        </w:tc>
        <w:tc>
          <w:tcPr>
            <w:tcW w:w="1226" w:type="pct"/>
          </w:tcPr>
          <w:p w14:paraId="25D3C734" w14:textId="39D950B3" w:rsidR="003F2B54" w:rsidRDefault="003F2B54" w:rsidP="003F2B54">
            <w:pPr>
              <w:pStyle w:val="TableTextLeft"/>
            </w:pPr>
            <w:r w:rsidRPr="00AC7FED">
              <w:t>Combine AF4 and AF5 to remove the split between indoor and outdoor facilities</w:t>
            </w:r>
            <w:r>
              <w:t>, overcoming current confusion over the outdoor/indoor distinction</w:t>
            </w:r>
            <w:r w:rsidRPr="00AC7FED" w:rsidDel="00F0057C">
              <w:t>.</w:t>
            </w:r>
          </w:p>
        </w:tc>
        <w:tc>
          <w:tcPr>
            <w:tcW w:w="1226" w:type="pct"/>
          </w:tcPr>
          <w:p w14:paraId="488DCA7D" w14:textId="77777777" w:rsidR="003F2B54" w:rsidRPr="00AC7FED" w:rsidRDefault="003F2B54" w:rsidP="003F2B54">
            <w:pPr>
              <w:pStyle w:val="TableTextLeft"/>
            </w:pPr>
          </w:p>
        </w:tc>
      </w:tr>
      <w:tr w:rsidR="000367F6" w14:paraId="0A1E83BC" w14:textId="77777777" w:rsidTr="00125FEB">
        <w:trPr>
          <w:cantSplit/>
        </w:trPr>
        <w:tc>
          <w:tcPr>
            <w:tcW w:w="786" w:type="pct"/>
          </w:tcPr>
          <w:p w14:paraId="0414420B" w14:textId="77777777" w:rsidR="000367F6" w:rsidRDefault="000367F6" w:rsidP="00125FEB">
            <w:pPr>
              <w:pStyle w:val="TableTextLeft"/>
            </w:pPr>
            <w:r>
              <w:t xml:space="preserve">AF6 – </w:t>
            </w:r>
            <w:r w:rsidRPr="00B51100">
              <w:t>Utilisation of aquatic facilities (audited)</w:t>
            </w:r>
            <w:r>
              <w:t xml:space="preserve"> </w:t>
            </w:r>
          </w:p>
        </w:tc>
        <w:tc>
          <w:tcPr>
            <w:tcW w:w="786" w:type="pct"/>
          </w:tcPr>
          <w:p w14:paraId="18364D7C" w14:textId="77777777" w:rsidR="000367F6" w:rsidRDefault="000367F6" w:rsidP="00125FEB">
            <w:pPr>
              <w:pStyle w:val="TableTextLeft"/>
            </w:pPr>
            <w:r>
              <w:t xml:space="preserve">AF4 – </w:t>
            </w:r>
            <w:r w:rsidRPr="00B51100">
              <w:t>Utilisation of aquatic facilities (audited)</w:t>
            </w:r>
          </w:p>
        </w:tc>
        <w:tc>
          <w:tcPr>
            <w:tcW w:w="976" w:type="pct"/>
          </w:tcPr>
          <w:p w14:paraId="76473BF7" w14:textId="77777777" w:rsidR="000367F6" w:rsidRPr="00C45395" w:rsidRDefault="000367F6" w:rsidP="00125FEB">
            <w:pPr>
              <w:pStyle w:val="TableTextLeft"/>
            </w:pPr>
            <w:r w:rsidRPr="2901D3FD">
              <w:rPr>
                <w:b/>
                <w:bCs/>
              </w:rPr>
              <w:t>Numerator:</w:t>
            </w:r>
            <w:r>
              <w:t xml:space="preserve"> </w:t>
            </w:r>
            <w:bookmarkStart w:id="67" w:name="OLE_LINK57"/>
            <w:r w:rsidRPr="00153862">
              <w:rPr>
                <w:rFonts w:ascii="Arial" w:hAnsi="Arial"/>
              </w:rPr>
              <w:t>Number of visits to aquatic facilities</w:t>
            </w:r>
            <w:bookmarkEnd w:id="67"/>
          </w:p>
          <w:p w14:paraId="25D470F3" w14:textId="77777777" w:rsidR="000367F6" w:rsidRPr="2901D3FD" w:rsidRDefault="000367F6" w:rsidP="00125FEB">
            <w:pPr>
              <w:pStyle w:val="TableTextLeft"/>
              <w:rPr>
                <w:b/>
                <w:bCs/>
              </w:rPr>
            </w:pPr>
            <w:r w:rsidRPr="00E240A5">
              <w:rPr>
                <w:b/>
              </w:rPr>
              <w:t>Denominator:</w:t>
            </w:r>
            <w:r>
              <w:t xml:space="preserve"> </w:t>
            </w:r>
            <w:bookmarkStart w:id="68" w:name="OLE_LINK58"/>
            <w:r w:rsidRPr="00153862">
              <w:rPr>
                <w:rFonts w:ascii="Arial" w:hAnsi="Arial"/>
              </w:rPr>
              <w:t>Municipal population</w:t>
            </w:r>
            <w:bookmarkEnd w:id="68"/>
          </w:p>
        </w:tc>
        <w:tc>
          <w:tcPr>
            <w:tcW w:w="1226" w:type="pct"/>
          </w:tcPr>
          <w:p w14:paraId="61FDE009" w14:textId="77777777" w:rsidR="000367F6" w:rsidRDefault="000367F6" w:rsidP="00125FEB">
            <w:pPr>
              <w:pStyle w:val="TableTextLeft"/>
            </w:pPr>
          </w:p>
        </w:tc>
        <w:tc>
          <w:tcPr>
            <w:tcW w:w="1226" w:type="pct"/>
          </w:tcPr>
          <w:p w14:paraId="6388973A" w14:textId="77777777" w:rsidR="000367F6" w:rsidRPr="00AC7FED" w:rsidRDefault="000367F6" w:rsidP="00125FEB">
            <w:pPr>
              <w:pStyle w:val="TableTextLeft"/>
            </w:pPr>
          </w:p>
        </w:tc>
      </w:tr>
    </w:tbl>
    <w:p w14:paraId="4FB079D8" w14:textId="77777777" w:rsidR="000367F6" w:rsidRDefault="000367F6" w:rsidP="000367F6"/>
    <w:p w14:paraId="403F364D" w14:textId="77777777" w:rsidR="000367F6" w:rsidRPr="004F618A" w:rsidRDefault="000367F6" w:rsidP="000367F6">
      <w:pPr>
        <w:pStyle w:val="Heading2"/>
        <w:rPr>
          <w:rFonts w:asciiTheme="majorHAnsi" w:eastAsiaTheme="majorEastAsia" w:hAnsiTheme="majorHAnsi" w:cstheme="majorBidi"/>
        </w:rPr>
      </w:pPr>
      <w:bookmarkStart w:id="69" w:name="_Toc524957324"/>
      <w:r w:rsidRPr="2901D3FD">
        <w:rPr>
          <w:rFonts w:asciiTheme="majorHAnsi" w:eastAsiaTheme="majorEastAsia" w:hAnsiTheme="majorHAnsi" w:cstheme="majorBidi"/>
        </w:rPr>
        <w:lastRenderedPageBreak/>
        <w:t>Animal management</w:t>
      </w:r>
      <w:bookmarkEnd w:id="69"/>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7693B77E"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5412F1DA" w14:textId="77777777" w:rsidR="000367F6" w:rsidRDefault="000367F6" w:rsidP="00125FEB">
            <w:pPr>
              <w:pStyle w:val="TableHeadingLeft"/>
            </w:pPr>
            <w:r>
              <w:t>Current indicator</w:t>
            </w:r>
          </w:p>
        </w:tc>
        <w:tc>
          <w:tcPr>
            <w:tcW w:w="786" w:type="pct"/>
          </w:tcPr>
          <w:p w14:paraId="75D515C7"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0AB16E7B"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53E80979"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07C047EB"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4A04EB84" w14:textId="77777777" w:rsidTr="00125FEB">
        <w:trPr>
          <w:cantSplit/>
        </w:trPr>
        <w:tc>
          <w:tcPr>
            <w:tcW w:w="786" w:type="pct"/>
          </w:tcPr>
          <w:p w14:paraId="1BF354A9" w14:textId="77777777" w:rsidR="000367F6" w:rsidRPr="00E240A5" w:rsidRDefault="000367F6" w:rsidP="00125FEB">
            <w:pPr>
              <w:pStyle w:val="TableTextLeft"/>
              <w:rPr>
                <w:bCs/>
              </w:rPr>
            </w:pPr>
            <w:r>
              <w:rPr>
                <w:bCs/>
              </w:rPr>
              <w:t>AM</w:t>
            </w:r>
            <w:r w:rsidRPr="00E240A5">
              <w:rPr>
                <w:bCs/>
              </w:rPr>
              <w:t xml:space="preserve">1 – </w:t>
            </w:r>
            <w:r w:rsidRPr="00B51100">
              <w:rPr>
                <w:bCs/>
              </w:rPr>
              <w:t>Time taken to action animal management requests</w:t>
            </w:r>
          </w:p>
        </w:tc>
        <w:tc>
          <w:tcPr>
            <w:tcW w:w="786" w:type="pct"/>
          </w:tcPr>
          <w:p w14:paraId="6103A2D8" w14:textId="77777777" w:rsidR="000367F6" w:rsidRPr="00E240A5" w:rsidRDefault="000367F6" w:rsidP="00125FEB">
            <w:pPr>
              <w:pStyle w:val="TableTextLeft"/>
              <w:rPr>
                <w:bCs/>
              </w:rPr>
            </w:pPr>
            <w:r>
              <w:rPr>
                <w:bCs/>
              </w:rPr>
              <w:t>AM</w:t>
            </w:r>
            <w:r w:rsidRPr="00E240A5">
              <w:rPr>
                <w:bCs/>
              </w:rPr>
              <w:t xml:space="preserve">1 – </w:t>
            </w:r>
            <w:r w:rsidRPr="00B51100">
              <w:rPr>
                <w:bCs/>
              </w:rPr>
              <w:t>Time taken to action animal management requests</w:t>
            </w:r>
          </w:p>
        </w:tc>
        <w:tc>
          <w:tcPr>
            <w:tcW w:w="976" w:type="pct"/>
          </w:tcPr>
          <w:p w14:paraId="638B354C" w14:textId="77777777" w:rsidR="000367F6" w:rsidRPr="00C45395" w:rsidRDefault="000367F6" w:rsidP="00125FEB">
            <w:pPr>
              <w:pStyle w:val="TableTextLeft"/>
            </w:pPr>
            <w:r w:rsidRPr="2901D3FD">
              <w:rPr>
                <w:b/>
                <w:bCs/>
              </w:rPr>
              <w:t>Numerator:</w:t>
            </w:r>
            <w:r>
              <w:t xml:space="preserve"> </w:t>
            </w:r>
            <w:bookmarkStart w:id="70" w:name="OLE_LINK59"/>
            <w:r w:rsidRPr="00153862">
              <w:rPr>
                <w:rFonts w:ascii="Arial" w:hAnsi="Arial"/>
              </w:rPr>
              <w:t>Number of days between receipt and first response action for all animal management requests</w:t>
            </w:r>
            <w:bookmarkEnd w:id="70"/>
          </w:p>
          <w:p w14:paraId="6E8895F9" w14:textId="77777777" w:rsidR="000367F6" w:rsidRPr="00C45395" w:rsidRDefault="000367F6" w:rsidP="00125FEB">
            <w:pPr>
              <w:pStyle w:val="TableTextLeft"/>
              <w:rPr>
                <w:b/>
                <w:bCs/>
              </w:rPr>
            </w:pPr>
            <w:r w:rsidRPr="00E240A5">
              <w:rPr>
                <w:b/>
              </w:rPr>
              <w:t>Denominator:</w:t>
            </w:r>
            <w:r>
              <w:t xml:space="preserve"> </w:t>
            </w:r>
            <w:bookmarkStart w:id="71" w:name="OLE_LINK60"/>
            <w:r w:rsidRPr="00153862">
              <w:rPr>
                <w:rFonts w:ascii="Arial" w:hAnsi="Arial"/>
              </w:rPr>
              <w:t>Number of animal management requests</w:t>
            </w:r>
            <w:bookmarkEnd w:id="71"/>
          </w:p>
        </w:tc>
        <w:tc>
          <w:tcPr>
            <w:tcW w:w="1226" w:type="pct"/>
          </w:tcPr>
          <w:p w14:paraId="08EE6AD8" w14:textId="77777777" w:rsidR="000367F6" w:rsidRPr="00E240A5" w:rsidRDefault="000367F6" w:rsidP="00125FEB">
            <w:pPr>
              <w:pStyle w:val="TableTextLeft"/>
            </w:pPr>
          </w:p>
        </w:tc>
        <w:tc>
          <w:tcPr>
            <w:tcW w:w="1226" w:type="pct"/>
          </w:tcPr>
          <w:p w14:paraId="3D859DD6" w14:textId="77777777" w:rsidR="000367F6" w:rsidRPr="004F618A" w:rsidRDefault="000367F6" w:rsidP="00125FEB">
            <w:pPr>
              <w:pStyle w:val="TableTextLeft"/>
              <w:rPr>
                <w:highlight w:val="yellow"/>
              </w:rPr>
            </w:pPr>
          </w:p>
        </w:tc>
      </w:tr>
      <w:tr w:rsidR="000367F6" w14:paraId="20E97CEF" w14:textId="77777777" w:rsidTr="00125FEB">
        <w:trPr>
          <w:cantSplit/>
        </w:trPr>
        <w:tc>
          <w:tcPr>
            <w:tcW w:w="786" w:type="pct"/>
          </w:tcPr>
          <w:p w14:paraId="39CBF973" w14:textId="77777777" w:rsidR="000367F6" w:rsidRPr="00E240A5" w:rsidRDefault="000367F6" w:rsidP="00125FEB">
            <w:pPr>
              <w:pStyle w:val="TableTextLeft"/>
              <w:rPr>
                <w:bCs/>
              </w:rPr>
            </w:pPr>
            <w:r w:rsidRPr="00E240A5">
              <w:rPr>
                <w:bCs/>
              </w:rPr>
              <w:t>A</w:t>
            </w:r>
            <w:r>
              <w:rPr>
                <w:bCs/>
              </w:rPr>
              <w:t>M</w:t>
            </w:r>
            <w:r w:rsidRPr="00E240A5">
              <w:rPr>
                <w:bCs/>
              </w:rPr>
              <w:t xml:space="preserve">2 – </w:t>
            </w:r>
            <w:r w:rsidRPr="00B51100">
              <w:rPr>
                <w:bCs/>
              </w:rPr>
              <w:t>Animals reclaimed</w:t>
            </w:r>
          </w:p>
        </w:tc>
        <w:tc>
          <w:tcPr>
            <w:tcW w:w="786" w:type="pct"/>
          </w:tcPr>
          <w:p w14:paraId="612D8A17" w14:textId="77777777" w:rsidR="000367F6" w:rsidRPr="00E240A5" w:rsidRDefault="000367F6" w:rsidP="00125FEB">
            <w:pPr>
              <w:pStyle w:val="TableTextLeft"/>
              <w:rPr>
                <w:bCs/>
              </w:rPr>
            </w:pPr>
            <w:r w:rsidRPr="00E240A5">
              <w:rPr>
                <w:bCs/>
              </w:rPr>
              <w:t>A</w:t>
            </w:r>
            <w:r>
              <w:rPr>
                <w:bCs/>
              </w:rPr>
              <w:t>M</w:t>
            </w:r>
            <w:r w:rsidRPr="00E240A5">
              <w:rPr>
                <w:bCs/>
              </w:rPr>
              <w:t xml:space="preserve">2 – </w:t>
            </w:r>
            <w:r w:rsidRPr="00B51100">
              <w:rPr>
                <w:bCs/>
              </w:rPr>
              <w:t>Animals reclaimed</w:t>
            </w:r>
          </w:p>
        </w:tc>
        <w:tc>
          <w:tcPr>
            <w:tcW w:w="976" w:type="pct"/>
          </w:tcPr>
          <w:p w14:paraId="2B1781FA" w14:textId="77777777" w:rsidR="000367F6" w:rsidRPr="00C45395" w:rsidRDefault="000367F6" w:rsidP="00125FEB">
            <w:pPr>
              <w:pStyle w:val="TableTextLeft"/>
            </w:pPr>
            <w:r w:rsidRPr="2901D3FD">
              <w:rPr>
                <w:b/>
                <w:bCs/>
              </w:rPr>
              <w:t>Numerator:</w:t>
            </w:r>
            <w:r>
              <w:t xml:space="preserve"> </w:t>
            </w:r>
            <w:bookmarkStart w:id="72" w:name="OLE_LINK61"/>
            <w:r w:rsidRPr="00153862">
              <w:rPr>
                <w:rFonts w:ascii="Arial" w:hAnsi="Arial"/>
              </w:rPr>
              <w:t>Number of animals reclaimed</w:t>
            </w:r>
            <w:bookmarkEnd w:id="72"/>
          </w:p>
          <w:p w14:paraId="3FE223B2" w14:textId="77777777" w:rsidR="000367F6" w:rsidRPr="00C45395" w:rsidRDefault="000367F6" w:rsidP="00125FEB">
            <w:pPr>
              <w:pStyle w:val="TableTextLeft"/>
              <w:rPr>
                <w:b/>
                <w:bCs/>
              </w:rPr>
            </w:pPr>
            <w:r w:rsidRPr="00E240A5">
              <w:rPr>
                <w:b/>
              </w:rPr>
              <w:t>Denominator:</w:t>
            </w:r>
            <w:r>
              <w:t xml:space="preserve"> </w:t>
            </w:r>
            <w:bookmarkStart w:id="73" w:name="OLE_LINK62"/>
            <w:r w:rsidRPr="00153862">
              <w:rPr>
                <w:rFonts w:ascii="Arial" w:hAnsi="Arial"/>
              </w:rPr>
              <w:t>Number of animals collected</w:t>
            </w:r>
            <w:bookmarkEnd w:id="73"/>
          </w:p>
        </w:tc>
        <w:tc>
          <w:tcPr>
            <w:tcW w:w="1226" w:type="pct"/>
          </w:tcPr>
          <w:p w14:paraId="61802F44" w14:textId="77777777" w:rsidR="000367F6" w:rsidRPr="00E240A5" w:rsidRDefault="000367F6" w:rsidP="00125FEB">
            <w:pPr>
              <w:pStyle w:val="TableTextLeft"/>
            </w:pPr>
          </w:p>
        </w:tc>
        <w:tc>
          <w:tcPr>
            <w:tcW w:w="1226" w:type="pct"/>
          </w:tcPr>
          <w:p w14:paraId="0DA2281C" w14:textId="77777777" w:rsidR="000367F6" w:rsidRPr="004F618A" w:rsidRDefault="000367F6" w:rsidP="00125FEB">
            <w:pPr>
              <w:pStyle w:val="TableTextLeft"/>
              <w:rPr>
                <w:highlight w:val="yellow"/>
              </w:rPr>
            </w:pPr>
            <w:r w:rsidRPr="008B1CBE">
              <w:rPr>
                <w:rFonts w:asciiTheme="majorHAnsi" w:eastAsiaTheme="majorEastAsia" w:hAnsiTheme="majorHAnsi" w:cstheme="majorBidi"/>
              </w:rPr>
              <w:t xml:space="preserve">Redefine </w:t>
            </w:r>
            <w:r>
              <w:rPr>
                <w:rFonts w:asciiTheme="majorHAnsi" w:eastAsiaTheme="majorEastAsia" w:hAnsiTheme="majorHAnsi" w:cstheme="majorBidi"/>
              </w:rPr>
              <w:t xml:space="preserve">“collected” </w:t>
            </w:r>
            <w:r w:rsidRPr="008B1CBE">
              <w:rPr>
                <w:rFonts w:asciiTheme="majorHAnsi" w:eastAsiaTheme="majorEastAsia" w:hAnsiTheme="majorHAnsi" w:cstheme="majorBidi"/>
              </w:rPr>
              <w:t>to exclude feral animals.</w:t>
            </w:r>
          </w:p>
        </w:tc>
      </w:tr>
      <w:tr w:rsidR="00410F00" w14:paraId="21568F5D" w14:textId="77777777" w:rsidTr="00125FEB">
        <w:trPr>
          <w:cantSplit/>
        </w:trPr>
        <w:tc>
          <w:tcPr>
            <w:tcW w:w="786" w:type="pct"/>
          </w:tcPr>
          <w:p w14:paraId="437D675E" w14:textId="77777777" w:rsidR="00410F00" w:rsidRPr="00E240A5" w:rsidRDefault="00410F00" w:rsidP="00125FEB">
            <w:pPr>
              <w:pStyle w:val="TableTextLeft"/>
              <w:rPr>
                <w:bCs/>
              </w:rPr>
            </w:pPr>
          </w:p>
        </w:tc>
        <w:tc>
          <w:tcPr>
            <w:tcW w:w="786" w:type="pct"/>
          </w:tcPr>
          <w:p w14:paraId="3CF362EE" w14:textId="3923370A" w:rsidR="00410F00" w:rsidRPr="00E240A5" w:rsidRDefault="00410F00" w:rsidP="00125FEB">
            <w:pPr>
              <w:pStyle w:val="TableTextLeft"/>
              <w:rPr>
                <w:bCs/>
              </w:rPr>
            </w:pPr>
            <w:r w:rsidRPr="00E240A5">
              <w:rPr>
                <w:bCs/>
              </w:rPr>
              <w:t>A</w:t>
            </w:r>
            <w:r>
              <w:rPr>
                <w:bCs/>
              </w:rPr>
              <w:t>M3</w:t>
            </w:r>
            <w:r w:rsidRPr="00E240A5">
              <w:rPr>
                <w:bCs/>
              </w:rPr>
              <w:t xml:space="preserve"> – </w:t>
            </w:r>
            <w:r w:rsidRPr="00B51100">
              <w:rPr>
                <w:bCs/>
              </w:rPr>
              <w:t>Animals re</w:t>
            </w:r>
            <w:r>
              <w:rPr>
                <w:bCs/>
              </w:rPr>
              <w:t>homed</w:t>
            </w:r>
          </w:p>
        </w:tc>
        <w:tc>
          <w:tcPr>
            <w:tcW w:w="976" w:type="pct"/>
          </w:tcPr>
          <w:p w14:paraId="78B74578" w14:textId="2BA67384" w:rsidR="00410F00" w:rsidRPr="00C45395" w:rsidRDefault="00410F00" w:rsidP="00410F00">
            <w:pPr>
              <w:pStyle w:val="TableTextLeft"/>
            </w:pPr>
            <w:r w:rsidRPr="2901D3FD">
              <w:rPr>
                <w:b/>
                <w:bCs/>
              </w:rPr>
              <w:t>Numerator:</w:t>
            </w:r>
            <w:r>
              <w:t xml:space="preserve"> </w:t>
            </w:r>
            <w:r w:rsidRPr="00153862">
              <w:rPr>
                <w:rFonts w:ascii="Arial" w:hAnsi="Arial"/>
              </w:rPr>
              <w:t>Number of animals re</w:t>
            </w:r>
            <w:r>
              <w:rPr>
                <w:rFonts w:ascii="Arial" w:hAnsi="Arial"/>
              </w:rPr>
              <w:t>homed</w:t>
            </w:r>
          </w:p>
          <w:p w14:paraId="60271FDF" w14:textId="29F104B5" w:rsidR="00410F00" w:rsidRPr="2901D3FD" w:rsidRDefault="00410F00" w:rsidP="00410F00">
            <w:pPr>
              <w:pStyle w:val="TableTextLeft"/>
              <w:rPr>
                <w:b/>
                <w:bCs/>
              </w:rPr>
            </w:pPr>
            <w:r w:rsidRPr="00E240A5">
              <w:rPr>
                <w:b/>
              </w:rPr>
              <w:t>Denominator:</w:t>
            </w:r>
            <w:r>
              <w:t xml:space="preserve"> </w:t>
            </w:r>
            <w:r w:rsidRPr="00153862">
              <w:rPr>
                <w:rFonts w:ascii="Arial" w:hAnsi="Arial"/>
              </w:rPr>
              <w:t>Number of animals collected</w:t>
            </w:r>
          </w:p>
        </w:tc>
        <w:tc>
          <w:tcPr>
            <w:tcW w:w="1226" w:type="pct"/>
          </w:tcPr>
          <w:p w14:paraId="57FE9EED" w14:textId="1319234A" w:rsidR="00410F00" w:rsidRPr="00E240A5" w:rsidRDefault="00410F00" w:rsidP="00125FEB">
            <w:pPr>
              <w:pStyle w:val="TableTextLeft"/>
            </w:pPr>
            <w:r>
              <w:t>Capture the effort by councils to rehome animals which are not reclaimed</w:t>
            </w:r>
          </w:p>
        </w:tc>
        <w:tc>
          <w:tcPr>
            <w:tcW w:w="1226" w:type="pct"/>
          </w:tcPr>
          <w:p w14:paraId="5E23E009" w14:textId="77777777" w:rsidR="00410F00" w:rsidRPr="008B1CBE" w:rsidRDefault="00410F00" w:rsidP="00125FEB">
            <w:pPr>
              <w:pStyle w:val="TableTextLeft"/>
              <w:rPr>
                <w:rFonts w:asciiTheme="majorHAnsi" w:eastAsiaTheme="majorEastAsia" w:hAnsiTheme="majorHAnsi" w:cstheme="majorBidi"/>
              </w:rPr>
            </w:pPr>
          </w:p>
        </w:tc>
      </w:tr>
      <w:tr w:rsidR="000367F6" w14:paraId="4F6A3256" w14:textId="77777777" w:rsidTr="00125FEB">
        <w:trPr>
          <w:cantSplit/>
        </w:trPr>
        <w:tc>
          <w:tcPr>
            <w:tcW w:w="786" w:type="pct"/>
          </w:tcPr>
          <w:p w14:paraId="386AB098" w14:textId="77777777" w:rsidR="000367F6" w:rsidRDefault="000367F6" w:rsidP="00125FEB">
            <w:pPr>
              <w:pStyle w:val="TableTextLeft"/>
            </w:pPr>
            <w:r>
              <w:t xml:space="preserve">AM3 – </w:t>
            </w:r>
            <w:r w:rsidRPr="00B51100">
              <w:t>Cost of animal management service</w:t>
            </w:r>
          </w:p>
        </w:tc>
        <w:tc>
          <w:tcPr>
            <w:tcW w:w="786" w:type="pct"/>
          </w:tcPr>
          <w:p w14:paraId="700593E7" w14:textId="7E4B9777" w:rsidR="000367F6" w:rsidRDefault="00410F00" w:rsidP="00125FEB">
            <w:pPr>
              <w:pStyle w:val="TableTextLeft"/>
            </w:pPr>
            <w:r>
              <w:t>AM4</w:t>
            </w:r>
            <w:r w:rsidR="000367F6">
              <w:t xml:space="preserve"> – </w:t>
            </w:r>
            <w:r w:rsidR="000367F6" w:rsidRPr="00B51100">
              <w:t>Cost of animal management service</w:t>
            </w:r>
          </w:p>
        </w:tc>
        <w:tc>
          <w:tcPr>
            <w:tcW w:w="976" w:type="pct"/>
          </w:tcPr>
          <w:p w14:paraId="2107F935" w14:textId="77777777" w:rsidR="000367F6" w:rsidRDefault="000367F6" w:rsidP="00125FEB">
            <w:pPr>
              <w:pStyle w:val="TableTextLeft"/>
            </w:pPr>
            <w:r w:rsidRPr="2901D3FD">
              <w:rPr>
                <w:b/>
                <w:bCs/>
              </w:rPr>
              <w:t>Numerator:</w:t>
            </w:r>
            <w:r>
              <w:t xml:space="preserve"> </w:t>
            </w:r>
            <w:bookmarkStart w:id="74" w:name="OLE_LINK63"/>
            <w:r w:rsidRPr="00153862">
              <w:rPr>
                <w:rFonts w:ascii="Arial" w:hAnsi="Arial"/>
              </w:rPr>
              <w:t>Direct cost of the animal management service</w:t>
            </w:r>
            <w:bookmarkEnd w:id="74"/>
          </w:p>
          <w:p w14:paraId="49F03C7F" w14:textId="77777777" w:rsidR="000367F6" w:rsidRPr="00AC7FED" w:rsidRDefault="000367F6" w:rsidP="00125FEB">
            <w:pPr>
              <w:pStyle w:val="TableTextLeft"/>
            </w:pPr>
            <w:r w:rsidRPr="2901D3FD">
              <w:rPr>
                <w:b/>
                <w:bCs/>
              </w:rPr>
              <w:t>Denominator:</w:t>
            </w:r>
            <w:r>
              <w:t xml:space="preserve"> </w:t>
            </w:r>
            <w:r>
              <w:rPr>
                <w:rFonts w:ascii="Arial" w:hAnsi="Arial"/>
              </w:rPr>
              <w:t>Municipal population</w:t>
            </w:r>
          </w:p>
        </w:tc>
        <w:tc>
          <w:tcPr>
            <w:tcW w:w="1226" w:type="pct"/>
          </w:tcPr>
          <w:p w14:paraId="204DB09A" w14:textId="77777777" w:rsidR="000367F6" w:rsidRDefault="000367F6" w:rsidP="00125FEB">
            <w:pPr>
              <w:pStyle w:val="TableTextLeft"/>
            </w:pPr>
            <w:r>
              <w:t>Report on cost per capita given the provision of the service benefits more than just those with pets</w:t>
            </w:r>
          </w:p>
        </w:tc>
        <w:tc>
          <w:tcPr>
            <w:tcW w:w="1226" w:type="pct"/>
          </w:tcPr>
          <w:p w14:paraId="5F7CBCF7" w14:textId="77777777" w:rsidR="000367F6" w:rsidRPr="004F618A" w:rsidRDefault="000367F6" w:rsidP="00125FEB">
            <w:pPr>
              <w:pStyle w:val="TableTextLeft"/>
              <w:rPr>
                <w:highlight w:val="yellow"/>
              </w:rPr>
            </w:pPr>
            <w:r w:rsidRPr="00D44A23">
              <w:t>Provide guidance to differentiate between councils with in-house shelters vs outsourced shelters</w:t>
            </w:r>
          </w:p>
        </w:tc>
      </w:tr>
      <w:tr w:rsidR="000367F6" w14:paraId="19A3AC63" w14:textId="77777777" w:rsidTr="00125FEB">
        <w:trPr>
          <w:cantSplit/>
        </w:trPr>
        <w:tc>
          <w:tcPr>
            <w:tcW w:w="786" w:type="pct"/>
          </w:tcPr>
          <w:p w14:paraId="3819E895" w14:textId="77777777" w:rsidR="000367F6" w:rsidRDefault="000367F6" w:rsidP="00125FEB">
            <w:pPr>
              <w:pStyle w:val="TableTextLeft"/>
            </w:pPr>
            <w:r>
              <w:t xml:space="preserve">AM4 – </w:t>
            </w:r>
            <w:r w:rsidRPr="00B51100">
              <w:t>Animal management prosecutions (audited)</w:t>
            </w:r>
          </w:p>
        </w:tc>
        <w:tc>
          <w:tcPr>
            <w:tcW w:w="786" w:type="pct"/>
          </w:tcPr>
          <w:p w14:paraId="54FC5FB7" w14:textId="323A772B" w:rsidR="000367F6" w:rsidRPr="00AC7FED" w:rsidRDefault="00410F00" w:rsidP="00125FEB">
            <w:pPr>
              <w:pStyle w:val="TableTextLeft"/>
            </w:pPr>
            <w:r>
              <w:t>AM5</w:t>
            </w:r>
            <w:r w:rsidR="000367F6">
              <w:t xml:space="preserve"> – </w:t>
            </w:r>
            <w:r w:rsidR="000367F6" w:rsidRPr="00B51100">
              <w:t>Animal management prosecutions (audited)</w:t>
            </w:r>
          </w:p>
        </w:tc>
        <w:tc>
          <w:tcPr>
            <w:tcW w:w="976" w:type="pct"/>
          </w:tcPr>
          <w:p w14:paraId="70F0C32C" w14:textId="77777777" w:rsidR="000367F6" w:rsidRDefault="000367F6" w:rsidP="00125FEB">
            <w:pPr>
              <w:pStyle w:val="TableTextLeft"/>
            </w:pPr>
            <w:r w:rsidRPr="2901D3FD">
              <w:rPr>
                <w:b/>
                <w:bCs/>
              </w:rPr>
              <w:t>Numerator:</w:t>
            </w:r>
            <w:r>
              <w:t xml:space="preserve"> </w:t>
            </w:r>
            <w:bookmarkStart w:id="75" w:name="OLE_LINK65"/>
            <w:r w:rsidRPr="00153862">
              <w:rPr>
                <w:rFonts w:ascii="Arial" w:hAnsi="Arial"/>
              </w:rPr>
              <w:t>Number of successful animal management prosecutions</w:t>
            </w:r>
            <w:bookmarkEnd w:id="75"/>
          </w:p>
          <w:p w14:paraId="5F7C6B10" w14:textId="77777777" w:rsidR="000367F6" w:rsidRPr="00AC7FED" w:rsidRDefault="000367F6" w:rsidP="00125FEB">
            <w:pPr>
              <w:pStyle w:val="TableTextLeft"/>
            </w:pPr>
            <w:r w:rsidRPr="2901D3FD">
              <w:rPr>
                <w:b/>
                <w:bCs/>
              </w:rPr>
              <w:t>Denominator:</w:t>
            </w:r>
            <w:r>
              <w:t xml:space="preserve"> </w:t>
            </w:r>
            <w:r>
              <w:rPr>
                <w:rFonts w:ascii="Arial" w:hAnsi="Arial"/>
              </w:rPr>
              <w:t>Total n</w:t>
            </w:r>
            <w:r w:rsidRPr="00153862">
              <w:rPr>
                <w:rFonts w:ascii="Arial" w:hAnsi="Arial"/>
              </w:rPr>
              <w:t>umber of animal management prosecutions</w:t>
            </w:r>
          </w:p>
        </w:tc>
        <w:tc>
          <w:tcPr>
            <w:tcW w:w="1226" w:type="pct"/>
          </w:tcPr>
          <w:p w14:paraId="43243D39" w14:textId="77777777" w:rsidR="000367F6" w:rsidRDefault="000367F6" w:rsidP="00125FEB">
            <w:pPr>
              <w:pStyle w:val="TableTextLeft"/>
            </w:pPr>
            <w:r>
              <w:t>Include a denominator for this measure so it is proportional rather than a raw number. This reflects council’s success rate, rather than being influenced by a council’s direction regarding prosecuting vs educating</w:t>
            </w:r>
          </w:p>
        </w:tc>
        <w:tc>
          <w:tcPr>
            <w:tcW w:w="1226" w:type="pct"/>
          </w:tcPr>
          <w:p w14:paraId="604D8993" w14:textId="77777777" w:rsidR="000367F6" w:rsidRPr="004F618A" w:rsidRDefault="000367F6" w:rsidP="00125FEB">
            <w:pPr>
              <w:pStyle w:val="TableTextLeft"/>
              <w:rPr>
                <w:highlight w:val="yellow"/>
              </w:rPr>
            </w:pPr>
          </w:p>
        </w:tc>
      </w:tr>
    </w:tbl>
    <w:p w14:paraId="37191F97" w14:textId="77777777" w:rsidR="000367F6" w:rsidRDefault="000367F6" w:rsidP="000367F6"/>
    <w:p w14:paraId="59DDC496" w14:textId="77777777" w:rsidR="000367F6" w:rsidRPr="004F618A" w:rsidRDefault="000367F6" w:rsidP="000367F6">
      <w:pPr>
        <w:pStyle w:val="Heading2"/>
        <w:rPr>
          <w:rFonts w:asciiTheme="majorHAnsi" w:eastAsiaTheme="majorEastAsia" w:hAnsiTheme="majorHAnsi" w:cstheme="majorBidi"/>
        </w:rPr>
      </w:pPr>
      <w:bookmarkStart w:id="76" w:name="_Toc524957325"/>
      <w:r>
        <w:rPr>
          <w:rFonts w:asciiTheme="majorHAnsi" w:eastAsiaTheme="majorEastAsia" w:hAnsiTheme="majorHAnsi" w:cstheme="majorBidi"/>
        </w:rPr>
        <w:lastRenderedPageBreak/>
        <w:t>Food safety</w:t>
      </w:r>
      <w:bookmarkEnd w:id="76"/>
    </w:p>
    <w:tbl>
      <w:tblPr>
        <w:tblStyle w:val="TableGrid"/>
        <w:tblW w:w="5000" w:type="pct"/>
        <w:tblLook w:val="04A0" w:firstRow="1" w:lastRow="0" w:firstColumn="1" w:lastColumn="0" w:noHBand="0" w:noVBand="1"/>
      </w:tblPr>
      <w:tblGrid>
        <w:gridCol w:w="2113"/>
        <w:gridCol w:w="2112"/>
        <w:gridCol w:w="2862"/>
        <w:gridCol w:w="3056"/>
        <w:gridCol w:w="3295"/>
      </w:tblGrid>
      <w:tr w:rsidR="000367F6" w14:paraId="3D8A3CD7" w14:textId="77777777" w:rsidTr="00F112D0">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2BCB9B71" w14:textId="77777777" w:rsidR="000367F6" w:rsidRDefault="000367F6" w:rsidP="00125FEB">
            <w:pPr>
              <w:pStyle w:val="TableHeadingLeft"/>
            </w:pPr>
            <w:r>
              <w:t>Current indicator</w:t>
            </w:r>
          </w:p>
        </w:tc>
        <w:tc>
          <w:tcPr>
            <w:tcW w:w="786" w:type="pct"/>
          </w:tcPr>
          <w:p w14:paraId="3D16F593"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065" w:type="pct"/>
          </w:tcPr>
          <w:p w14:paraId="34D7D2BB"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137" w:type="pct"/>
          </w:tcPr>
          <w:p w14:paraId="56BC30F7"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0CAF5631"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rsidRPr="00567FC3" w14:paraId="6FDBCF5C" w14:textId="77777777" w:rsidTr="00F112D0">
        <w:trPr>
          <w:cantSplit/>
        </w:trPr>
        <w:tc>
          <w:tcPr>
            <w:tcW w:w="786" w:type="pct"/>
          </w:tcPr>
          <w:p w14:paraId="7B4CCFEE" w14:textId="77777777" w:rsidR="000367F6" w:rsidRPr="00567FC3" w:rsidRDefault="000367F6" w:rsidP="00125FEB">
            <w:pPr>
              <w:pStyle w:val="TableTextLeft"/>
            </w:pPr>
            <w:r w:rsidRPr="00567FC3">
              <w:t>FS1 – Time taken to action food complaints</w:t>
            </w:r>
          </w:p>
        </w:tc>
        <w:tc>
          <w:tcPr>
            <w:tcW w:w="786" w:type="pct"/>
          </w:tcPr>
          <w:p w14:paraId="4CD1D6C5" w14:textId="77777777" w:rsidR="000367F6" w:rsidRPr="00567FC3" w:rsidRDefault="000367F6" w:rsidP="00125FEB">
            <w:pPr>
              <w:pStyle w:val="TableTextLeft"/>
            </w:pPr>
            <w:r w:rsidRPr="00567FC3">
              <w:t>FS1 – Time taken to action food complaints</w:t>
            </w:r>
          </w:p>
        </w:tc>
        <w:tc>
          <w:tcPr>
            <w:tcW w:w="1065" w:type="pct"/>
          </w:tcPr>
          <w:p w14:paraId="29292067" w14:textId="77777777" w:rsidR="000367F6" w:rsidRPr="00C45395" w:rsidRDefault="000367F6" w:rsidP="00125FEB">
            <w:pPr>
              <w:pStyle w:val="TableTextLeft"/>
            </w:pPr>
            <w:r w:rsidRPr="00567FC3">
              <w:rPr>
                <w:b/>
              </w:rPr>
              <w:t>Numerator:</w:t>
            </w:r>
            <w:r>
              <w:t xml:space="preserve"> </w:t>
            </w:r>
            <w:bookmarkStart w:id="77" w:name="OLE_LINK66"/>
            <w:r w:rsidRPr="00567FC3">
              <w:t>Number of days between receipt and first response action for all food complaints</w:t>
            </w:r>
            <w:bookmarkEnd w:id="77"/>
          </w:p>
          <w:p w14:paraId="29CCEB48" w14:textId="77777777" w:rsidR="000367F6" w:rsidRPr="00567FC3" w:rsidRDefault="000367F6" w:rsidP="00125FEB">
            <w:pPr>
              <w:pStyle w:val="TableTextLeft"/>
            </w:pPr>
            <w:r w:rsidRPr="00567FC3">
              <w:rPr>
                <w:b/>
              </w:rPr>
              <w:t>Denominator:</w:t>
            </w:r>
            <w:r>
              <w:t xml:space="preserve"> </w:t>
            </w:r>
            <w:bookmarkStart w:id="78" w:name="OLE_LINK67"/>
            <w:r w:rsidRPr="00567FC3">
              <w:t>Number of food complaints</w:t>
            </w:r>
            <w:bookmarkEnd w:id="78"/>
          </w:p>
        </w:tc>
        <w:tc>
          <w:tcPr>
            <w:tcW w:w="1137" w:type="pct"/>
          </w:tcPr>
          <w:p w14:paraId="356AF728" w14:textId="77777777" w:rsidR="000367F6" w:rsidRPr="00E240A5" w:rsidRDefault="000367F6" w:rsidP="00125FEB">
            <w:pPr>
              <w:pStyle w:val="TableTextLeft"/>
            </w:pPr>
          </w:p>
        </w:tc>
        <w:tc>
          <w:tcPr>
            <w:tcW w:w="1226" w:type="pct"/>
          </w:tcPr>
          <w:p w14:paraId="639896BD" w14:textId="77777777" w:rsidR="000367F6" w:rsidRPr="00EC0049" w:rsidRDefault="000367F6" w:rsidP="00125FEB">
            <w:pPr>
              <w:pStyle w:val="TableTextLeft"/>
            </w:pPr>
          </w:p>
        </w:tc>
      </w:tr>
      <w:tr w:rsidR="000367F6" w14:paraId="6BD2D25F" w14:textId="77777777" w:rsidTr="00F112D0">
        <w:trPr>
          <w:cantSplit/>
        </w:trPr>
        <w:tc>
          <w:tcPr>
            <w:tcW w:w="786" w:type="pct"/>
          </w:tcPr>
          <w:p w14:paraId="5EAF028B" w14:textId="77777777" w:rsidR="000367F6" w:rsidRPr="00E240A5" w:rsidRDefault="000367F6" w:rsidP="00125FEB">
            <w:pPr>
              <w:pStyle w:val="TableTextLeft"/>
              <w:rPr>
                <w:bCs/>
              </w:rPr>
            </w:pPr>
            <w:r>
              <w:rPr>
                <w:bCs/>
              </w:rPr>
              <w:t>FS</w:t>
            </w:r>
            <w:r w:rsidRPr="00E240A5">
              <w:rPr>
                <w:bCs/>
              </w:rPr>
              <w:t xml:space="preserve">2 – </w:t>
            </w:r>
            <w:r w:rsidRPr="00EC0049">
              <w:rPr>
                <w:bCs/>
              </w:rPr>
              <w:t>Food safety assessments</w:t>
            </w:r>
          </w:p>
        </w:tc>
        <w:tc>
          <w:tcPr>
            <w:tcW w:w="786" w:type="pct"/>
          </w:tcPr>
          <w:p w14:paraId="7B016DBA" w14:textId="77777777" w:rsidR="000367F6" w:rsidRPr="00E240A5" w:rsidRDefault="000367F6" w:rsidP="00125FEB">
            <w:pPr>
              <w:pStyle w:val="TableTextLeft"/>
              <w:rPr>
                <w:bCs/>
              </w:rPr>
            </w:pPr>
            <w:r>
              <w:rPr>
                <w:bCs/>
              </w:rPr>
              <w:t>FS</w:t>
            </w:r>
            <w:r w:rsidRPr="00E240A5">
              <w:rPr>
                <w:bCs/>
              </w:rPr>
              <w:t xml:space="preserve">2 – </w:t>
            </w:r>
            <w:r w:rsidRPr="00EC0049">
              <w:rPr>
                <w:bCs/>
              </w:rPr>
              <w:t>Food safety assessments</w:t>
            </w:r>
          </w:p>
        </w:tc>
        <w:tc>
          <w:tcPr>
            <w:tcW w:w="1065" w:type="pct"/>
          </w:tcPr>
          <w:p w14:paraId="00DB739B" w14:textId="77777777" w:rsidR="000367F6" w:rsidRPr="00C45395" w:rsidRDefault="000367F6" w:rsidP="00125FEB">
            <w:pPr>
              <w:pStyle w:val="TableTextLeft"/>
            </w:pPr>
            <w:r w:rsidRPr="2901D3FD">
              <w:rPr>
                <w:b/>
                <w:bCs/>
              </w:rPr>
              <w:t>Numerator:</w:t>
            </w:r>
            <w:r>
              <w:t xml:space="preserve"> </w:t>
            </w:r>
            <w:bookmarkStart w:id="79" w:name="OLE_LINK68"/>
            <w:r w:rsidRPr="00BD3984">
              <w:rPr>
                <w:rFonts w:ascii="Arial" w:hAnsi="Arial"/>
              </w:rPr>
              <w:t xml:space="preserve">Number of registered class 1 food premises and class 2 food premises that receive an annual food safety assessment in accordance with the </w:t>
            </w:r>
            <w:r w:rsidRPr="00BD3984">
              <w:rPr>
                <w:rFonts w:ascii="Arial" w:hAnsi="Arial"/>
                <w:i/>
              </w:rPr>
              <w:t>Food Act 1984</w:t>
            </w:r>
            <w:bookmarkEnd w:id="79"/>
          </w:p>
          <w:p w14:paraId="7DEEBEAC" w14:textId="77777777" w:rsidR="000367F6" w:rsidRPr="00C45395" w:rsidRDefault="000367F6" w:rsidP="00125FEB">
            <w:pPr>
              <w:pStyle w:val="TableTextLeft"/>
              <w:rPr>
                <w:b/>
                <w:bCs/>
              </w:rPr>
            </w:pPr>
            <w:r w:rsidRPr="00E240A5">
              <w:rPr>
                <w:b/>
              </w:rPr>
              <w:t>Denominator:</w:t>
            </w:r>
            <w:r>
              <w:t xml:space="preserve"> </w:t>
            </w:r>
            <w:bookmarkStart w:id="80" w:name="OLE_LINK69"/>
            <w:r w:rsidRPr="00BD3984">
              <w:rPr>
                <w:rFonts w:ascii="Arial" w:hAnsi="Arial"/>
              </w:rPr>
              <w:t xml:space="preserve">Number of registered class 1 food premises and class 2 food premises that require an annual food safety assessment in accordance with the </w:t>
            </w:r>
            <w:r w:rsidRPr="00BD3984">
              <w:rPr>
                <w:rFonts w:ascii="Arial" w:hAnsi="Arial"/>
                <w:i/>
              </w:rPr>
              <w:t>Food Act 1984</w:t>
            </w:r>
            <w:bookmarkEnd w:id="80"/>
          </w:p>
        </w:tc>
        <w:tc>
          <w:tcPr>
            <w:tcW w:w="1137" w:type="pct"/>
          </w:tcPr>
          <w:p w14:paraId="4B15C39F" w14:textId="77777777" w:rsidR="000367F6" w:rsidRPr="00E240A5" w:rsidRDefault="000367F6" w:rsidP="00125FEB">
            <w:pPr>
              <w:pStyle w:val="TableTextLeft"/>
            </w:pPr>
          </w:p>
        </w:tc>
        <w:tc>
          <w:tcPr>
            <w:tcW w:w="1226" w:type="pct"/>
          </w:tcPr>
          <w:p w14:paraId="1CFE88CD" w14:textId="77777777" w:rsidR="000367F6" w:rsidRPr="00EC0049" w:rsidRDefault="000367F6" w:rsidP="00125FEB">
            <w:pPr>
              <w:pStyle w:val="TableTextLeft"/>
            </w:pPr>
          </w:p>
        </w:tc>
      </w:tr>
      <w:tr w:rsidR="000367F6" w14:paraId="34870AC1" w14:textId="77777777" w:rsidTr="00F112D0">
        <w:trPr>
          <w:cantSplit/>
        </w:trPr>
        <w:tc>
          <w:tcPr>
            <w:tcW w:w="786" w:type="pct"/>
          </w:tcPr>
          <w:p w14:paraId="11DD85AB" w14:textId="77777777" w:rsidR="000367F6" w:rsidRDefault="000367F6" w:rsidP="00125FEB">
            <w:pPr>
              <w:pStyle w:val="TableTextLeft"/>
            </w:pPr>
            <w:r>
              <w:t xml:space="preserve">FS3 – </w:t>
            </w:r>
            <w:r w:rsidRPr="00EC0049">
              <w:t>Cost of food safety service</w:t>
            </w:r>
          </w:p>
        </w:tc>
        <w:tc>
          <w:tcPr>
            <w:tcW w:w="786" w:type="pct"/>
          </w:tcPr>
          <w:p w14:paraId="7A5DAE09" w14:textId="77777777" w:rsidR="000367F6" w:rsidRDefault="000367F6" w:rsidP="00125FEB">
            <w:pPr>
              <w:pStyle w:val="TableTextLeft"/>
            </w:pPr>
            <w:r>
              <w:t xml:space="preserve">FS3 – </w:t>
            </w:r>
            <w:r w:rsidRPr="00EC0049">
              <w:t>Cost of food safety service</w:t>
            </w:r>
          </w:p>
        </w:tc>
        <w:tc>
          <w:tcPr>
            <w:tcW w:w="1065" w:type="pct"/>
          </w:tcPr>
          <w:p w14:paraId="76EA82F5" w14:textId="77777777" w:rsidR="000367F6" w:rsidRDefault="000367F6" w:rsidP="00125FEB">
            <w:pPr>
              <w:pStyle w:val="TableTextLeft"/>
            </w:pPr>
            <w:r w:rsidRPr="2901D3FD">
              <w:rPr>
                <w:b/>
                <w:bCs/>
              </w:rPr>
              <w:t>Numerator:</w:t>
            </w:r>
            <w:r>
              <w:t xml:space="preserve"> </w:t>
            </w:r>
            <w:bookmarkStart w:id="81" w:name="OLE_LINK70"/>
            <w:r w:rsidRPr="00BD3984">
              <w:rPr>
                <w:rFonts w:ascii="Arial" w:hAnsi="Arial"/>
              </w:rPr>
              <w:t>Direct cost of the food safety service</w:t>
            </w:r>
            <w:bookmarkEnd w:id="81"/>
          </w:p>
          <w:p w14:paraId="1DAEDC3B" w14:textId="77777777" w:rsidR="000367F6" w:rsidRPr="00AC7FED" w:rsidRDefault="000367F6" w:rsidP="00125FEB">
            <w:pPr>
              <w:pStyle w:val="TableTextLeft"/>
            </w:pPr>
            <w:r w:rsidRPr="2901D3FD">
              <w:rPr>
                <w:b/>
                <w:bCs/>
              </w:rPr>
              <w:t>Denominator:</w:t>
            </w:r>
            <w:r>
              <w:t xml:space="preserve"> </w:t>
            </w:r>
            <w:bookmarkStart w:id="82" w:name="OLE_LINK71"/>
            <w:r w:rsidRPr="00BD3984">
              <w:rPr>
                <w:rFonts w:ascii="Arial" w:hAnsi="Arial"/>
              </w:rPr>
              <w:t xml:space="preserve">Number of food premises registered or notified in accordance with the </w:t>
            </w:r>
            <w:r w:rsidRPr="00BD3984">
              <w:rPr>
                <w:rFonts w:ascii="Arial" w:hAnsi="Arial"/>
                <w:i/>
              </w:rPr>
              <w:t>Food Act 1984</w:t>
            </w:r>
            <w:bookmarkEnd w:id="82"/>
          </w:p>
        </w:tc>
        <w:tc>
          <w:tcPr>
            <w:tcW w:w="1137" w:type="pct"/>
          </w:tcPr>
          <w:p w14:paraId="58437436" w14:textId="77777777" w:rsidR="000367F6" w:rsidRDefault="000367F6" w:rsidP="00125FEB">
            <w:pPr>
              <w:pStyle w:val="TableTextLeft"/>
            </w:pPr>
          </w:p>
        </w:tc>
        <w:tc>
          <w:tcPr>
            <w:tcW w:w="1226" w:type="pct"/>
          </w:tcPr>
          <w:p w14:paraId="2ECE1EF9" w14:textId="77777777" w:rsidR="000367F6" w:rsidRPr="00EC0049" w:rsidRDefault="000367F6" w:rsidP="00125FEB">
            <w:pPr>
              <w:pStyle w:val="TableTextLeft"/>
            </w:pPr>
          </w:p>
        </w:tc>
      </w:tr>
      <w:tr w:rsidR="000367F6" w14:paraId="64CA6538" w14:textId="77777777" w:rsidTr="00F112D0">
        <w:trPr>
          <w:cantSplit/>
        </w:trPr>
        <w:tc>
          <w:tcPr>
            <w:tcW w:w="786" w:type="pct"/>
          </w:tcPr>
          <w:p w14:paraId="3BB44EDA" w14:textId="77777777" w:rsidR="000367F6" w:rsidRDefault="000367F6" w:rsidP="00125FEB">
            <w:pPr>
              <w:pStyle w:val="TableTextLeft"/>
            </w:pPr>
            <w:r>
              <w:t xml:space="preserve">FS4 – </w:t>
            </w:r>
            <w:r w:rsidRPr="00EC0049">
              <w:t>Critical and major non-compliance outcome notifications (audited)</w:t>
            </w:r>
          </w:p>
        </w:tc>
        <w:tc>
          <w:tcPr>
            <w:tcW w:w="786" w:type="pct"/>
          </w:tcPr>
          <w:p w14:paraId="0F41D8A4" w14:textId="77777777" w:rsidR="000367F6" w:rsidRPr="00AC7FED" w:rsidRDefault="000367F6" w:rsidP="00125FEB">
            <w:pPr>
              <w:pStyle w:val="TableTextLeft"/>
            </w:pPr>
            <w:r>
              <w:t xml:space="preserve">FS4 – </w:t>
            </w:r>
            <w:r w:rsidRPr="00EC0049">
              <w:t>Critical and major non-compliance outcome notifications (audited)</w:t>
            </w:r>
          </w:p>
        </w:tc>
        <w:tc>
          <w:tcPr>
            <w:tcW w:w="1065" w:type="pct"/>
          </w:tcPr>
          <w:p w14:paraId="6C20BE14" w14:textId="77777777" w:rsidR="000367F6" w:rsidRDefault="000367F6" w:rsidP="00125FEB">
            <w:pPr>
              <w:pStyle w:val="TableTextLeft"/>
            </w:pPr>
            <w:r w:rsidRPr="2901D3FD">
              <w:rPr>
                <w:b/>
                <w:bCs/>
              </w:rPr>
              <w:t>Numerator:</w:t>
            </w:r>
            <w:r>
              <w:t xml:space="preserve"> </w:t>
            </w:r>
            <w:bookmarkStart w:id="83" w:name="OLE_LINK72"/>
            <w:r w:rsidRPr="00BD3984">
              <w:rPr>
                <w:rFonts w:ascii="Arial" w:hAnsi="Arial"/>
              </w:rPr>
              <w:t>Number of critical non-compliance outcome notifications and major non-compliance outcome notifications about a food premises followed up</w:t>
            </w:r>
            <w:bookmarkEnd w:id="83"/>
          </w:p>
          <w:p w14:paraId="3F28EF70" w14:textId="77777777" w:rsidR="000367F6" w:rsidRPr="00AC7FED" w:rsidRDefault="000367F6" w:rsidP="00125FEB">
            <w:pPr>
              <w:pStyle w:val="TableTextLeft"/>
            </w:pPr>
            <w:r w:rsidRPr="2901D3FD">
              <w:rPr>
                <w:b/>
                <w:bCs/>
              </w:rPr>
              <w:t>Denominator:</w:t>
            </w:r>
            <w:r>
              <w:t xml:space="preserve"> </w:t>
            </w:r>
            <w:bookmarkStart w:id="84" w:name="OLE_LINK73"/>
            <w:r w:rsidRPr="00BD3984">
              <w:rPr>
                <w:rFonts w:ascii="Arial" w:hAnsi="Arial"/>
              </w:rPr>
              <w:t>Number of critical non-compliance outcome notifications and major non-compliance outcome notifications about food premises</w:t>
            </w:r>
            <w:bookmarkEnd w:id="84"/>
          </w:p>
        </w:tc>
        <w:tc>
          <w:tcPr>
            <w:tcW w:w="1137" w:type="pct"/>
          </w:tcPr>
          <w:p w14:paraId="2076845D" w14:textId="77777777" w:rsidR="000367F6" w:rsidRDefault="000367F6" w:rsidP="00125FEB">
            <w:pPr>
              <w:pStyle w:val="TableTextLeft"/>
            </w:pPr>
          </w:p>
        </w:tc>
        <w:tc>
          <w:tcPr>
            <w:tcW w:w="1226" w:type="pct"/>
          </w:tcPr>
          <w:p w14:paraId="7DC0B41B" w14:textId="77777777" w:rsidR="000367F6" w:rsidRPr="00EC0049" w:rsidRDefault="000367F6" w:rsidP="00125FEB">
            <w:pPr>
              <w:pStyle w:val="TableTextLeft"/>
            </w:pPr>
          </w:p>
        </w:tc>
      </w:tr>
    </w:tbl>
    <w:p w14:paraId="439A0776" w14:textId="77777777" w:rsidR="000367F6" w:rsidRDefault="000367F6" w:rsidP="000367F6"/>
    <w:p w14:paraId="071D05D9" w14:textId="77777777" w:rsidR="000367F6" w:rsidRPr="004F618A" w:rsidRDefault="000367F6" w:rsidP="000367F6">
      <w:pPr>
        <w:pStyle w:val="Heading2"/>
        <w:rPr>
          <w:rFonts w:asciiTheme="majorHAnsi" w:eastAsiaTheme="majorEastAsia" w:hAnsiTheme="majorHAnsi" w:cstheme="majorBidi"/>
        </w:rPr>
      </w:pPr>
      <w:bookmarkStart w:id="85" w:name="_Toc524957326"/>
      <w:r>
        <w:rPr>
          <w:rFonts w:asciiTheme="majorHAnsi" w:eastAsiaTheme="majorEastAsia" w:hAnsiTheme="majorHAnsi" w:cstheme="majorBidi"/>
        </w:rPr>
        <w:lastRenderedPageBreak/>
        <w:t>Governance</w:t>
      </w:r>
      <w:bookmarkEnd w:id="85"/>
    </w:p>
    <w:tbl>
      <w:tblPr>
        <w:tblStyle w:val="TableGrid"/>
        <w:tblW w:w="5000" w:type="pct"/>
        <w:tblLook w:val="04A0" w:firstRow="1" w:lastRow="0" w:firstColumn="1" w:lastColumn="0" w:noHBand="0" w:noVBand="1"/>
      </w:tblPr>
      <w:tblGrid>
        <w:gridCol w:w="2113"/>
        <w:gridCol w:w="2112"/>
        <w:gridCol w:w="3147"/>
        <w:gridCol w:w="2771"/>
        <w:gridCol w:w="3295"/>
      </w:tblGrid>
      <w:tr w:rsidR="000367F6" w14:paraId="72FD923C" w14:textId="77777777" w:rsidTr="00F112D0">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7F761059" w14:textId="77777777" w:rsidR="000367F6" w:rsidRDefault="000367F6" w:rsidP="00125FEB">
            <w:pPr>
              <w:pStyle w:val="TableHeadingLeft"/>
            </w:pPr>
            <w:r>
              <w:t>Current indicator</w:t>
            </w:r>
          </w:p>
        </w:tc>
        <w:tc>
          <w:tcPr>
            <w:tcW w:w="786" w:type="pct"/>
          </w:tcPr>
          <w:p w14:paraId="6F5E2136"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171" w:type="pct"/>
          </w:tcPr>
          <w:p w14:paraId="092D10A1"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031" w:type="pct"/>
          </w:tcPr>
          <w:p w14:paraId="20E39548"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55E2A5C0"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76347F19" w14:textId="77777777" w:rsidTr="00F112D0">
        <w:trPr>
          <w:cantSplit/>
        </w:trPr>
        <w:tc>
          <w:tcPr>
            <w:tcW w:w="786" w:type="pct"/>
          </w:tcPr>
          <w:p w14:paraId="04DFFFB0" w14:textId="77777777" w:rsidR="000367F6" w:rsidRPr="00E240A5" w:rsidRDefault="000367F6" w:rsidP="00125FEB">
            <w:pPr>
              <w:pStyle w:val="TableTextLeft"/>
              <w:rPr>
                <w:bCs/>
              </w:rPr>
            </w:pPr>
            <w:r>
              <w:rPr>
                <w:bCs/>
              </w:rPr>
              <w:t>G</w:t>
            </w:r>
            <w:r w:rsidRPr="00E240A5">
              <w:rPr>
                <w:bCs/>
              </w:rPr>
              <w:t xml:space="preserve">1 – </w:t>
            </w:r>
            <w:r w:rsidRPr="00DF287C">
              <w:rPr>
                <w:bCs/>
              </w:rPr>
              <w:t>Council decisions made at meetings closed to the public</w:t>
            </w:r>
          </w:p>
        </w:tc>
        <w:tc>
          <w:tcPr>
            <w:tcW w:w="786" w:type="pct"/>
          </w:tcPr>
          <w:p w14:paraId="2060A807" w14:textId="77777777" w:rsidR="000367F6" w:rsidRPr="00E240A5" w:rsidRDefault="000367F6" w:rsidP="00125FEB">
            <w:pPr>
              <w:pStyle w:val="TableTextLeft"/>
              <w:rPr>
                <w:bCs/>
              </w:rPr>
            </w:pPr>
            <w:r>
              <w:rPr>
                <w:bCs/>
              </w:rPr>
              <w:t>G</w:t>
            </w:r>
            <w:r w:rsidRPr="00E240A5">
              <w:rPr>
                <w:bCs/>
              </w:rPr>
              <w:t xml:space="preserve">1 – </w:t>
            </w:r>
            <w:r w:rsidRPr="00DF287C">
              <w:rPr>
                <w:bCs/>
              </w:rPr>
              <w:t>Council decisions made at meetings closed to the public</w:t>
            </w:r>
          </w:p>
        </w:tc>
        <w:tc>
          <w:tcPr>
            <w:tcW w:w="1171" w:type="pct"/>
          </w:tcPr>
          <w:p w14:paraId="371AEB03" w14:textId="77777777" w:rsidR="000367F6" w:rsidRPr="00C45395" w:rsidRDefault="000367F6" w:rsidP="00125FEB">
            <w:pPr>
              <w:pStyle w:val="TableTextLeft"/>
            </w:pPr>
            <w:r w:rsidRPr="2901D3FD">
              <w:rPr>
                <w:b/>
                <w:bCs/>
              </w:rPr>
              <w:t>Numerator:</w:t>
            </w:r>
            <w:r>
              <w:t xml:space="preserve"> </w:t>
            </w:r>
            <w:bookmarkStart w:id="86" w:name="OLE_LINK1"/>
            <w:r w:rsidRPr="00027F68">
              <w:rPr>
                <w:rFonts w:ascii="Arial" w:hAnsi="Arial"/>
              </w:rPr>
              <w:t>Number of council resolutions made at ordinary or special meetings of council, or at meetings of a special committee consisting only of councillors closed to the public</w:t>
            </w:r>
            <w:bookmarkEnd w:id="86"/>
          </w:p>
          <w:p w14:paraId="1EB69D18" w14:textId="77777777" w:rsidR="000367F6" w:rsidRPr="00C45395" w:rsidRDefault="000367F6" w:rsidP="00125FEB">
            <w:pPr>
              <w:pStyle w:val="TableTextLeft"/>
              <w:rPr>
                <w:b/>
                <w:bCs/>
              </w:rPr>
            </w:pPr>
            <w:r w:rsidRPr="00E240A5">
              <w:rPr>
                <w:b/>
              </w:rPr>
              <w:t>Denominator:</w:t>
            </w:r>
            <w:r>
              <w:t xml:space="preserve"> </w:t>
            </w:r>
            <w:bookmarkStart w:id="87" w:name="OLE_LINK2"/>
            <w:r w:rsidRPr="00027F68">
              <w:rPr>
                <w:rFonts w:ascii="Arial" w:hAnsi="Arial"/>
              </w:rPr>
              <w:t>Number of council resolutions made at ordinary or special meetings of council or at meetings of a special committee consisting only of councillors</w:t>
            </w:r>
            <w:bookmarkEnd w:id="87"/>
          </w:p>
        </w:tc>
        <w:tc>
          <w:tcPr>
            <w:tcW w:w="1031" w:type="pct"/>
          </w:tcPr>
          <w:p w14:paraId="5EB574BD" w14:textId="77777777" w:rsidR="000367F6" w:rsidRPr="00E240A5" w:rsidRDefault="000367F6" w:rsidP="00125FEB">
            <w:pPr>
              <w:pStyle w:val="TableTextLeft"/>
            </w:pPr>
          </w:p>
        </w:tc>
        <w:tc>
          <w:tcPr>
            <w:tcW w:w="1226" w:type="pct"/>
          </w:tcPr>
          <w:p w14:paraId="724C5A63" w14:textId="77777777" w:rsidR="000367F6" w:rsidRPr="00DF287C" w:rsidRDefault="000367F6" w:rsidP="00125FEB">
            <w:pPr>
              <w:pStyle w:val="TableTextLeft"/>
              <w:rPr>
                <w:highlight w:val="yellow"/>
              </w:rPr>
            </w:pPr>
          </w:p>
        </w:tc>
      </w:tr>
      <w:tr w:rsidR="000367F6" w14:paraId="7EEBA573" w14:textId="77777777" w:rsidTr="00F112D0">
        <w:trPr>
          <w:cantSplit/>
        </w:trPr>
        <w:tc>
          <w:tcPr>
            <w:tcW w:w="786" w:type="pct"/>
          </w:tcPr>
          <w:p w14:paraId="56FCDB17" w14:textId="77777777" w:rsidR="000367F6" w:rsidRPr="00E240A5" w:rsidRDefault="000367F6" w:rsidP="00125FEB">
            <w:pPr>
              <w:pStyle w:val="TableTextLeft"/>
              <w:rPr>
                <w:bCs/>
              </w:rPr>
            </w:pPr>
            <w:r>
              <w:rPr>
                <w:bCs/>
              </w:rPr>
              <w:t>G</w:t>
            </w:r>
            <w:r w:rsidRPr="00E240A5">
              <w:rPr>
                <w:bCs/>
              </w:rPr>
              <w:t xml:space="preserve">2 – </w:t>
            </w:r>
            <w:r w:rsidRPr="00DF287C">
              <w:rPr>
                <w:bCs/>
              </w:rPr>
              <w:t>Satisfaction with community consultation and engagement</w:t>
            </w:r>
          </w:p>
        </w:tc>
        <w:tc>
          <w:tcPr>
            <w:tcW w:w="786" w:type="pct"/>
          </w:tcPr>
          <w:p w14:paraId="3D6DE8AF" w14:textId="77777777" w:rsidR="000367F6" w:rsidRPr="00E240A5" w:rsidRDefault="000367F6" w:rsidP="00125FEB">
            <w:pPr>
              <w:pStyle w:val="TableTextLeft"/>
              <w:rPr>
                <w:bCs/>
              </w:rPr>
            </w:pPr>
            <w:r>
              <w:rPr>
                <w:bCs/>
              </w:rPr>
              <w:t>G</w:t>
            </w:r>
            <w:r w:rsidRPr="00E240A5">
              <w:rPr>
                <w:bCs/>
              </w:rPr>
              <w:t xml:space="preserve">2 – </w:t>
            </w:r>
            <w:r w:rsidRPr="00DF287C">
              <w:rPr>
                <w:bCs/>
              </w:rPr>
              <w:t>Satisfaction with community consultation and engagement</w:t>
            </w:r>
          </w:p>
        </w:tc>
        <w:tc>
          <w:tcPr>
            <w:tcW w:w="1171" w:type="pct"/>
          </w:tcPr>
          <w:p w14:paraId="3C84478F" w14:textId="77777777" w:rsidR="000367F6" w:rsidRPr="00C45395" w:rsidRDefault="000367F6" w:rsidP="00125FEB">
            <w:pPr>
              <w:pStyle w:val="TableTextLeft"/>
            </w:pPr>
            <w:r w:rsidRPr="2901D3FD">
              <w:rPr>
                <w:b/>
                <w:bCs/>
              </w:rPr>
              <w:t>Numerator:</w:t>
            </w:r>
            <w:r>
              <w:t xml:space="preserve"> </w:t>
            </w:r>
            <w:bookmarkStart w:id="88" w:name="OLE_LINK3"/>
            <w:r w:rsidRPr="00027F68">
              <w:rPr>
                <w:rFonts w:ascii="Arial" w:hAnsi="Arial"/>
              </w:rPr>
              <w:t>Community satisfaction rating out of 100 with how council has performed on community consultation and engagement</w:t>
            </w:r>
            <w:bookmarkEnd w:id="88"/>
          </w:p>
          <w:p w14:paraId="39BA0574" w14:textId="77777777" w:rsidR="000367F6" w:rsidRPr="00C45395" w:rsidRDefault="000367F6" w:rsidP="00125FEB">
            <w:pPr>
              <w:pStyle w:val="TableTextLeft"/>
              <w:rPr>
                <w:b/>
                <w:bCs/>
              </w:rPr>
            </w:pPr>
            <w:r w:rsidRPr="00E240A5">
              <w:rPr>
                <w:b/>
              </w:rPr>
              <w:t>Denominator:</w:t>
            </w:r>
            <w:r>
              <w:t xml:space="preserve"> </w:t>
            </w:r>
            <w:r w:rsidRPr="00E240A5">
              <w:rPr>
                <w:bCs/>
              </w:rPr>
              <w:t>N/A</w:t>
            </w:r>
          </w:p>
        </w:tc>
        <w:tc>
          <w:tcPr>
            <w:tcW w:w="1031" w:type="pct"/>
          </w:tcPr>
          <w:p w14:paraId="306FF813" w14:textId="77777777" w:rsidR="000367F6" w:rsidRPr="00E240A5" w:rsidRDefault="000367F6" w:rsidP="00125FEB">
            <w:pPr>
              <w:pStyle w:val="TableTextLeft"/>
            </w:pPr>
          </w:p>
        </w:tc>
        <w:tc>
          <w:tcPr>
            <w:tcW w:w="1226" w:type="pct"/>
          </w:tcPr>
          <w:p w14:paraId="528CCEF0" w14:textId="77777777" w:rsidR="000367F6" w:rsidRPr="00DF287C" w:rsidRDefault="000367F6" w:rsidP="00125FEB">
            <w:pPr>
              <w:pStyle w:val="TableTextLeft"/>
              <w:rPr>
                <w:highlight w:val="yellow"/>
              </w:rPr>
            </w:pPr>
          </w:p>
        </w:tc>
      </w:tr>
      <w:tr w:rsidR="000367F6" w14:paraId="3E72DD3E" w14:textId="77777777" w:rsidTr="00F112D0">
        <w:trPr>
          <w:cantSplit/>
        </w:trPr>
        <w:tc>
          <w:tcPr>
            <w:tcW w:w="786" w:type="pct"/>
          </w:tcPr>
          <w:p w14:paraId="31372BEF" w14:textId="77777777" w:rsidR="000367F6" w:rsidRDefault="000367F6" w:rsidP="00125FEB">
            <w:pPr>
              <w:pStyle w:val="TableTextLeft"/>
            </w:pPr>
            <w:r>
              <w:t xml:space="preserve">G3 – </w:t>
            </w:r>
            <w:r w:rsidRPr="00DF287C">
              <w:t>Councillor attendance at council meetings</w:t>
            </w:r>
          </w:p>
        </w:tc>
        <w:tc>
          <w:tcPr>
            <w:tcW w:w="786" w:type="pct"/>
          </w:tcPr>
          <w:p w14:paraId="2C9D2CBE" w14:textId="77777777" w:rsidR="000367F6" w:rsidRDefault="000367F6" w:rsidP="00125FEB">
            <w:pPr>
              <w:pStyle w:val="TableTextLeft"/>
            </w:pPr>
            <w:r>
              <w:t xml:space="preserve">G3 – </w:t>
            </w:r>
            <w:r w:rsidRPr="00DF287C">
              <w:t>Councillor attendance at council meetings</w:t>
            </w:r>
          </w:p>
        </w:tc>
        <w:tc>
          <w:tcPr>
            <w:tcW w:w="1171" w:type="pct"/>
          </w:tcPr>
          <w:p w14:paraId="24CA425A" w14:textId="77777777" w:rsidR="000367F6" w:rsidRDefault="000367F6" w:rsidP="00125FEB">
            <w:pPr>
              <w:pStyle w:val="TableTextLeft"/>
            </w:pPr>
            <w:r w:rsidRPr="2901D3FD">
              <w:rPr>
                <w:b/>
                <w:bCs/>
              </w:rPr>
              <w:t>Numerator:</w:t>
            </w:r>
            <w:r>
              <w:t xml:space="preserve"> </w:t>
            </w:r>
            <w:bookmarkStart w:id="89" w:name="OLE_LINK5"/>
            <w:r w:rsidRPr="00027F68">
              <w:rPr>
                <w:rFonts w:ascii="Arial" w:hAnsi="Arial"/>
              </w:rPr>
              <w:t>The sum of the number of councillors who attended each ordinary and special council meeting</w:t>
            </w:r>
            <w:bookmarkEnd w:id="89"/>
          </w:p>
          <w:p w14:paraId="7E603B8D" w14:textId="77777777" w:rsidR="000367F6" w:rsidRPr="00AC7FED" w:rsidRDefault="000367F6" w:rsidP="00125FEB">
            <w:pPr>
              <w:pStyle w:val="TableTextLeft"/>
            </w:pPr>
            <w:r w:rsidRPr="2901D3FD">
              <w:rPr>
                <w:b/>
                <w:bCs/>
              </w:rPr>
              <w:t>Denominator:</w:t>
            </w:r>
            <w:r>
              <w:t xml:space="preserve"> </w:t>
            </w:r>
            <w:bookmarkStart w:id="90" w:name="OLE_LINK6"/>
            <w:r w:rsidRPr="00027F68">
              <w:rPr>
                <w:rFonts w:ascii="Arial" w:hAnsi="Arial"/>
              </w:rPr>
              <w:t>(Number of ordinary and special council meetings) x (Number of councillors elected at the last council general election)</w:t>
            </w:r>
            <w:bookmarkEnd w:id="90"/>
          </w:p>
        </w:tc>
        <w:tc>
          <w:tcPr>
            <w:tcW w:w="1031" w:type="pct"/>
          </w:tcPr>
          <w:p w14:paraId="4CD98DA7" w14:textId="77777777" w:rsidR="000367F6" w:rsidRDefault="000367F6" w:rsidP="00125FEB">
            <w:pPr>
              <w:pStyle w:val="TableTextLeft"/>
            </w:pPr>
          </w:p>
        </w:tc>
        <w:tc>
          <w:tcPr>
            <w:tcW w:w="1226" w:type="pct"/>
          </w:tcPr>
          <w:p w14:paraId="511C1C34" w14:textId="77777777" w:rsidR="000367F6" w:rsidRPr="00DF287C" w:rsidRDefault="000367F6" w:rsidP="00125FEB">
            <w:pPr>
              <w:pStyle w:val="TableTextLeft"/>
              <w:rPr>
                <w:highlight w:val="yellow"/>
              </w:rPr>
            </w:pPr>
          </w:p>
        </w:tc>
      </w:tr>
      <w:tr w:rsidR="000367F6" w14:paraId="32CB201C" w14:textId="77777777" w:rsidTr="00F112D0">
        <w:trPr>
          <w:cantSplit/>
        </w:trPr>
        <w:tc>
          <w:tcPr>
            <w:tcW w:w="786" w:type="pct"/>
          </w:tcPr>
          <w:p w14:paraId="579E7202" w14:textId="77777777" w:rsidR="000367F6" w:rsidRDefault="000367F6" w:rsidP="00125FEB">
            <w:pPr>
              <w:pStyle w:val="TableTextLeft"/>
            </w:pPr>
            <w:r>
              <w:t xml:space="preserve">G4 – </w:t>
            </w:r>
            <w:r w:rsidRPr="00DF287C">
              <w:t>Cost of governance</w:t>
            </w:r>
          </w:p>
        </w:tc>
        <w:tc>
          <w:tcPr>
            <w:tcW w:w="786" w:type="pct"/>
          </w:tcPr>
          <w:p w14:paraId="74889270" w14:textId="77777777" w:rsidR="000367F6" w:rsidRPr="00AC7FED" w:rsidRDefault="000367F6" w:rsidP="00125FEB">
            <w:pPr>
              <w:pStyle w:val="TableTextLeft"/>
            </w:pPr>
            <w:r>
              <w:t xml:space="preserve">G4 – </w:t>
            </w:r>
            <w:r w:rsidRPr="00DF287C">
              <w:t xml:space="preserve">Cost of </w:t>
            </w:r>
            <w:r>
              <w:t>elected representation</w:t>
            </w:r>
          </w:p>
        </w:tc>
        <w:tc>
          <w:tcPr>
            <w:tcW w:w="1171" w:type="pct"/>
          </w:tcPr>
          <w:p w14:paraId="3666B91E" w14:textId="77777777" w:rsidR="000367F6" w:rsidRDefault="000367F6" w:rsidP="00125FEB">
            <w:pPr>
              <w:pStyle w:val="TableTextLeft"/>
            </w:pPr>
            <w:r w:rsidRPr="2901D3FD">
              <w:rPr>
                <w:b/>
                <w:bCs/>
              </w:rPr>
              <w:t>Numerator:</w:t>
            </w:r>
            <w:r>
              <w:t xml:space="preserve"> </w:t>
            </w:r>
            <w:bookmarkStart w:id="91" w:name="OLE_LINK7"/>
            <w:r w:rsidRPr="00027F68">
              <w:rPr>
                <w:rFonts w:ascii="Arial" w:hAnsi="Arial"/>
              </w:rPr>
              <w:t>Direct cost of the governance service</w:t>
            </w:r>
            <w:bookmarkEnd w:id="91"/>
          </w:p>
          <w:p w14:paraId="1DD87311" w14:textId="77777777" w:rsidR="000367F6" w:rsidRPr="00AC7FED" w:rsidRDefault="000367F6" w:rsidP="00125FEB">
            <w:pPr>
              <w:pStyle w:val="TableTextLeft"/>
            </w:pPr>
            <w:r w:rsidRPr="2901D3FD">
              <w:rPr>
                <w:b/>
                <w:bCs/>
              </w:rPr>
              <w:t>Denominator:</w:t>
            </w:r>
            <w:r>
              <w:t xml:space="preserve"> </w:t>
            </w:r>
            <w:bookmarkStart w:id="92" w:name="OLE_LINK8"/>
            <w:r w:rsidRPr="00027F68">
              <w:rPr>
                <w:rFonts w:ascii="Arial" w:hAnsi="Arial"/>
              </w:rPr>
              <w:t>Number of councillors elected at the last council general election</w:t>
            </w:r>
            <w:bookmarkEnd w:id="92"/>
          </w:p>
        </w:tc>
        <w:tc>
          <w:tcPr>
            <w:tcW w:w="1031" w:type="pct"/>
          </w:tcPr>
          <w:p w14:paraId="13C30B60" w14:textId="77777777" w:rsidR="000367F6" w:rsidRDefault="000367F6" w:rsidP="00125FEB">
            <w:pPr>
              <w:pStyle w:val="TableTextLeft"/>
            </w:pPr>
            <w:r>
              <w:t>Update indicator title to more accurately reflect what is measured by the indicator</w:t>
            </w:r>
          </w:p>
        </w:tc>
        <w:tc>
          <w:tcPr>
            <w:tcW w:w="1226" w:type="pct"/>
          </w:tcPr>
          <w:p w14:paraId="3C981E31" w14:textId="77777777" w:rsidR="000367F6" w:rsidRPr="00DF287C" w:rsidRDefault="000367F6" w:rsidP="00125FEB">
            <w:pPr>
              <w:pStyle w:val="TableTextLeft"/>
              <w:rPr>
                <w:highlight w:val="yellow"/>
              </w:rPr>
            </w:pPr>
            <w:r w:rsidRPr="00FB1915">
              <w:rPr>
                <w:rFonts w:asciiTheme="majorHAnsi" w:eastAsiaTheme="majorEastAsia" w:hAnsiTheme="majorHAnsi" w:cstheme="majorBidi"/>
              </w:rPr>
              <w:t>Councillor conduct costs to be included in the definition of ‘direct cost’</w:t>
            </w:r>
          </w:p>
        </w:tc>
      </w:tr>
      <w:tr w:rsidR="000367F6" w14:paraId="68D00E2B" w14:textId="77777777" w:rsidTr="00F112D0">
        <w:trPr>
          <w:cantSplit/>
        </w:trPr>
        <w:tc>
          <w:tcPr>
            <w:tcW w:w="786" w:type="pct"/>
          </w:tcPr>
          <w:p w14:paraId="359B91A3" w14:textId="77777777" w:rsidR="000367F6" w:rsidRDefault="000367F6" w:rsidP="00125FEB">
            <w:pPr>
              <w:pStyle w:val="TableTextLeft"/>
            </w:pPr>
            <w:r>
              <w:t xml:space="preserve">G5 – </w:t>
            </w:r>
            <w:r w:rsidRPr="00DF287C">
              <w:t>Satisfaction with council decisions (audited)</w:t>
            </w:r>
          </w:p>
        </w:tc>
        <w:tc>
          <w:tcPr>
            <w:tcW w:w="786" w:type="pct"/>
          </w:tcPr>
          <w:p w14:paraId="2C2EEE49" w14:textId="77777777" w:rsidR="000367F6" w:rsidRDefault="000367F6" w:rsidP="00125FEB">
            <w:pPr>
              <w:pStyle w:val="TableTextLeft"/>
            </w:pPr>
            <w:r>
              <w:t xml:space="preserve">G5 – </w:t>
            </w:r>
            <w:r w:rsidRPr="00DF287C">
              <w:t>Satisfaction with council decisions (audited)</w:t>
            </w:r>
          </w:p>
        </w:tc>
        <w:tc>
          <w:tcPr>
            <w:tcW w:w="1171" w:type="pct"/>
          </w:tcPr>
          <w:p w14:paraId="1F7838B8" w14:textId="77777777" w:rsidR="000367F6" w:rsidRDefault="000367F6" w:rsidP="00125FEB">
            <w:pPr>
              <w:pStyle w:val="TableTextLeft"/>
            </w:pPr>
            <w:r w:rsidRPr="2901D3FD">
              <w:rPr>
                <w:b/>
                <w:bCs/>
              </w:rPr>
              <w:t>Numerator:</w:t>
            </w:r>
            <w:r>
              <w:t xml:space="preserve"> </w:t>
            </w:r>
            <w:bookmarkStart w:id="93" w:name="OLE_LINK9"/>
            <w:r w:rsidRPr="00027F68">
              <w:rPr>
                <w:rFonts w:ascii="Arial" w:hAnsi="Arial"/>
              </w:rPr>
              <w:t>Community satisfaction rating out of 100 with the performance of council in making decisions in the interest of the community</w:t>
            </w:r>
            <w:bookmarkEnd w:id="93"/>
          </w:p>
          <w:p w14:paraId="6224A848" w14:textId="77777777" w:rsidR="000367F6" w:rsidRPr="2901D3FD" w:rsidRDefault="000367F6" w:rsidP="00125FEB">
            <w:pPr>
              <w:pStyle w:val="TableTextLeft"/>
              <w:rPr>
                <w:b/>
                <w:bCs/>
              </w:rPr>
            </w:pPr>
            <w:r w:rsidRPr="2901D3FD">
              <w:rPr>
                <w:b/>
                <w:bCs/>
              </w:rPr>
              <w:t>Denominator:</w:t>
            </w:r>
            <w:r>
              <w:t xml:space="preserve"> N/A</w:t>
            </w:r>
          </w:p>
        </w:tc>
        <w:tc>
          <w:tcPr>
            <w:tcW w:w="1031" w:type="pct"/>
          </w:tcPr>
          <w:p w14:paraId="3358D043" w14:textId="77777777" w:rsidR="000367F6" w:rsidRPr="00FF1441" w:rsidRDefault="000367F6" w:rsidP="00125FEB">
            <w:pPr>
              <w:pStyle w:val="TableTextLeft"/>
            </w:pPr>
          </w:p>
        </w:tc>
        <w:tc>
          <w:tcPr>
            <w:tcW w:w="1226" w:type="pct"/>
          </w:tcPr>
          <w:p w14:paraId="713A68B6" w14:textId="77777777" w:rsidR="000367F6" w:rsidRPr="00DF287C" w:rsidRDefault="000367F6" w:rsidP="00125FEB">
            <w:pPr>
              <w:pStyle w:val="TableTextLeft"/>
              <w:rPr>
                <w:highlight w:val="yellow"/>
              </w:rPr>
            </w:pPr>
          </w:p>
        </w:tc>
      </w:tr>
    </w:tbl>
    <w:p w14:paraId="10BC71CC" w14:textId="77777777" w:rsidR="000367F6" w:rsidRDefault="000367F6" w:rsidP="000367F6"/>
    <w:p w14:paraId="28666159" w14:textId="77777777" w:rsidR="000367F6" w:rsidRPr="004F618A" w:rsidRDefault="000367F6" w:rsidP="000367F6">
      <w:pPr>
        <w:pStyle w:val="Heading2"/>
        <w:rPr>
          <w:rFonts w:asciiTheme="majorHAnsi" w:eastAsiaTheme="majorEastAsia" w:hAnsiTheme="majorHAnsi" w:cstheme="majorBidi"/>
        </w:rPr>
      </w:pPr>
      <w:bookmarkStart w:id="94" w:name="_Toc524957327"/>
      <w:r>
        <w:rPr>
          <w:rFonts w:asciiTheme="majorHAnsi" w:eastAsiaTheme="majorEastAsia" w:hAnsiTheme="majorHAnsi" w:cstheme="majorBidi"/>
        </w:rPr>
        <w:lastRenderedPageBreak/>
        <w:t>Libraries</w:t>
      </w:r>
      <w:bookmarkEnd w:id="94"/>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7022B3E0"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7AB15CAF" w14:textId="77777777" w:rsidR="000367F6" w:rsidRDefault="000367F6" w:rsidP="00125FEB">
            <w:pPr>
              <w:pStyle w:val="TableHeadingLeft"/>
            </w:pPr>
            <w:r>
              <w:t>Current indicator</w:t>
            </w:r>
          </w:p>
        </w:tc>
        <w:tc>
          <w:tcPr>
            <w:tcW w:w="786" w:type="pct"/>
          </w:tcPr>
          <w:p w14:paraId="013D9F1D"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340DC0A0"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0EA39099"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33EEEDB9"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09005096" w14:textId="77777777" w:rsidTr="00125FEB">
        <w:trPr>
          <w:cantSplit/>
        </w:trPr>
        <w:tc>
          <w:tcPr>
            <w:tcW w:w="786" w:type="pct"/>
          </w:tcPr>
          <w:p w14:paraId="7E5B7C83" w14:textId="77777777" w:rsidR="000367F6" w:rsidRPr="00E240A5" w:rsidRDefault="000367F6" w:rsidP="00125FEB">
            <w:pPr>
              <w:pStyle w:val="TableTextLeft"/>
              <w:rPr>
                <w:bCs/>
              </w:rPr>
            </w:pPr>
            <w:r>
              <w:rPr>
                <w:bCs/>
              </w:rPr>
              <w:t>LB</w:t>
            </w:r>
            <w:r w:rsidRPr="00E240A5">
              <w:rPr>
                <w:bCs/>
              </w:rPr>
              <w:t xml:space="preserve">1 – </w:t>
            </w:r>
            <w:r w:rsidRPr="0000228B">
              <w:rPr>
                <w:bCs/>
              </w:rPr>
              <w:t>Library collection usage</w:t>
            </w:r>
          </w:p>
        </w:tc>
        <w:tc>
          <w:tcPr>
            <w:tcW w:w="786" w:type="pct"/>
          </w:tcPr>
          <w:p w14:paraId="16C4B7FC" w14:textId="77777777" w:rsidR="000367F6" w:rsidRPr="00E240A5" w:rsidRDefault="000367F6" w:rsidP="00125FEB">
            <w:pPr>
              <w:pStyle w:val="TableTextLeft"/>
              <w:rPr>
                <w:bCs/>
              </w:rPr>
            </w:pPr>
            <w:r>
              <w:rPr>
                <w:bCs/>
              </w:rPr>
              <w:t>LB</w:t>
            </w:r>
            <w:r w:rsidRPr="00E240A5">
              <w:rPr>
                <w:bCs/>
              </w:rPr>
              <w:t xml:space="preserve">1 – </w:t>
            </w:r>
            <w:r>
              <w:rPr>
                <w:bCs/>
              </w:rPr>
              <w:t>Physical l</w:t>
            </w:r>
            <w:r w:rsidRPr="0000228B">
              <w:rPr>
                <w:bCs/>
              </w:rPr>
              <w:t>ibrary collection usage</w:t>
            </w:r>
          </w:p>
        </w:tc>
        <w:tc>
          <w:tcPr>
            <w:tcW w:w="976" w:type="pct"/>
          </w:tcPr>
          <w:p w14:paraId="13D304E8" w14:textId="77777777" w:rsidR="000367F6" w:rsidRPr="00C45395" w:rsidRDefault="000367F6" w:rsidP="00125FEB">
            <w:pPr>
              <w:pStyle w:val="TableTextLeft"/>
            </w:pPr>
            <w:r w:rsidRPr="2901D3FD">
              <w:rPr>
                <w:b/>
                <w:bCs/>
              </w:rPr>
              <w:t>Numerator:</w:t>
            </w:r>
            <w:r>
              <w:t xml:space="preserve"> </w:t>
            </w:r>
            <w:bookmarkStart w:id="95" w:name="OLE_LINK32"/>
            <w:r w:rsidRPr="00027F68">
              <w:rPr>
                <w:rFonts w:ascii="Arial" w:hAnsi="Arial"/>
              </w:rPr>
              <w:t xml:space="preserve">Number of </w:t>
            </w:r>
            <w:r>
              <w:rPr>
                <w:rFonts w:ascii="Arial" w:hAnsi="Arial"/>
              </w:rPr>
              <w:t xml:space="preserve">physical </w:t>
            </w:r>
            <w:r w:rsidRPr="00027F68">
              <w:rPr>
                <w:rFonts w:ascii="Arial" w:hAnsi="Arial"/>
              </w:rPr>
              <w:t>library collection item loans</w:t>
            </w:r>
            <w:bookmarkEnd w:id="95"/>
          </w:p>
          <w:p w14:paraId="21700143" w14:textId="77777777" w:rsidR="000367F6" w:rsidRPr="00C45395" w:rsidRDefault="000367F6" w:rsidP="00125FEB">
            <w:pPr>
              <w:pStyle w:val="TableTextLeft"/>
              <w:rPr>
                <w:b/>
                <w:bCs/>
              </w:rPr>
            </w:pPr>
            <w:r w:rsidRPr="00E240A5">
              <w:rPr>
                <w:b/>
              </w:rPr>
              <w:t>Denominator:</w:t>
            </w:r>
            <w:r>
              <w:t xml:space="preserve"> </w:t>
            </w:r>
            <w:bookmarkStart w:id="96" w:name="OLE_LINK33"/>
            <w:r w:rsidRPr="00027F68">
              <w:rPr>
                <w:rFonts w:ascii="Arial" w:hAnsi="Arial"/>
              </w:rPr>
              <w:t xml:space="preserve">Number of </w:t>
            </w:r>
            <w:r>
              <w:rPr>
                <w:rFonts w:ascii="Arial" w:hAnsi="Arial"/>
              </w:rPr>
              <w:t xml:space="preserve">physical </w:t>
            </w:r>
            <w:r w:rsidRPr="00027F68">
              <w:rPr>
                <w:rFonts w:ascii="Arial" w:hAnsi="Arial"/>
              </w:rPr>
              <w:t>library collection items</w:t>
            </w:r>
            <w:bookmarkEnd w:id="96"/>
          </w:p>
        </w:tc>
        <w:tc>
          <w:tcPr>
            <w:tcW w:w="1226" w:type="pct"/>
          </w:tcPr>
          <w:p w14:paraId="60ED3E08" w14:textId="77777777" w:rsidR="000367F6" w:rsidRPr="00E240A5" w:rsidRDefault="000367F6" w:rsidP="00125FEB">
            <w:pPr>
              <w:pStyle w:val="TableTextLeft"/>
            </w:pPr>
            <w:r>
              <w:t>Amended title, numerator and denominator as ebooks cannot consistently be reported on by each council</w:t>
            </w:r>
          </w:p>
        </w:tc>
        <w:tc>
          <w:tcPr>
            <w:tcW w:w="1226" w:type="pct"/>
          </w:tcPr>
          <w:p w14:paraId="087198D1" w14:textId="77777777" w:rsidR="000367F6" w:rsidRPr="00343DCB" w:rsidRDefault="000367F6" w:rsidP="00125FEB">
            <w:pPr>
              <w:pStyle w:val="TableTextLeft"/>
              <w:rPr>
                <w:highlight w:val="yellow"/>
              </w:rPr>
            </w:pPr>
          </w:p>
        </w:tc>
      </w:tr>
      <w:tr w:rsidR="000367F6" w14:paraId="72B5C389" w14:textId="77777777" w:rsidTr="00125FEB">
        <w:trPr>
          <w:cantSplit/>
        </w:trPr>
        <w:tc>
          <w:tcPr>
            <w:tcW w:w="786" w:type="pct"/>
          </w:tcPr>
          <w:p w14:paraId="6C2048FB" w14:textId="77777777" w:rsidR="000367F6" w:rsidRPr="00E240A5" w:rsidRDefault="000367F6" w:rsidP="00125FEB">
            <w:pPr>
              <w:pStyle w:val="TableTextLeft"/>
              <w:rPr>
                <w:bCs/>
              </w:rPr>
            </w:pPr>
            <w:r>
              <w:rPr>
                <w:bCs/>
              </w:rPr>
              <w:t>LB</w:t>
            </w:r>
            <w:r w:rsidRPr="00E240A5">
              <w:rPr>
                <w:bCs/>
              </w:rPr>
              <w:t xml:space="preserve">2 – </w:t>
            </w:r>
            <w:r w:rsidRPr="0000228B">
              <w:rPr>
                <w:bCs/>
              </w:rPr>
              <w:t>Standard of library collection</w:t>
            </w:r>
          </w:p>
        </w:tc>
        <w:tc>
          <w:tcPr>
            <w:tcW w:w="786" w:type="pct"/>
          </w:tcPr>
          <w:p w14:paraId="2D9CB1C2" w14:textId="77777777" w:rsidR="000367F6" w:rsidRPr="00E240A5" w:rsidRDefault="000367F6" w:rsidP="00125FEB">
            <w:pPr>
              <w:pStyle w:val="TableTextLeft"/>
              <w:rPr>
                <w:bCs/>
              </w:rPr>
            </w:pPr>
            <w:r>
              <w:rPr>
                <w:bCs/>
              </w:rPr>
              <w:t>LB</w:t>
            </w:r>
            <w:r w:rsidRPr="00E240A5">
              <w:rPr>
                <w:bCs/>
              </w:rPr>
              <w:t xml:space="preserve">2 – </w:t>
            </w:r>
            <w:r w:rsidRPr="00343DCB">
              <w:rPr>
                <w:bCs/>
              </w:rPr>
              <w:t>Recently purchased library collection</w:t>
            </w:r>
          </w:p>
        </w:tc>
        <w:tc>
          <w:tcPr>
            <w:tcW w:w="976" w:type="pct"/>
          </w:tcPr>
          <w:p w14:paraId="6F5C1A98" w14:textId="77777777" w:rsidR="000367F6" w:rsidRPr="00C45395" w:rsidRDefault="000367F6" w:rsidP="00125FEB">
            <w:pPr>
              <w:pStyle w:val="TableTextLeft"/>
            </w:pPr>
            <w:r w:rsidRPr="2901D3FD">
              <w:rPr>
                <w:b/>
                <w:bCs/>
              </w:rPr>
              <w:t>Numerator:</w:t>
            </w:r>
            <w:r>
              <w:t xml:space="preserve"> </w:t>
            </w:r>
            <w:bookmarkStart w:id="97" w:name="OLE_LINK34"/>
            <w:r w:rsidRPr="00027F68">
              <w:rPr>
                <w:rFonts w:ascii="Arial" w:hAnsi="Arial"/>
              </w:rPr>
              <w:t>Number of library collection items purchased in the last 5 years</w:t>
            </w:r>
            <w:bookmarkEnd w:id="97"/>
          </w:p>
          <w:p w14:paraId="3B751F1F" w14:textId="77777777" w:rsidR="000367F6" w:rsidRPr="00C45395" w:rsidRDefault="000367F6" w:rsidP="00125FEB">
            <w:pPr>
              <w:pStyle w:val="TableTextLeft"/>
              <w:rPr>
                <w:b/>
                <w:bCs/>
              </w:rPr>
            </w:pPr>
            <w:r w:rsidRPr="00E240A5">
              <w:rPr>
                <w:b/>
              </w:rPr>
              <w:t>Denominator:</w:t>
            </w:r>
            <w:r>
              <w:t xml:space="preserve"> </w:t>
            </w:r>
            <w:r w:rsidRPr="00027F68">
              <w:rPr>
                <w:rFonts w:ascii="Arial" w:hAnsi="Arial"/>
              </w:rPr>
              <w:t>Number of library collection items</w:t>
            </w:r>
          </w:p>
        </w:tc>
        <w:tc>
          <w:tcPr>
            <w:tcW w:w="1226" w:type="pct"/>
          </w:tcPr>
          <w:p w14:paraId="1737C34D" w14:textId="77777777" w:rsidR="000367F6" w:rsidRPr="00E240A5" w:rsidRDefault="000367F6" w:rsidP="00125FEB">
            <w:pPr>
              <w:pStyle w:val="TableTextLeft"/>
            </w:pPr>
            <w:r>
              <w:t xml:space="preserve">Amended title as the indicator </w:t>
            </w:r>
            <w:proofErr w:type="gramStart"/>
            <w:r>
              <w:t>is a reflection of</w:t>
            </w:r>
            <w:proofErr w:type="gramEnd"/>
            <w:r>
              <w:t xml:space="preserve"> how new the collection is rather than its standard</w:t>
            </w:r>
          </w:p>
        </w:tc>
        <w:tc>
          <w:tcPr>
            <w:tcW w:w="1226" w:type="pct"/>
          </w:tcPr>
          <w:p w14:paraId="514C2F0C" w14:textId="77777777" w:rsidR="000367F6" w:rsidRPr="00343DCB" w:rsidRDefault="000367F6" w:rsidP="00125FEB">
            <w:pPr>
              <w:pStyle w:val="TableTextLeft"/>
              <w:rPr>
                <w:highlight w:val="yellow"/>
              </w:rPr>
            </w:pPr>
          </w:p>
        </w:tc>
      </w:tr>
      <w:tr w:rsidR="000367F6" w14:paraId="11F252FB" w14:textId="77777777" w:rsidTr="00125FEB">
        <w:trPr>
          <w:cantSplit/>
        </w:trPr>
        <w:tc>
          <w:tcPr>
            <w:tcW w:w="786" w:type="pct"/>
          </w:tcPr>
          <w:p w14:paraId="421B595A" w14:textId="77777777" w:rsidR="000367F6" w:rsidRDefault="000367F6" w:rsidP="00125FEB">
            <w:pPr>
              <w:pStyle w:val="TableTextLeft"/>
            </w:pPr>
            <w:r>
              <w:t xml:space="preserve">LB3 – </w:t>
            </w:r>
            <w:r w:rsidRPr="0000228B">
              <w:t>Cost of library service</w:t>
            </w:r>
          </w:p>
        </w:tc>
        <w:tc>
          <w:tcPr>
            <w:tcW w:w="786" w:type="pct"/>
          </w:tcPr>
          <w:p w14:paraId="2E3FB1D4" w14:textId="77777777" w:rsidR="000367F6" w:rsidRDefault="000367F6" w:rsidP="00125FEB">
            <w:pPr>
              <w:pStyle w:val="TableTextLeft"/>
            </w:pPr>
            <w:r>
              <w:t xml:space="preserve">LB3 – </w:t>
            </w:r>
            <w:r w:rsidRPr="0000228B">
              <w:t>Cost of library service</w:t>
            </w:r>
          </w:p>
        </w:tc>
        <w:tc>
          <w:tcPr>
            <w:tcW w:w="976" w:type="pct"/>
          </w:tcPr>
          <w:p w14:paraId="5C95ED94" w14:textId="77777777" w:rsidR="000367F6" w:rsidRDefault="000367F6" w:rsidP="00125FEB">
            <w:pPr>
              <w:pStyle w:val="TableTextLeft"/>
            </w:pPr>
            <w:r w:rsidRPr="2901D3FD">
              <w:rPr>
                <w:b/>
                <w:bCs/>
              </w:rPr>
              <w:t>Numerator:</w:t>
            </w:r>
            <w:r>
              <w:t xml:space="preserve"> </w:t>
            </w:r>
            <w:bookmarkStart w:id="98" w:name="OLE_LINK35"/>
            <w:r w:rsidRPr="00027F68">
              <w:rPr>
                <w:rFonts w:ascii="Arial" w:hAnsi="Arial"/>
              </w:rPr>
              <w:t>Direct cost of the library service</w:t>
            </w:r>
            <w:bookmarkEnd w:id="98"/>
          </w:p>
          <w:p w14:paraId="7EC81F41" w14:textId="77777777" w:rsidR="000367F6" w:rsidRPr="00AC7FED" w:rsidRDefault="000367F6" w:rsidP="00125FEB">
            <w:pPr>
              <w:pStyle w:val="TableTextLeft"/>
            </w:pPr>
            <w:r w:rsidRPr="2901D3FD">
              <w:rPr>
                <w:b/>
                <w:bCs/>
              </w:rPr>
              <w:t>Denominator:</w:t>
            </w:r>
            <w:r>
              <w:t xml:space="preserve"> </w:t>
            </w:r>
            <w:r>
              <w:rPr>
                <w:rFonts w:ascii="Arial" w:hAnsi="Arial"/>
              </w:rPr>
              <w:t>Municipal population</w:t>
            </w:r>
          </w:p>
        </w:tc>
        <w:tc>
          <w:tcPr>
            <w:tcW w:w="1226" w:type="pct"/>
          </w:tcPr>
          <w:p w14:paraId="5E63EE4F" w14:textId="77777777" w:rsidR="000367F6" w:rsidRDefault="000367F6" w:rsidP="00125FEB">
            <w:pPr>
              <w:pStyle w:val="TableTextLeft"/>
            </w:pPr>
            <w:r>
              <w:t xml:space="preserve">Report on cost per capita given </w:t>
            </w:r>
            <w:r w:rsidRPr="0047747F">
              <w:t>some councils have better technology available than others to count the number of visits</w:t>
            </w:r>
          </w:p>
        </w:tc>
        <w:tc>
          <w:tcPr>
            <w:tcW w:w="1226" w:type="pct"/>
          </w:tcPr>
          <w:p w14:paraId="3ABA238B" w14:textId="77777777" w:rsidR="000367F6" w:rsidRPr="00343DCB" w:rsidRDefault="000367F6" w:rsidP="00125FEB">
            <w:pPr>
              <w:pStyle w:val="TableTextLeft"/>
              <w:rPr>
                <w:highlight w:val="yellow"/>
              </w:rPr>
            </w:pPr>
            <w:r w:rsidRPr="0047747F">
              <w:rPr>
                <w:rFonts w:asciiTheme="majorHAnsi" w:eastAsiaTheme="majorEastAsia" w:hAnsiTheme="majorHAnsi" w:cstheme="majorBidi"/>
              </w:rPr>
              <w:t>Guidance to specify that for councils who are part of Regional Library Corporation, the numerator should be the cost paid to the RLC.</w:t>
            </w:r>
          </w:p>
        </w:tc>
      </w:tr>
      <w:tr w:rsidR="000367F6" w14:paraId="1793C373" w14:textId="77777777" w:rsidTr="00125FEB">
        <w:trPr>
          <w:cantSplit/>
        </w:trPr>
        <w:tc>
          <w:tcPr>
            <w:tcW w:w="786" w:type="pct"/>
          </w:tcPr>
          <w:p w14:paraId="1866259A" w14:textId="77777777" w:rsidR="000367F6" w:rsidRDefault="000367F6" w:rsidP="00125FEB">
            <w:pPr>
              <w:pStyle w:val="TableTextLeft"/>
            </w:pPr>
            <w:r>
              <w:t xml:space="preserve">LB4 – </w:t>
            </w:r>
            <w:r w:rsidRPr="0000228B">
              <w:t>Active library members (audited)</w:t>
            </w:r>
          </w:p>
        </w:tc>
        <w:tc>
          <w:tcPr>
            <w:tcW w:w="786" w:type="pct"/>
          </w:tcPr>
          <w:p w14:paraId="21BD4430" w14:textId="77777777" w:rsidR="000367F6" w:rsidRPr="00AC7FED" w:rsidRDefault="000367F6" w:rsidP="00125FEB">
            <w:pPr>
              <w:pStyle w:val="TableTextLeft"/>
            </w:pPr>
            <w:r>
              <w:t xml:space="preserve">LB4 – </w:t>
            </w:r>
            <w:r w:rsidRPr="0000228B">
              <w:t xml:space="preserve">Active library </w:t>
            </w:r>
            <w:r>
              <w:t>borrowers</w:t>
            </w:r>
            <w:r w:rsidRPr="0000228B">
              <w:t xml:space="preserve"> (audited)</w:t>
            </w:r>
          </w:p>
        </w:tc>
        <w:tc>
          <w:tcPr>
            <w:tcW w:w="976" w:type="pct"/>
          </w:tcPr>
          <w:p w14:paraId="74EDA499" w14:textId="77777777" w:rsidR="000367F6" w:rsidRDefault="000367F6" w:rsidP="00125FEB">
            <w:pPr>
              <w:pStyle w:val="TableTextLeft"/>
            </w:pPr>
            <w:r w:rsidRPr="2901D3FD">
              <w:rPr>
                <w:b/>
                <w:bCs/>
              </w:rPr>
              <w:t>Numerator:</w:t>
            </w:r>
            <w:r>
              <w:t xml:space="preserve"> Number of active library borrowers (reported on a rolling 3-year period)</w:t>
            </w:r>
          </w:p>
          <w:p w14:paraId="5BD08681" w14:textId="77777777" w:rsidR="000367F6" w:rsidRPr="00AC7FED" w:rsidRDefault="000367F6" w:rsidP="00125FEB">
            <w:pPr>
              <w:pStyle w:val="TableTextLeft"/>
            </w:pPr>
            <w:r w:rsidRPr="2901D3FD">
              <w:rPr>
                <w:b/>
                <w:bCs/>
              </w:rPr>
              <w:t>Denominator:</w:t>
            </w:r>
            <w:r>
              <w:t xml:space="preserve"> Average Municipal Population over the last 3 years</w:t>
            </w:r>
          </w:p>
        </w:tc>
        <w:tc>
          <w:tcPr>
            <w:tcW w:w="1226" w:type="pct"/>
          </w:tcPr>
          <w:p w14:paraId="69C4E5B1" w14:textId="77777777" w:rsidR="000367F6" w:rsidRPr="00AC7FED" w:rsidRDefault="000367F6" w:rsidP="00125FEB">
            <w:pPr>
              <w:pStyle w:val="TableTextLeft"/>
            </w:pPr>
            <w:r>
              <w:t>Change the name to ‘Active library borrowers’ to better reflect what the indicator is currently capable of capturing</w:t>
            </w:r>
          </w:p>
          <w:p w14:paraId="41ACA78B" w14:textId="77777777" w:rsidR="000367F6" w:rsidRDefault="000367F6" w:rsidP="00125FEB">
            <w:pPr>
              <w:pStyle w:val="TableTextLeft"/>
            </w:pPr>
            <w:r>
              <w:t>Update numerator to report on a rolling 3-year period and denominator to be changed to ‘Average Municipal Population over the last 3 years’</w:t>
            </w:r>
          </w:p>
        </w:tc>
        <w:tc>
          <w:tcPr>
            <w:tcW w:w="1226" w:type="pct"/>
          </w:tcPr>
          <w:p w14:paraId="17A45D16" w14:textId="77777777" w:rsidR="000367F6" w:rsidRPr="00343DCB" w:rsidRDefault="000367F6" w:rsidP="00125FEB">
            <w:pPr>
              <w:pStyle w:val="TableTextLeft"/>
              <w:rPr>
                <w:highlight w:val="yellow"/>
              </w:rPr>
            </w:pPr>
          </w:p>
        </w:tc>
      </w:tr>
    </w:tbl>
    <w:p w14:paraId="1ABDDDEF" w14:textId="77777777" w:rsidR="000367F6" w:rsidRDefault="000367F6" w:rsidP="000367F6"/>
    <w:p w14:paraId="00F7D46C" w14:textId="77777777" w:rsidR="000367F6" w:rsidRPr="004F618A" w:rsidRDefault="000367F6" w:rsidP="000367F6">
      <w:pPr>
        <w:pStyle w:val="Heading2"/>
        <w:rPr>
          <w:rFonts w:asciiTheme="majorHAnsi" w:eastAsiaTheme="majorEastAsia" w:hAnsiTheme="majorHAnsi" w:cstheme="majorBidi"/>
        </w:rPr>
      </w:pPr>
      <w:bookmarkStart w:id="99" w:name="_Toc524957328"/>
      <w:r>
        <w:rPr>
          <w:rFonts w:asciiTheme="majorHAnsi" w:eastAsiaTheme="majorEastAsia" w:hAnsiTheme="majorHAnsi" w:cstheme="majorBidi"/>
        </w:rPr>
        <w:lastRenderedPageBreak/>
        <w:t>Maternal and child health</w:t>
      </w:r>
      <w:bookmarkEnd w:id="99"/>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4527C255"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3E9CE85C" w14:textId="77777777" w:rsidR="000367F6" w:rsidRDefault="000367F6" w:rsidP="00125FEB">
            <w:pPr>
              <w:pStyle w:val="TableHeadingLeft"/>
            </w:pPr>
            <w:r>
              <w:t>Current indicator</w:t>
            </w:r>
          </w:p>
        </w:tc>
        <w:tc>
          <w:tcPr>
            <w:tcW w:w="786" w:type="pct"/>
          </w:tcPr>
          <w:p w14:paraId="248AE2F2"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7F3134D4"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1DC49DD5"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1AE7AEC0"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17780161" w14:textId="77777777" w:rsidTr="00125FEB">
        <w:trPr>
          <w:cantSplit/>
        </w:trPr>
        <w:tc>
          <w:tcPr>
            <w:tcW w:w="786" w:type="pct"/>
          </w:tcPr>
          <w:p w14:paraId="215714C4" w14:textId="77777777" w:rsidR="000367F6" w:rsidRPr="00E240A5" w:rsidRDefault="000367F6" w:rsidP="00125FEB">
            <w:pPr>
              <w:pStyle w:val="TableTextLeft"/>
              <w:rPr>
                <w:bCs/>
              </w:rPr>
            </w:pPr>
            <w:r>
              <w:rPr>
                <w:bCs/>
              </w:rPr>
              <w:t>MC</w:t>
            </w:r>
            <w:r w:rsidRPr="00E240A5">
              <w:rPr>
                <w:bCs/>
              </w:rPr>
              <w:t xml:space="preserve">1 – </w:t>
            </w:r>
            <w:r w:rsidRPr="00343DCB">
              <w:rPr>
                <w:bCs/>
              </w:rPr>
              <w:t>Participation in first MCH home visit</w:t>
            </w:r>
          </w:p>
        </w:tc>
        <w:tc>
          <w:tcPr>
            <w:tcW w:w="786" w:type="pct"/>
          </w:tcPr>
          <w:p w14:paraId="24C46D89" w14:textId="77777777" w:rsidR="000367F6" w:rsidRPr="00E240A5" w:rsidRDefault="000367F6" w:rsidP="00125FEB">
            <w:pPr>
              <w:pStyle w:val="TableTextLeft"/>
              <w:rPr>
                <w:bCs/>
              </w:rPr>
            </w:pPr>
            <w:r>
              <w:rPr>
                <w:bCs/>
              </w:rPr>
              <w:t>MC</w:t>
            </w:r>
            <w:r w:rsidRPr="00E240A5">
              <w:rPr>
                <w:bCs/>
              </w:rPr>
              <w:t xml:space="preserve">1 – </w:t>
            </w:r>
            <w:r w:rsidRPr="00343DCB">
              <w:rPr>
                <w:bCs/>
              </w:rPr>
              <w:t xml:space="preserve">Participation in </w:t>
            </w:r>
            <w:r>
              <w:rPr>
                <w:bCs/>
              </w:rPr>
              <w:t>4-week Key Age and Stage</w:t>
            </w:r>
            <w:r w:rsidRPr="00343DCB">
              <w:rPr>
                <w:bCs/>
              </w:rPr>
              <w:t xml:space="preserve"> visit</w:t>
            </w:r>
          </w:p>
        </w:tc>
        <w:tc>
          <w:tcPr>
            <w:tcW w:w="976" w:type="pct"/>
          </w:tcPr>
          <w:p w14:paraId="1EAADB71" w14:textId="77777777" w:rsidR="000367F6" w:rsidRDefault="000367F6" w:rsidP="00125FEB">
            <w:pPr>
              <w:pStyle w:val="TableTextLeft"/>
            </w:pPr>
            <w:r w:rsidRPr="2901D3FD">
              <w:rPr>
                <w:b/>
                <w:bCs/>
              </w:rPr>
              <w:t>Numerator:</w:t>
            </w:r>
            <w:r>
              <w:t xml:space="preserve"> </w:t>
            </w:r>
            <w:r w:rsidRPr="2901D3FD">
              <w:t>Number of 4-week Key Age and Stage visits</w:t>
            </w:r>
          </w:p>
          <w:p w14:paraId="1BB13A25" w14:textId="77777777" w:rsidR="000367F6" w:rsidRPr="00C45395" w:rsidRDefault="000367F6" w:rsidP="00125FEB">
            <w:pPr>
              <w:pStyle w:val="TableTextLeft"/>
              <w:rPr>
                <w:b/>
                <w:bCs/>
              </w:rPr>
            </w:pPr>
            <w:r w:rsidRPr="2901D3FD">
              <w:rPr>
                <w:b/>
                <w:bCs/>
              </w:rPr>
              <w:t>Denominator:</w:t>
            </w:r>
            <w:r w:rsidRPr="2901D3FD">
              <w:t xml:space="preserve"> </w:t>
            </w:r>
            <w:r w:rsidRPr="004B2FB9">
              <w:rPr>
                <w:rFonts w:ascii="Arial" w:hAnsi="Arial"/>
              </w:rPr>
              <w:t>Number of birth notifications received</w:t>
            </w:r>
          </w:p>
        </w:tc>
        <w:tc>
          <w:tcPr>
            <w:tcW w:w="1226" w:type="pct"/>
          </w:tcPr>
          <w:p w14:paraId="79106AD7" w14:textId="77777777" w:rsidR="000367F6" w:rsidRPr="00E240A5" w:rsidRDefault="000367F6" w:rsidP="00125FEB">
            <w:pPr>
              <w:pStyle w:val="TableTextLeft"/>
            </w:pPr>
            <w:r>
              <w:t>Change the title and numerator to better reflect satisfaction with the service, being those families who choose to return after their first MCH home visit</w:t>
            </w:r>
          </w:p>
        </w:tc>
        <w:tc>
          <w:tcPr>
            <w:tcW w:w="1226" w:type="pct"/>
          </w:tcPr>
          <w:p w14:paraId="05DFAC4D" w14:textId="77777777" w:rsidR="000367F6" w:rsidRDefault="000367F6" w:rsidP="00125FEB">
            <w:pPr>
              <w:pStyle w:val="TableTextLeft"/>
            </w:pPr>
            <w:r>
              <w:t>Data sources:</w:t>
            </w:r>
          </w:p>
          <w:p w14:paraId="70E1B28D" w14:textId="77777777" w:rsidR="000367F6" w:rsidRDefault="000367F6" w:rsidP="00125FEB">
            <w:pPr>
              <w:pStyle w:val="TableTextLeft"/>
            </w:pPr>
            <w:r w:rsidRPr="00E20BB4">
              <w:rPr>
                <w:b/>
              </w:rPr>
              <w:t>N:</w:t>
            </w:r>
            <w:r>
              <w:t xml:space="preserve"> “4/3c Total Key Ages and Stages - 4 weeks”</w:t>
            </w:r>
          </w:p>
          <w:p w14:paraId="1D8BCE59" w14:textId="77777777" w:rsidR="000367F6" w:rsidRPr="000B0405" w:rsidRDefault="000367F6" w:rsidP="00125FEB">
            <w:pPr>
              <w:pStyle w:val="TableTextLeft"/>
            </w:pPr>
            <w:r w:rsidRPr="00E20BB4">
              <w:rPr>
                <w:b/>
              </w:rPr>
              <w:t>D:</w:t>
            </w:r>
            <w:r>
              <w:t xml:space="preserve"> “1a Total number of birth notifications received during this financial year” minus (“3g Total analysis of non-enrolled birth notifications” minus “3e Anticipated enrolments”) </w:t>
            </w:r>
          </w:p>
        </w:tc>
      </w:tr>
      <w:tr w:rsidR="000367F6" w14:paraId="203A55C3" w14:textId="77777777" w:rsidTr="00125FEB">
        <w:trPr>
          <w:cantSplit/>
        </w:trPr>
        <w:tc>
          <w:tcPr>
            <w:tcW w:w="786" w:type="pct"/>
          </w:tcPr>
          <w:p w14:paraId="71D99FEE" w14:textId="77777777" w:rsidR="000367F6" w:rsidRPr="00E240A5" w:rsidRDefault="000367F6" w:rsidP="00125FEB">
            <w:pPr>
              <w:pStyle w:val="TableTextLeft"/>
              <w:rPr>
                <w:bCs/>
              </w:rPr>
            </w:pPr>
            <w:r>
              <w:rPr>
                <w:bCs/>
              </w:rPr>
              <w:t>MC</w:t>
            </w:r>
            <w:r w:rsidRPr="00E240A5">
              <w:rPr>
                <w:bCs/>
              </w:rPr>
              <w:t xml:space="preserve">2 – </w:t>
            </w:r>
            <w:r w:rsidRPr="00343DCB">
              <w:rPr>
                <w:bCs/>
              </w:rPr>
              <w:t>Infant enrolments in MCH service</w:t>
            </w:r>
          </w:p>
        </w:tc>
        <w:tc>
          <w:tcPr>
            <w:tcW w:w="786" w:type="pct"/>
          </w:tcPr>
          <w:p w14:paraId="44D9686B" w14:textId="77777777" w:rsidR="000367F6" w:rsidRPr="00E240A5" w:rsidRDefault="000367F6" w:rsidP="00125FEB">
            <w:pPr>
              <w:pStyle w:val="TableTextLeft"/>
              <w:rPr>
                <w:bCs/>
              </w:rPr>
            </w:pPr>
            <w:r>
              <w:rPr>
                <w:bCs/>
              </w:rPr>
              <w:t>MC</w:t>
            </w:r>
            <w:r w:rsidRPr="00E240A5">
              <w:rPr>
                <w:bCs/>
              </w:rPr>
              <w:t xml:space="preserve">2 – </w:t>
            </w:r>
            <w:r w:rsidRPr="00343DCB">
              <w:rPr>
                <w:bCs/>
              </w:rPr>
              <w:t>Infant enrolments in MCH service</w:t>
            </w:r>
          </w:p>
        </w:tc>
        <w:tc>
          <w:tcPr>
            <w:tcW w:w="976" w:type="pct"/>
          </w:tcPr>
          <w:p w14:paraId="6387AD8E" w14:textId="77777777" w:rsidR="000367F6" w:rsidRPr="00C45395" w:rsidRDefault="000367F6" w:rsidP="00125FEB">
            <w:pPr>
              <w:pStyle w:val="TableTextLeft"/>
            </w:pPr>
            <w:r w:rsidRPr="2901D3FD">
              <w:rPr>
                <w:b/>
                <w:bCs/>
              </w:rPr>
              <w:t>Numerator:</w:t>
            </w:r>
            <w:r>
              <w:t xml:space="preserve"> </w:t>
            </w:r>
            <w:bookmarkStart w:id="100" w:name="OLE_LINK90"/>
            <w:r w:rsidRPr="004B2FB9">
              <w:rPr>
                <w:rFonts w:ascii="Arial" w:hAnsi="Arial"/>
              </w:rPr>
              <w:t>Number of infants enrolled in the MCH service (from birth notifications received)</w:t>
            </w:r>
            <w:bookmarkEnd w:id="100"/>
          </w:p>
          <w:p w14:paraId="671A14DF" w14:textId="77777777" w:rsidR="000367F6" w:rsidRPr="00C45395" w:rsidRDefault="000367F6" w:rsidP="00125FEB">
            <w:pPr>
              <w:pStyle w:val="TableTextLeft"/>
              <w:rPr>
                <w:b/>
                <w:bCs/>
              </w:rPr>
            </w:pPr>
            <w:r w:rsidRPr="00E240A5">
              <w:rPr>
                <w:b/>
              </w:rPr>
              <w:t>Denominator:</w:t>
            </w:r>
            <w:r>
              <w:t xml:space="preserve"> </w:t>
            </w:r>
            <w:r w:rsidRPr="004B2FB9">
              <w:rPr>
                <w:rFonts w:ascii="Arial" w:hAnsi="Arial"/>
              </w:rPr>
              <w:t>Number of birth notifications received</w:t>
            </w:r>
          </w:p>
        </w:tc>
        <w:tc>
          <w:tcPr>
            <w:tcW w:w="1226" w:type="pct"/>
          </w:tcPr>
          <w:p w14:paraId="6E9FAB9D" w14:textId="77777777" w:rsidR="000367F6" w:rsidRPr="00E240A5" w:rsidRDefault="000367F6" w:rsidP="00125FEB">
            <w:pPr>
              <w:pStyle w:val="TableTextLeft"/>
            </w:pPr>
          </w:p>
        </w:tc>
        <w:tc>
          <w:tcPr>
            <w:tcW w:w="1226" w:type="pct"/>
          </w:tcPr>
          <w:p w14:paraId="7E87A8DB" w14:textId="77777777" w:rsidR="000367F6" w:rsidRPr="00E20BB4" w:rsidRDefault="000367F6" w:rsidP="00125FEB">
            <w:pPr>
              <w:pStyle w:val="TableTextLeft"/>
            </w:pPr>
            <w:r>
              <w:t>Data source:</w:t>
            </w:r>
          </w:p>
          <w:p w14:paraId="3565DF75" w14:textId="77777777" w:rsidR="000367F6" w:rsidRPr="000B0405" w:rsidRDefault="000367F6" w:rsidP="00125FEB">
            <w:pPr>
              <w:pStyle w:val="TableTextLeft"/>
            </w:pPr>
            <w:r w:rsidRPr="00E20BB4">
              <w:rPr>
                <w:b/>
              </w:rPr>
              <w:t>D:</w:t>
            </w:r>
            <w:r>
              <w:t xml:space="preserve"> “1a Total number of birth notifications received during this financial year” minus (“3g Total analysis of non-enrolled birth notifications” minus “3e Anticipated enrolments”)</w:t>
            </w:r>
          </w:p>
        </w:tc>
      </w:tr>
      <w:tr w:rsidR="000367F6" w14:paraId="55314D44" w14:textId="77777777" w:rsidTr="00125FEB">
        <w:trPr>
          <w:cantSplit/>
        </w:trPr>
        <w:tc>
          <w:tcPr>
            <w:tcW w:w="786" w:type="pct"/>
          </w:tcPr>
          <w:p w14:paraId="78F8CD8A" w14:textId="77777777" w:rsidR="000367F6" w:rsidRDefault="000367F6" w:rsidP="00125FEB">
            <w:pPr>
              <w:pStyle w:val="TableTextLeft"/>
            </w:pPr>
            <w:r>
              <w:t xml:space="preserve">MC3 – </w:t>
            </w:r>
            <w:r w:rsidRPr="00343DCB">
              <w:t>Cost of MCH service</w:t>
            </w:r>
          </w:p>
        </w:tc>
        <w:tc>
          <w:tcPr>
            <w:tcW w:w="786" w:type="pct"/>
          </w:tcPr>
          <w:p w14:paraId="7BF20DB5" w14:textId="77777777" w:rsidR="000367F6" w:rsidRDefault="000367F6" w:rsidP="00125FEB">
            <w:pPr>
              <w:pStyle w:val="TableTextLeft"/>
            </w:pPr>
            <w:r>
              <w:t xml:space="preserve">MC3 – </w:t>
            </w:r>
            <w:r w:rsidRPr="00343DCB">
              <w:t>Cost of MCH service</w:t>
            </w:r>
          </w:p>
        </w:tc>
        <w:tc>
          <w:tcPr>
            <w:tcW w:w="976" w:type="pct"/>
          </w:tcPr>
          <w:p w14:paraId="1004CC39" w14:textId="77777777" w:rsidR="000367F6" w:rsidRDefault="000367F6" w:rsidP="00125FEB">
            <w:pPr>
              <w:pStyle w:val="TableTextLeft"/>
            </w:pPr>
            <w:r w:rsidRPr="2901D3FD">
              <w:rPr>
                <w:b/>
                <w:bCs/>
              </w:rPr>
              <w:t>Numerator:</w:t>
            </w:r>
            <w:r>
              <w:t xml:space="preserve"> </w:t>
            </w:r>
            <w:bookmarkStart w:id="101" w:name="OLE_LINK91"/>
            <w:r w:rsidRPr="004B2FB9">
              <w:rPr>
                <w:rFonts w:ascii="Arial" w:hAnsi="Arial"/>
              </w:rPr>
              <w:t>Cost of the MCH service</w:t>
            </w:r>
            <w:bookmarkEnd w:id="101"/>
          </w:p>
          <w:p w14:paraId="231B56BD" w14:textId="77777777" w:rsidR="000367F6" w:rsidRPr="00AC7FED" w:rsidRDefault="000367F6" w:rsidP="00125FEB">
            <w:pPr>
              <w:pStyle w:val="TableTextLeft"/>
            </w:pPr>
            <w:r w:rsidRPr="2901D3FD">
              <w:rPr>
                <w:b/>
                <w:bCs/>
              </w:rPr>
              <w:t>Denominator:</w:t>
            </w:r>
            <w:r>
              <w:t xml:space="preserve"> </w:t>
            </w:r>
            <w:bookmarkStart w:id="102" w:name="OLE_LINK92"/>
            <w:r w:rsidRPr="004B2FB9">
              <w:rPr>
                <w:rFonts w:ascii="Arial" w:hAnsi="Arial"/>
              </w:rPr>
              <w:t>Hours worked by MCH nurses</w:t>
            </w:r>
            <w:bookmarkEnd w:id="102"/>
          </w:p>
        </w:tc>
        <w:tc>
          <w:tcPr>
            <w:tcW w:w="1226" w:type="pct"/>
          </w:tcPr>
          <w:p w14:paraId="6ADB54B1" w14:textId="77777777" w:rsidR="000367F6" w:rsidRDefault="000367F6" w:rsidP="00125FEB">
            <w:pPr>
              <w:pStyle w:val="TableTextLeft"/>
            </w:pPr>
          </w:p>
        </w:tc>
        <w:tc>
          <w:tcPr>
            <w:tcW w:w="1226" w:type="pct"/>
          </w:tcPr>
          <w:p w14:paraId="7B4D07CD" w14:textId="77777777" w:rsidR="000367F6" w:rsidRPr="000B0405" w:rsidRDefault="000367F6" w:rsidP="00125FEB">
            <w:pPr>
              <w:pStyle w:val="TableTextLeft"/>
            </w:pPr>
          </w:p>
        </w:tc>
      </w:tr>
      <w:tr w:rsidR="000367F6" w14:paraId="194853E9" w14:textId="77777777" w:rsidTr="00125FEB">
        <w:trPr>
          <w:cantSplit/>
        </w:trPr>
        <w:tc>
          <w:tcPr>
            <w:tcW w:w="786" w:type="pct"/>
          </w:tcPr>
          <w:p w14:paraId="5F6E050A" w14:textId="77777777" w:rsidR="000367F6" w:rsidRDefault="000367F6" w:rsidP="00125FEB">
            <w:pPr>
              <w:pStyle w:val="TableTextLeft"/>
            </w:pPr>
            <w:r>
              <w:t xml:space="preserve">MC4 – </w:t>
            </w:r>
            <w:r w:rsidRPr="00343DCB">
              <w:t>Participation in the MCH service (audited)</w:t>
            </w:r>
          </w:p>
        </w:tc>
        <w:tc>
          <w:tcPr>
            <w:tcW w:w="786" w:type="pct"/>
          </w:tcPr>
          <w:p w14:paraId="1AC43A96" w14:textId="77777777" w:rsidR="000367F6" w:rsidRPr="00AC7FED" w:rsidRDefault="000367F6" w:rsidP="00125FEB">
            <w:pPr>
              <w:pStyle w:val="TableTextLeft"/>
            </w:pPr>
            <w:r>
              <w:t xml:space="preserve">MC4 – </w:t>
            </w:r>
            <w:r w:rsidRPr="00343DCB">
              <w:t>Participation in the MCH service (audited)</w:t>
            </w:r>
          </w:p>
        </w:tc>
        <w:tc>
          <w:tcPr>
            <w:tcW w:w="976" w:type="pct"/>
          </w:tcPr>
          <w:p w14:paraId="750839D2" w14:textId="77777777" w:rsidR="000367F6" w:rsidRDefault="000367F6" w:rsidP="00125FEB">
            <w:pPr>
              <w:pStyle w:val="TableTextLeft"/>
            </w:pPr>
            <w:r w:rsidRPr="2901D3FD">
              <w:rPr>
                <w:b/>
                <w:bCs/>
              </w:rPr>
              <w:t>Numerator:</w:t>
            </w:r>
            <w:r>
              <w:t xml:space="preserve"> </w:t>
            </w:r>
            <w:bookmarkStart w:id="103" w:name="OLE_LINK93"/>
            <w:r w:rsidRPr="004B2FB9">
              <w:rPr>
                <w:rFonts w:ascii="Arial" w:hAnsi="Arial"/>
              </w:rPr>
              <w:t>Number of children who attend the MCH service at least once (in the year)</w:t>
            </w:r>
            <w:bookmarkEnd w:id="103"/>
          </w:p>
          <w:p w14:paraId="579F295F" w14:textId="77777777" w:rsidR="000367F6" w:rsidRPr="00AC7FED" w:rsidRDefault="000367F6" w:rsidP="00125FEB">
            <w:pPr>
              <w:pStyle w:val="TableTextLeft"/>
            </w:pPr>
            <w:r w:rsidRPr="2901D3FD">
              <w:rPr>
                <w:b/>
                <w:bCs/>
              </w:rPr>
              <w:t>Denominator:</w:t>
            </w:r>
            <w:r>
              <w:t xml:space="preserve"> </w:t>
            </w:r>
            <w:bookmarkStart w:id="104" w:name="OLE_LINK94"/>
            <w:r w:rsidRPr="004B2FB9">
              <w:rPr>
                <w:rFonts w:ascii="Arial" w:hAnsi="Arial"/>
              </w:rPr>
              <w:t>Number of children enrolled in the MCH service</w:t>
            </w:r>
            <w:bookmarkEnd w:id="104"/>
          </w:p>
        </w:tc>
        <w:tc>
          <w:tcPr>
            <w:tcW w:w="1226" w:type="pct"/>
          </w:tcPr>
          <w:p w14:paraId="1002F390" w14:textId="77777777" w:rsidR="000367F6" w:rsidRDefault="000367F6" w:rsidP="00125FEB">
            <w:pPr>
              <w:pStyle w:val="TableTextLeft"/>
            </w:pPr>
          </w:p>
        </w:tc>
        <w:tc>
          <w:tcPr>
            <w:tcW w:w="1226" w:type="pct"/>
          </w:tcPr>
          <w:p w14:paraId="5C468AD1" w14:textId="77777777" w:rsidR="000367F6" w:rsidRPr="000B0405" w:rsidRDefault="000367F6" w:rsidP="00125FEB">
            <w:pPr>
              <w:pStyle w:val="TableTextLeft"/>
            </w:pPr>
          </w:p>
        </w:tc>
      </w:tr>
      <w:tr w:rsidR="000367F6" w14:paraId="0DE36E2F" w14:textId="77777777" w:rsidTr="00125FEB">
        <w:trPr>
          <w:cantSplit/>
        </w:trPr>
        <w:tc>
          <w:tcPr>
            <w:tcW w:w="786" w:type="pct"/>
          </w:tcPr>
          <w:p w14:paraId="06C7DF46" w14:textId="77777777" w:rsidR="000367F6" w:rsidRDefault="000367F6" w:rsidP="00125FEB">
            <w:pPr>
              <w:pStyle w:val="TableTextLeft"/>
            </w:pPr>
            <w:r>
              <w:t xml:space="preserve">MC5 – </w:t>
            </w:r>
            <w:r w:rsidRPr="00343DCB">
              <w:t>Participation in MCH service by Aboriginal children (audited)</w:t>
            </w:r>
          </w:p>
        </w:tc>
        <w:tc>
          <w:tcPr>
            <w:tcW w:w="786" w:type="pct"/>
          </w:tcPr>
          <w:p w14:paraId="3CCD3ACD" w14:textId="77777777" w:rsidR="000367F6" w:rsidRDefault="000367F6" w:rsidP="00125FEB">
            <w:pPr>
              <w:pStyle w:val="TableTextLeft"/>
            </w:pPr>
            <w:r>
              <w:t xml:space="preserve">MC5 – </w:t>
            </w:r>
            <w:r w:rsidRPr="00343DCB">
              <w:t>Participation in MCH service by Aboriginal children (audited)</w:t>
            </w:r>
          </w:p>
        </w:tc>
        <w:tc>
          <w:tcPr>
            <w:tcW w:w="976" w:type="pct"/>
          </w:tcPr>
          <w:p w14:paraId="2855910F" w14:textId="77777777" w:rsidR="000367F6" w:rsidRDefault="000367F6" w:rsidP="00125FEB">
            <w:pPr>
              <w:pStyle w:val="TableTextLeft"/>
            </w:pPr>
            <w:r w:rsidRPr="2901D3FD">
              <w:rPr>
                <w:b/>
                <w:bCs/>
              </w:rPr>
              <w:t>Numerator:</w:t>
            </w:r>
            <w:r>
              <w:t xml:space="preserve"> </w:t>
            </w:r>
            <w:bookmarkStart w:id="105" w:name="OLE_LINK95"/>
            <w:r w:rsidRPr="004B2FB9">
              <w:rPr>
                <w:rFonts w:ascii="Arial" w:hAnsi="Arial"/>
              </w:rPr>
              <w:t>Number of Aboriginal children who attend the MCH service at least once (in the year)</w:t>
            </w:r>
            <w:bookmarkEnd w:id="105"/>
          </w:p>
          <w:p w14:paraId="75AAA3F8" w14:textId="77777777" w:rsidR="000367F6" w:rsidRPr="2901D3FD" w:rsidRDefault="000367F6" w:rsidP="00125FEB">
            <w:pPr>
              <w:pStyle w:val="TableTextLeft"/>
              <w:rPr>
                <w:b/>
                <w:bCs/>
              </w:rPr>
            </w:pPr>
            <w:r w:rsidRPr="2901D3FD">
              <w:rPr>
                <w:b/>
                <w:bCs/>
              </w:rPr>
              <w:t>Denominator:</w:t>
            </w:r>
            <w:r>
              <w:t xml:space="preserve"> </w:t>
            </w:r>
            <w:bookmarkStart w:id="106" w:name="OLE_LINK96"/>
            <w:r w:rsidRPr="004B2FB9">
              <w:rPr>
                <w:rFonts w:ascii="Arial" w:hAnsi="Arial"/>
              </w:rPr>
              <w:t>Number of Aboriginal children enrolled in the MCH service</w:t>
            </w:r>
            <w:bookmarkEnd w:id="106"/>
          </w:p>
        </w:tc>
        <w:tc>
          <w:tcPr>
            <w:tcW w:w="1226" w:type="pct"/>
          </w:tcPr>
          <w:p w14:paraId="2E6151CA" w14:textId="77777777" w:rsidR="000367F6" w:rsidRPr="00FF1441" w:rsidRDefault="000367F6" w:rsidP="00125FEB">
            <w:pPr>
              <w:pStyle w:val="TableTextLeft"/>
            </w:pPr>
          </w:p>
        </w:tc>
        <w:tc>
          <w:tcPr>
            <w:tcW w:w="1226" w:type="pct"/>
          </w:tcPr>
          <w:p w14:paraId="668B6D0D" w14:textId="77777777" w:rsidR="000367F6" w:rsidRPr="000B0405" w:rsidRDefault="000367F6" w:rsidP="00125FEB">
            <w:pPr>
              <w:pStyle w:val="TableTextLeft"/>
              <w:rPr>
                <w:rFonts w:asciiTheme="majorHAnsi" w:eastAsiaTheme="majorEastAsia" w:hAnsiTheme="majorHAnsi" w:cstheme="majorBidi"/>
              </w:rPr>
            </w:pPr>
          </w:p>
        </w:tc>
      </w:tr>
    </w:tbl>
    <w:p w14:paraId="6906A81C" w14:textId="77777777" w:rsidR="000367F6" w:rsidRDefault="000367F6" w:rsidP="000367F6"/>
    <w:p w14:paraId="3F6C2C5D" w14:textId="77777777" w:rsidR="000367F6" w:rsidRPr="004F618A" w:rsidRDefault="000367F6" w:rsidP="000367F6">
      <w:pPr>
        <w:pStyle w:val="Heading2"/>
        <w:rPr>
          <w:rFonts w:asciiTheme="majorHAnsi" w:eastAsiaTheme="majorEastAsia" w:hAnsiTheme="majorHAnsi" w:cstheme="majorBidi"/>
        </w:rPr>
      </w:pPr>
      <w:bookmarkStart w:id="107" w:name="_Toc524957329"/>
      <w:r>
        <w:rPr>
          <w:rFonts w:asciiTheme="majorHAnsi" w:eastAsiaTheme="majorEastAsia" w:hAnsiTheme="majorHAnsi" w:cstheme="majorBidi"/>
        </w:rPr>
        <w:lastRenderedPageBreak/>
        <w:t>Roads</w:t>
      </w:r>
      <w:bookmarkEnd w:id="107"/>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388A5EBD"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33EEBEBB" w14:textId="77777777" w:rsidR="000367F6" w:rsidRDefault="000367F6" w:rsidP="00125FEB">
            <w:pPr>
              <w:pStyle w:val="TableHeadingLeft"/>
            </w:pPr>
            <w:r>
              <w:t>Current indicator</w:t>
            </w:r>
          </w:p>
        </w:tc>
        <w:tc>
          <w:tcPr>
            <w:tcW w:w="786" w:type="pct"/>
          </w:tcPr>
          <w:p w14:paraId="6917E8B1"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5546C98F"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17AF4513"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39F9A060"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31B4B80F" w14:textId="77777777" w:rsidTr="00125FEB">
        <w:trPr>
          <w:cantSplit/>
        </w:trPr>
        <w:tc>
          <w:tcPr>
            <w:tcW w:w="786" w:type="pct"/>
          </w:tcPr>
          <w:p w14:paraId="2F6146A9" w14:textId="77777777" w:rsidR="000367F6" w:rsidRPr="00E240A5" w:rsidRDefault="000367F6" w:rsidP="00125FEB">
            <w:pPr>
              <w:pStyle w:val="TableTextLeft"/>
              <w:rPr>
                <w:bCs/>
              </w:rPr>
            </w:pPr>
            <w:r>
              <w:rPr>
                <w:bCs/>
              </w:rPr>
              <w:t>R</w:t>
            </w:r>
            <w:r w:rsidRPr="00E240A5">
              <w:rPr>
                <w:bCs/>
              </w:rPr>
              <w:t xml:space="preserve">1 – </w:t>
            </w:r>
            <w:r w:rsidRPr="000C6984">
              <w:rPr>
                <w:bCs/>
              </w:rPr>
              <w:t>Sealed local road requests</w:t>
            </w:r>
          </w:p>
        </w:tc>
        <w:tc>
          <w:tcPr>
            <w:tcW w:w="786" w:type="pct"/>
          </w:tcPr>
          <w:p w14:paraId="41E09E9B" w14:textId="77777777" w:rsidR="000367F6" w:rsidRPr="00E240A5" w:rsidRDefault="000367F6" w:rsidP="00125FEB">
            <w:pPr>
              <w:pStyle w:val="TableTextLeft"/>
              <w:rPr>
                <w:bCs/>
              </w:rPr>
            </w:pPr>
            <w:r>
              <w:rPr>
                <w:bCs/>
              </w:rPr>
              <w:t>R</w:t>
            </w:r>
            <w:r w:rsidRPr="00E240A5">
              <w:rPr>
                <w:bCs/>
              </w:rPr>
              <w:t xml:space="preserve">1 – </w:t>
            </w:r>
            <w:r w:rsidRPr="000C6984">
              <w:rPr>
                <w:bCs/>
              </w:rPr>
              <w:t>Sealed local road requests</w:t>
            </w:r>
          </w:p>
        </w:tc>
        <w:tc>
          <w:tcPr>
            <w:tcW w:w="976" w:type="pct"/>
          </w:tcPr>
          <w:p w14:paraId="613178A6" w14:textId="77777777" w:rsidR="000367F6" w:rsidRPr="00C45395" w:rsidRDefault="000367F6" w:rsidP="00125FEB">
            <w:pPr>
              <w:pStyle w:val="TableTextLeft"/>
            </w:pPr>
            <w:r w:rsidRPr="2901D3FD">
              <w:rPr>
                <w:b/>
                <w:bCs/>
              </w:rPr>
              <w:t>Numerator:</w:t>
            </w:r>
            <w:r>
              <w:t xml:space="preserve"> </w:t>
            </w:r>
            <w:bookmarkStart w:id="108" w:name="OLE_LINK24"/>
            <w:r w:rsidRPr="004B2FB9">
              <w:rPr>
                <w:rFonts w:ascii="Arial" w:hAnsi="Arial"/>
              </w:rPr>
              <w:t>Number of sealed local road requests</w:t>
            </w:r>
            <w:bookmarkEnd w:id="108"/>
          </w:p>
          <w:p w14:paraId="41EE5810" w14:textId="77777777" w:rsidR="000367F6" w:rsidRDefault="000367F6" w:rsidP="00125FEB">
            <w:pPr>
              <w:pStyle w:val="TableTextLeft"/>
              <w:rPr>
                <w:rFonts w:ascii="Arial" w:hAnsi="Arial"/>
              </w:rPr>
            </w:pPr>
            <w:r w:rsidRPr="00E240A5">
              <w:rPr>
                <w:b/>
              </w:rPr>
              <w:t>Denominator:</w:t>
            </w:r>
            <w:r>
              <w:t xml:space="preserve"> </w:t>
            </w:r>
            <w:bookmarkStart w:id="109" w:name="OLE_LINK25"/>
            <w:r w:rsidRPr="004B2FB9">
              <w:rPr>
                <w:rFonts w:ascii="Arial" w:hAnsi="Arial"/>
              </w:rPr>
              <w:t>Kilometres of sealed local roads</w:t>
            </w:r>
            <w:bookmarkEnd w:id="109"/>
          </w:p>
          <w:p w14:paraId="6FB53CE5" w14:textId="77777777" w:rsidR="000367F6" w:rsidRPr="008E30EC" w:rsidRDefault="000367F6" w:rsidP="00125FEB">
            <w:pPr>
              <w:pStyle w:val="TableTextLeft"/>
              <w:rPr>
                <w:b/>
                <w:bCs/>
              </w:rPr>
            </w:pPr>
            <w:r>
              <w:rPr>
                <w:rFonts w:ascii="Arial" w:hAnsi="Arial"/>
                <w:b/>
              </w:rPr>
              <w:t>Result m</w:t>
            </w:r>
            <w:r w:rsidRPr="008E30EC">
              <w:rPr>
                <w:rFonts w:ascii="Arial" w:hAnsi="Arial"/>
                <w:b/>
              </w:rPr>
              <w:t>ultiplied by:</w:t>
            </w:r>
            <w:r w:rsidRPr="008E30EC">
              <w:rPr>
                <w:rFonts w:ascii="Arial" w:hAnsi="Arial"/>
              </w:rPr>
              <w:t xml:space="preserve"> x100</w:t>
            </w:r>
          </w:p>
        </w:tc>
        <w:tc>
          <w:tcPr>
            <w:tcW w:w="1226" w:type="pct"/>
          </w:tcPr>
          <w:p w14:paraId="16EE0A4A" w14:textId="77777777" w:rsidR="000367F6" w:rsidRPr="00E240A5" w:rsidRDefault="000367F6" w:rsidP="00125FEB">
            <w:pPr>
              <w:pStyle w:val="TableTextLeft"/>
            </w:pPr>
          </w:p>
        </w:tc>
        <w:tc>
          <w:tcPr>
            <w:tcW w:w="1226" w:type="pct"/>
          </w:tcPr>
          <w:p w14:paraId="450D7E57" w14:textId="77777777" w:rsidR="000367F6" w:rsidRPr="002A3D98" w:rsidRDefault="000367F6" w:rsidP="00125FEB">
            <w:pPr>
              <w:pStyle w:val="TableTextLeft"/>
            </w:pPr>
          </w:p>
        </w:tc>
      </w:tr>
      <w:tr w:rsidR="000367F6" w14:paraId="3289CD8C" w14:textId="77777777" w:rsidTr="00125FEB">
        <w:trPr>
          <w:cantSplit/>
        </w:trPr>
        <w:tc>
          <w:tcPr>
            <w:tcW w:w="786" w:type="pct"/>
          </w:tcPr>
          <w:p w14:paraId="7D05D2DD" w14:textId="77777777" w:rsidR="000367F6" w:rsidRPr="00E240A5" w:rsidRDefault="000367F6" w:rsidP="00125FEB">
            <w:pPr>
              <w:pStyle w:val="TableTextLeft"/>
              <w:rPr>
                <w:bCs/>
              </w:rPr>
            </w:pPr>
            <w:r>
              <w:rPr>
                <w:bCs/>
              </w:rPr>
              <w:t>R</w:t>
            </w:r>
            <w:r w:rsidRPr="00E240A5">
              <w:rPr>
                <w:bCs/>
              </w:rPr>
              <w:t xml:space="preserve">2 – </w:t>
            </w:r>
            <w:r w:rsidRPr="000C6984">
              <w:rPr>
                <w:bCs/>
              </w:rPr>
              <w:t>Sealed local roads maintained to condition standards</w:t>
            </w:r>
          </w:p>
        </w:tc>
        <w:tc>
          <w:tcPr>
            <w:tcW w:w="786" w:type="pct"/>
          </w:tcPr>
          <w:p w14:paraId="63776A0F" w14:textId="77777777" w:rsidR="000367F6" w:rsidRPr="00E240A5" w:rsidRDefault="000367F6" w:rsidP="00125FEB">
            <w:pPr>
              <w:pStyle w:val="TableTextLeft"/>
              <w:rPr>
                <w:bCs/>
              </w:rPr>
            </w:pPr>
            <w:r>
              <w:rPr>
                <w:bCs/>
              </w:rPr>
              <w:t>R</w:t>
            </w:r>
            <w:r w:rsidRPr="00E240A5">
              <w:rPr>
                <w:bCs/>
              </w:rPr>
              <w:t xml:space="preserve">2 – </w:t>
            </w:r>
            <w:r w:rsidRPr="000C6984">
              <w:rPr>
                <w:bCs/>
              </w:rPr>
              <w:t>Sealed local roads maintained to condition standards</w:t>
            </w:r>
          </w:p>
        </w:tc>
        <w:tc>
          <w:tcPr>
            <w:tcW w:w="976" w:type="pct"/>
          </w:tcPr>
          <w:p w14:paraId="772CB25D" w14:textId="77777777" w:rsidR="000367F6" w:rsidRPr="00C45395" w:rsidRDefault="000367F6" w:rsidP="00125FEB">
            <w:pPr>
              <w:pStyle w:val="TableTextLeft"/>
            </w:pPr>
            <w:r w:rsidRPr="2901D3FD">
              <w:rPr>
                <w:b/>
                <w:bCs/>
              </w:rPr>
              <w:t>Numerator:</w:t>
            </w:r>
            <w:r>
              <w:t xml:space="preserve"> </w:t>
            </w:r>
            <w:bookmarkStart w:id="110" w:name="OLE_LINK26"/>
            <w:r w:rsidRPr="004B2FB9">
              <w:rPr>
                <w:rFonts w:ascii="Arial" w:hAnsi="Arial"/>
              </w:rPr>
              <w:t>Number of kilometres of sealed local roads below the renewal intervention level set by Council</w:t>
            </w:r>
            <w:bookmarkEnd w:id="110"/>
          </w:p>
          <w:p w14:paraId="08C38FBA" w14:textId="77777777" w:rsidR="000367F6" w:rsidRPr="004F79EA" w:rsidRDefault="000367F6" w:rsidP="00125FEB">
            <w:pPr>
              <w:pStyle w:val="TableTextLeft"/>
              <w:rPr>
                <w:rFonts w:ascii="Arial" w:hAnsi="Arial"/>
              </w:rPr>
            </w:pPr>
            <w:r w:rsidRPr="00E240A5">
              <w:rPr>
                <w:b/>
              </w:rPr>
              <w:t>Denominator:</w:t>
            </w:r>
            <w:r>
              <w:t xml:space="preserve"> </w:t>
            </w:r>
            <w:r w:rsidRPr="004B2FB9">
              <w:rPr>
                <w:rFonts w:ascii="Arial" w:hAnsi="Arial"/>
              </w:rPr>
              <w:t>Kilometres of sealed local roads</w:t>
            </w:r>
          </w:p>
        </w:tc>
        <w:tc>
          <w:tcPr>
            <w:tcW w:w="1226" w:type="pct"/>
          </w:tcPr>
          <w:p w14:paraId="516D8273" w14:textId="77777777" w:rsidR="000367F6" w:rsidRPr="00E240A5" w:rsidRDefault="000367F6" w:rsidP="00125FEB">
            <w:pPr>
              <w:pStyle w:val="TableTextLeft"/>
            </w:pPr>
          </w:p>
        </w:tc>
        <w:tc>
          <w:tcPr>
            <w:tcW w:w="1226" w:type="pct"/>
          </w:tcPr>
          <w:p w14:paraId="7132523C" w14:textId="77777777" w:rsidR="000367F6" w:rsidRPr="00343DCB" w:rsidRDefault="000367F6" w:rsidP="00125FEB">
            <w:pPr>
              <w:pStyle w:val="TableTextLeft"/>
              <w:rPr>
                <w:highlight w:val="yellow"/>
              </w:rPr>
            </w:pPr>
          </w:p>
        </w:tc>
      </w:tr>
      <w:tr w:rsidR="000367F6" w14:paraId="319251DF" w14:textId="77777777" w:rsidTr="00125FEB">
        <w:trPr>
          <w:cantSplit/>
        </w:trPr>
        <w:tc>
          <w:tcPr>
            <w:tcW w:w="786" w:type="pct"/>
          </w:tcPr>
          <w:p w14:paraId="6B9F302D" w14:textId="77777777" w:rsidR="000367F6" w:rsidRDefault="000367F6" w:rsidP="00125FEB">
            <w:pPr>
              <w:pStyle w:val="TableTextLeft"/>
            </w:pPr>
            <w:r>
              <w:t xml:space="preserve">R3 – </w:t>
            </w:r>
            <w:r w:rsidRPr="000C6984">
              <w:t>Cost of sealed local road reconstruction</w:t>
            </w:r>
          </w:p>
        </w:tc>
        <w:tc>
          <w:tcPr>
            <w:tcW w:w="786" w:type="pct"/>
          </w:tcPr>
          <w:p w14:paraId="550810A7" w14:textId="77777777" w:rsidR="000367F6" w:rsidRDefault="000367F6" w:rsidP="00125FEB">
            <w:pPr>
              <w:pStyle w:val="TableTextLeft"/>
            </w:pPr>
            <w:r>
              <w:t xml:space="preserve">R3 – </w:t>
            </w:r>
            <w:r w:rsidRPr="000C6984">
              <w:t>Cost of sealed local road reconstruction</w:t>
            </w:r>
          </w:p>
        </w:tc>
        <w:tc>
          <w:tcPr>
            <w:tcW w:w="976" w:type="pct"/>
          </w:tcPr>
          <w:p w14:paraId="3173BC7F" w14:textId="77777777" w:rsidR="000367F6" w:rsidRDefault="000367F6" w:rsidP="00125FEB">
            <w:pPr>
              <w:pStyle w:val="TableTextLeft"/>
            </w:pPr>
            <w:r w:rsidRPr="2901D3FD">
              <w:rPr>
                <w:b/>
                <w:bCs/>
              </w:rPr>
              <w:t>Numerator:</w:t>
            </w:r>
            <w:r>
              <w:t xml:space="preserve"> </w:t>
            </w:r>
            <w:bookmarkStart w:id="111" w:name="OLE_LINK27"/>
            <w:r w:rsidRPr="004B2FB9">
              <w:rPr>
                <w:rFonts w:ascii="Arial" w:hAnsi="Arial"/>
              </w:rPr>
              <w:t>Direct cost of sealed local road reconstruction</w:t>
            </w:r>
            <w:bookmarkEnd w:id="111"/>
          </w:p>
          <w:p w14:paraId="40132835" w14:textId="77777777" w:rsidR="000367F6" w:rsidRPr="00AC7FED" w:rsidRDefault="000367F6" w:rsidP="00125FEB">
            <w:pPr>
              <w:pStyle w:val="TableTextLeft"/>
            </w:pPr>
            <w:r w:rsidRPr="2901D3FD">
              <w:rPr>
                <w:b/>
                <w:bCs/>
              </w:rPr>
              <w:t>Denominator:</w:t>
            </w:r>
            <w:r>
              <w:t xml:space="preserve"> </w:t>
            </w:r>
            <w:bookmarkStart w:id="112" w:name="OLE_LINK28"/>
            <w:r w:rsidRPr="004B2FB9">
              <w:rPr>
                <w:rFonts w:ascii="Arial" w:hAnsi="Arial"/>
              </w:rPr>
              <w:t>Square metres of sealed local roads reconstructed</w:t>
            </w:r>
            <w:bookmarkEnd w:id="112"/>
          </w:p>
        </w:tc>
        <w:tc>
          <w:tcPr>
            <w:tcW w:w="1226" w:type="pct"/>
          </w:tcPr>
          <w:p w14:paraId="39FA4B73" w14:textId="77777777" w:rsidR="000367F6" w:rsidRDefault="000367F6" w:rsidP="00125FEB">
            <w:pPr>
              <w:pStyle w:val="TableTextLeft"/>
            </w:pPr>
          </w:p>
        </w:tc>
        <w:tc>
          <w:tcPr>
            <w:tcW w:w="1226" w:type="pct"/>
          </w:tcPr>
          <w:p w14:paraId="522D5E95" w14:textId="77777777" w:rsidR="000367F6" w:rsidRPr="00343DCB" w:rsidRDefault="000367F6" w:rsidP="00125FEB">
            <w:pPr>
              <w:pStyle w:val="TableTextLeft"/>
              <w:rPr>
                <w:highlight w:val="yellow"/>
              </w:rPr>
            </w:pPr>
          </w:p>
        </w:tc>
      </w:tr>
      <w:tr w:rsidR="000367F6" w14:paraId="11296EA6" w14:textId="77777777" w:rsidTr="00125FEB">
        <w:trPr>
          <w:cantSplit/>
        </w:trPr>
        <w:tc>
          <w:tcPr>
            <w:tcW w:w="786" w:type="pct"/>
          </w:tcPr>
          <w:p w14:paraId="555BA663" w14:textId="77777777" w:rsidR="000367F6" w:rsidRDefault="000367F6" w:rsidP="00125FEB">
            <w:pPr>
              <w:pStyle w:val="TableTextLeft"/>
            </w:pPr>
            <w:r>
              <w:t xml:space="preserve">R4 – </w:t>
            </w:r>
            <w:r w:rsidRPr="000C6984">
              <w:t>Cost of sealed local road resealing</w:t>
            </w:r>
          </w:p>
        </w:tc>
        <w:tc>
          <w:tcPr>
            <w:tcW w:w="786" w:type="pct"/>
          </w:tcPr>
          <w:p w14:paraId="380AFDA8" w14:textId="77777777" w:rsidR="000367F6" w:rsidRPr="00AC7FED" w:rsidRDefault="000367F6" w:rsidP="00125FEB">
            <w:pPr>
              <w:pStyle w:val="TableTextLeft"/>
            </w:pPr>
            <w:r>
              <w:t xml:space="preserve">R4 – </w:t>
            </w:r>
            <w:r w:rsidRPr="000C6984">
              <w:t>Cost of sealed local road resealing</w:t>
            </w:r>
          </w:p>
        </w:tc>
        <w:tc>
          <w:tcPr>
            <w:tcW w:w="976" w:type="pct"/>
          </w:tcPr>
          <w:p w14:paraId="18B1D9C5" w14:textId="77777777" w:rsidR="000367F6" w:rsidRDefault="000367F6" w:rsidP="00125FEB">
            <w:pPr>
              <w:pStyle w:val="TableTextLeft"/>
            </w:pPr>
            <w:r w:rsidRPr="2901D3FD">
              <w:rPr>
                <w:b/>
                <w:bCs/>
              </w:rPr>
              <w:t>Numerator:</w:t>
            </w:r>
            <w:r>
              <w:t xml:space="preserve"> </w:t>
            </w:r>
            <w:bookmarkStart w:id="113" w:name="OLE_LINK29"/>
            <w:r w:rsidRPr="004B2FB9">
              <w:rPr>
                <w:rFonts w:ascii="Arial" w:hAnsi="Arial"/>
              </w:rPr>
              <w:t>Direct cost of sealed local road resealing</w:t>
            </w:r>
            <w:bookmarkEnd w:id="113"/>
          </w:p>
          <w:p w14:paraId="79FC15D5" w14:textId="77777777" w:rsidR="000367F6" w:rsidRPr="00AC7FED" w:rsidRDefault="000367F6" w:rsidP="00125FEB">
            <w:pPr>
              <w:pStyle w:val="TableTextLeft"/>
            </w:pPr>
            <w:r w:rsidRPr="2901D3FD">
              <w:rPr>
                <w:b/>
                <w:bCs/>
              </w:rPr>
              <w:t>Denominator:</w:t>
            </w:r>
            <w:r>
              <w:t xml:space="preserve"> </w:t>
            </w:r>
            <w:bookmarkStart w:id="114" w:name="OLE_LINK30"/>
            <w:r w:rsidRPr="004B2FB9">
              <w:rPr>
                <w:rFonts w:ascii="Arial" w:hAnsi="Arial"/>
              </w:rPr>
              <w:t>Square metres of sealed local roads resealed</w:t>
            </w:r>
            <w:bookmarkEnd w:id="114"/>
          </w:p>
        </w:tc>
        <w:tc>
          <w:tcPr>
            <w:tcW w:w="1226" w:type="pct"/>
          </w:tcPr>
          <w:p w14:paraId="56DE8038" w14:textId="77777777" w:rsidR="000367F6" w:rsidRDefault="000367F6" w:rsidP="00125FEB">
            <w:pPr>
              <w:pStyle w:val="TableTextLeft"/>
            </w:pPr>
          </w:p>
        </w:tc>
        <w:tc>
          <w:tcPr>
            <w:tcW w:w="1226" w:type="pct"/>
          </w:tcPr>
          <w:p w14:paraId="30E9B74A" w14:textId="77777777" w:rsidR="000367F6" w:rsidRPr="00343DCB" w:rsidRDefault="000367F6" w:rsidP="00125FEB">
            <w:pPr>
              <w:pStyle w:val="TableTextLeft"/>
              <w:rPr>
                <w:highlight w:val="yellow"/>
              </w:rPr>
            </w:pPr>
          </w:p>
        </w:tc>
      </w:tr>
      <w:tr w:rsidR="000367F6" w14:paraId="5407263C" w14:textId="77777777" w:rsidTr="00125FEB">
        <w:trPr>
          <w:cantSplit/>
        </w:trPr>
        <w:tc>
          <w:tcPr>
            <w:tcW w:w="786" w:type="pct"/>
          </w:tcPr>
          <w:p w14:paraId="7D8684D5" w14:textId="77777777" w:rsidR="000367F6" w:rsidRDefault="000367F6" w:rsidP="00125FEB">
            <w:pPr>
              <w:pStyle w:val="TableTextLeft"/>
            </w:pPr>
            <w:r>
              <w:t xml:space="preserve">R5 – </w:t>
            </w:r>
            <w:r w:rsidRPr="000C6984">
              <w:t>Satisfaction with sealed local roads (audited)</w:t>
            </w:r>
          </w:p>
        </w:tc>
        <w:tc>
          <w:tcPr>
            <w:tcW w:w="786" w:type="pct"/>
          </w:tcPr>
          <w:p w14:paraId="2CA2D7DD" w14:textId="77777777" w:rsidR="000367F6" w:rsidRDefault="000367F6" w:rsidP="00125FEB">
            <w:pPr>
              <w:pStyle w:val="TableTextLeft"/>
            </w:pPr>
            <w:r>
              <w:t xml:space="preserve">R5 – </w:t>
            </w:r>
            <w:r w:rsidRPr="000C6984">
              <w:t>Satisfaction with sealed local roads (audited)</w:t>
            </w:r>
          </w:p>
        </w:tc>
        <w:tc>
          <w:tcPr>
            <w:tcW w:w="976" w:type="pct"/>
          </w:tcPr>
          <w:p w14:paraId="7E40161E" w14:textId="77777777" w:rsidR="000367F6" w:rsidRDefault="000367F6" w:rsidP="00125FEB">
            <w:pPr>
              <w:pStyle w:val="TableTextLeft"/>
            </w:pPr>
            <w:r w:rsidRPr="2901D3FD">
              <w:rPr>
                <w:b/>
                <w:bCs/>
              </w:rPr>
              <w:t>Numerator:</w:t>
            </w:r>
            <w:r>
              <w:t xml:space="preserve"> </w:t>
            </w:r>
            <w:bookmarkStart w:id="115" w:name="OLE_LINK31"/>
            <w:r w:rsidRPr="004B2FB9">
              <w:rPr>
                <w:rFonts w:ascii="Arial" w:hAnsi="Arial"/>
              </w:rPr>
              <w:t>Community satisfaction rating out of 100 with how Council has performed on the condition of sealed local roads</w:t>
            </w:r>
            <w:bookmarkEnd w:id="115"/>
          </w:p>
          <w:p w14:paraId="7B9D7F1F" w14:textId="77777777" w:rsidR="000367F6" w:rsidRPr="2901D3FD" w:rsidRDefault="000367F6" w:rsidP="00125FEB">
            <w:pPr>
              <w:pStyle w:val="TableTextLeft"/>
              <w:rPr>
                <w:b/>
                <w:bCs/>
              </w:rPr>
            </w:pPr>
            <w:r w:rsidRPr="2901D3FD">
              <w:rPr>
                <w:b/>
                <w:bCs/>
              </w:rPr>
              <w:t>Denominator:</w:t>
            </w:r>
            <w:r>
              <w:t xml:space="preserve"> N/A</w:t>
            </w:r>
          </w:p>
        </w:tc>
        <w:tc>
          <w:tcPr>
            <w:tcW w:w="1226" w:type="pct"/>
          </w:tcPr>
          <w:p w14:paraId="6422BCC6" w14:textId="77777777" w:rsidR="000367F6" w:rsidRPr="00FF1441" w:rsidRDefault="000367F6" w:rsidP="00125FEB">
            <w:pPr>
              <w:pStyle w:val="TableTextLeft"/>
            </w:pPr>
          </w:p>
        </w:tc>
        <w:tc>
          <w:tcPr>
            <w:tcW w:w="1226" w:type="pct"/>
          </w:tcPr>
          <w:p w14:paraId="23B0E327" w14:textId="77777777" w:rsidR="000367F6" w:rsidRPr="00343DCB" w:rsidRDefault="000367F6" w:rsidP="00125FEB">
            <w:pPr>
              <w:pStyle w:val="TableTextLeft"/>
              <w:rPr>
                <w:rFonts w:asciiTheme="majorHAnsi" w:eastAsiaTheme="majorEastAsia" w:hAnsiTheme="majorHAnsi" w:cstheme="majorBidi"/>
                <w:highlight w:val="yellow"/>
              </w:rPr>
            </w:pPr>
          </w:p>
        </w:tc>
      </w:tr>
    </w:tbl>
    <w:p w14:paraId="3152A82F" w14:textId="77777777" w:rsidR="000367F6" w:rsidRDefault="000367F6" w:rsidP="000367F6"/>
    <w:p w14:paraId="4B0AEB7D" w14:textId="77777777" w:rsidR="000367F6" w:rsidRPr="004F618A" w:rsidRDefault="000367F6" w:rsidP="000367F6">
      <w:pPr>
        <w:pStyle w:val="Heading2"/>
        <w:rPr>
          <w:rFonts w:asciiTheme="majorHAnsi" w:eastAsiaTheme="majorEastAsia" w:hAnsiTheme="majorHAnsi" w:cstheme="majorBidi"/>
        </w:rPr>
      </w:pPr>
      <w:bookmarkStart w:id="116" w:name="_Toc524957330"/>
      <w:r>
        <w:rPr>
          <w:rFonts w:asciiTheme="majorHAnsi" w:eastAsiaTheme="majorEastAsia" w:hAnsiTheme="majorHAnsi" w:cstheme="majorBidi"/>
        </w:rPr>
        <w:lastRenderedPageBreak/>
        <w:t>Statutory planning</w:t>
      </w:r>
      <w:bookmarkEnd w:id="116"/>
    </w:p>
    <w:tbl>
      <w:tblPr>
        <w:tblStyle w:val="TableGrid"/>
        <w:tblW w:w="5000" w:type="pct"/>
        <w:tblLook w:val="04A0" w:firstRow="1" w:lastRow="0" w:firstColumn="1" w:lastColumn="0" w:noHBand="0" w:noVBand="1"/>
      </w:tblPr>
      <w:tblGrid>
        <w:gridCol w:w="2113"/>
        <w:gridCol w:w="2112"/>
        <w:gridCol w:w="2623"/>
        <w:gridCol w:w="3295"/>
        <w:gridCol w:w="3295"/>
      </w:tblGrid>
      <w:tr w:rsidR="000367F6" w14:paraId="40491275" w14:textId="77777777" w:rsidTr="00125FEB">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7CF90122" w14:textId="77777777" w:rsidR="000367F6" w:rsidRDefault="000367F6" w:rsidP="00125FEB">
            <w:pPr>
              <w:pStyle w:val="TableHeadingLeft"/>
            </w:pPr>
            <w:r>
              <w:t>Current indicator</w:t>
            </w:r>
          </w:p>
        </w:tc>
        <w:tc>
          <w:tcPr>
            <w:tcW w:w="786" w:type="pct"/>
          </w:tcPr>
          <w:p w14:paraId="77AD76AD"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976" w:type="pct"/>
          </w:tcPr>
          <w:p w14:paraId="54AEB878"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226" w:type="pct"/>
          </w:tcPr>
          <w:p w14:paraId="4DE7A38B"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4A79DE11"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07E77D20" w14:textId="77777777" w:rsidTr="00125FEB">
        <w:trPr>
          <w:cantSplit/>
        </w:trPr>
        <w:tc>
          <w:tcPr>
            <w:tcW w:w="786" w:type="pct"/>
          </w:tcPr>
          <w:p w14:paraId="4E55FC01" w14:textId="77777777" w:rsidR="000367F6" w:rsidRPr="00E240A5" w:rsidRDefault="000367F6" w:rsidP="00125FEB">
            <w:pPr>
              <w:pStyle w:val="TableTextLeft"/>
              <w:rPr>
                <w:bCs/>
              </w:rPr>
            </w:pPr>
            <w:r>
              <w:rPr>
                <w:bCs/>
              </w:rPr>
              <w:t>SP</w:t>
            </w:r>
            <w:r w:rsidRPr="00E240A5">
              <w:rPr>
                <w:bCs/>
              </w:rPr>
              <w:t xml:space="preserve">1 – </w:t>
            </w:r>
            <w:r w:rsidRPr="002A3D98">
              <w:rPr>
                <w:bCs/>
              </w:rPr>
              <w:t>Time taken to decide planning applications</w:t>
            </w:r>
          </w:p>
        </w:tc>
        <w:tc>
          <w:tcPr>
            <w:tcW w:w="786" w:type="pct"/>
          </w:tcPr>
          <w:p w14:paraId="53B1829C" w14:textId="77777777" w:rsidR="000367F6" w:rsidRPr="00E240A5" w:rsidRDefault="000367F6" w:rsidP="00125FEB">
            <w:pPr>
              <w:pStyle w:val="TableTextLeft"/>
              <w:rPr>
                <w:bCs/>
              </w:rPr>
            </w:pPr>
            <w:r>
              <w:rPr>
                <w:bCs/>
              </w:rPr>
              <w:t>SP</w:t>
            </w:r>
            <w:r w:rsidRPr="00E240A5">
              <w:rPr>
                <w:bCs/>
              </w:rPr>
              <w:t xml:space="preserve">1 – </w:t>
            </w:r>
            <w:r w:rsidRPr="002A3D98">
              <w:rPr>
                <w:bCs/>
              </w:rPr>
              <w:t>Time taken to decide planning applications</w:t>
            </w:r>
          </w:p>
        </w:tc>
        <w:tc>
          <w:tcPr>
            <w:tcW w:w="976" w:type="pct"/>
          </w:tcPr>
          <w:p w14:paraId="5BEC891D" w14:textId="77777777" w:rsidR="000367F6" w:rsidRPr="00C45395" w:rsidRDefault="000367F6" w:rsidP="00125FEB">
            <w:pPr>
              <w:pStyle w:val="TableTextLeft"/>
            </w:pPr>
            <w:r w:rsidRPr="2901D3FD">
              <w:rPr>
                <w:b/>
                <w:bCs/>
              </w:rPr>
              <w:t>Numerator:</w:t>
            </w:r>
            <w:r>
              <w:t xml:space="preserve"> </w:t>
            </w:r>
            <w:r w:rsidRPr="004B2FB9">
              <w:rPr>
                <w:rFonts w:ascii="Arial" w:hAnsi="Arial"/>
              </w:rPr>
              <w:t>The median number of days between receipt of a planning application and a decision on the application</w:t>
            </w:r>
          </w:p>
          <w:p w14:paraId="1C5513B3" w14:textId="77777777" w:rsidR="000367F6" w:rsidRPr="00C45395" w:rsidRDefault="000367F6" w:rsidP="00125FEB">
            <w:pPr>
              <w:pStyle w:val="TableTextLeft"/>
              <w:rPr>
                <w:b/>
                <w:bCs/>
              </w:rPr>
            </w:pPr>
            <w:r w:rsidRPr="00E240A5">
              <w:rPr>
                <w:b/>
              </w:rPr>
              <w:t>Denominator:</w:t>
            </w:r>
            <w:r>
              <w:t xml:space="preserve"> </w:t>
            </w:r>
            <w:r w:rsidRPr="00E240A5">
              <w:rPr>
                <w:bCs/>
              </w:rPr>
              <w:t>N/A</w:t>
            </w:r>
          </w:p>
        </w:tc>
        <w:tc>
          <w:tcPr>
            <w:tcW w:w="1226" w:type="pct"/>
          </w:tcPr>
          <w:p w14:paraId="06E17EAA" w14:textId="77777777" w:rsidR="000367F6" w:rsidRPr="00E240A5" w:rsidRDefault="000367F6" w:rsidP="00125FEB">
            <w:pPr>
              <w:pStyle w:val="TableTextLeft"/>
            </w:pPr>
          </w:p>
        </w:tc>
        <w:tc>
          <w:tcPr>
            <w:tcW w:w="1226" w:type="pct"/>
          </w:tcPr>
          <w:p w14:paraId="13C501EC" w14:textId="77777777" w:rsidR="000367F6" w:rsidRPr="002A3D98" w:rsidRDefault="000367F6" w:rsidP="00125FEB">
            <w:pPr>
              <w:pStyle w:val="TableTextLeft"/>
            </w:pPr>
          </w:p>
        </w:tc>
      </w:tr>
      <w:tr w:rsidR="000367F6" w14:paraId="051E4D89" w14:textId="77777777" w:rsidTr="00125FEB">
        <w:trPr>
          <w:cantSplit/>
        </w:trPr>
        <w:tc>
          <w:tcPr>
            <w:tcW w:w="786" w:type="pct"/>
          </w:tcPr>
          <w:p w14:paraId="56B7E58D" w14:textId="77777777" w:rsidR="000367F6" w:rsidRPr="00E240A5" w:rsidRDefault="000367F6" w:rsidP="00125FEB">
            <w:pPr>
              <w:pStyle w:val="TableTextLeft"/>
              <w:rPr>
                <w:bCs/>
              </w:rPr>
            </w:pPr>
            <w:r>
              <w:rPr>
                <w:bCs/>
              </w:rPr>
              <w:t>SP</w:t>
            </w:r>
            <w:r w:rsidRPr="00E240A5">
              <w:rPr>
                <w:bCs/>
              </w:rPr>
              <w:t xml:space="preserve">2 – </w:t>
            </w:r>
            <w:r w:rsidRPr="002A3D98">
              <w:rPr>
                <w:bCs/>
              </w:rPr>
              <w:t>Planning applications decided within required time frames</w:t>
            </w:r>
          </w:p>
        </w:tc>
        <w:tc>
          <w:tcPr>
            <w:tcW w:w="786" w:type="pct"/>
          </w:tcPr>
          <w:p w14:paraId="67EE4383" w14:textId="77777777" w:rsidR="000367F6" w:rsidRPr="00E240A5" w:rsidRDefault="000367F6" w:rsidP="00125FEB">
            <w:pPr>
              <w:pStyle w:val="TableTextLeft"/>
              <w:rPr>
                <w:bCs/>
              </w:rPr>
            </w:pPr>
            <w:r>
              <w:rPr>
                <w:bCs/>
              </w:rPr>
              <w:t>SP</w:t>
            </w:r>
            <w:r w:rsidRPr="00E240A5">
              <w:rPr>
                <w:bCs/>
              </w:rPr>
              <w:t xml:space="preserve">2 – </w:t>
            </w:r>
            <w:r w:rsidRPr="002A3D98">
              <w:rPr>
                <w:bCs/>
              </w:rPr>
              <w:t>Planning applications decided within required time frames</w:t>
            </w:r>
          </w:p>
        </w:tc>
        <w:tc>
          <w:tcPr>
            <w:tcW w:w="976" w:type="pct"/>
          </w:tcPr>
          <w:p w14:paraId="3AA0EB02" w14:textId="77777777" w:rsidR="000367F6" w:rsidRPr="00C45395" w:rsidRDefault="000367F6" w:rsidP="00125FEB">
            <w:pPr>
              <w:pStyle w:val="TableTextLeft"/>
            </w:pPr>
            <w:r w:rsidRPr="2901D3FD">
              <w:rPr>
                <w:b/>
                <w:bCs/>
              </w:rPr>
              <w:t>Numerator:</w:t>
            </w:r>
            <w:r>
              <w:t xml:space="preserve"> </w:t>
            </w:r>
            <w:bookmarkStart w:id="117" w:name="OLE_LINK11"/>
            <w:r w:rsidRPr="004B2FB9">
              <w:rPr>
                <w:rFonts w:ascii="Arial" w:hAnsi="Arial"/>
              </w:rPr>
              <w:t>Number of planning application decisions made within 60 days</w:t>
            </w:r>
            <w:bookmarkEnd w:id="117"/>
            <w:r w:rsidRPr="004B2FB9">
              <w:rPr>
                <w:rFonts w:ascii="Arial" w:hAnsi="Arial"/>
              </w:rPr>
              <w:t xml:space="preserve"> for regular permits and 10 days for VicSmart permits</w:t>
            </w:r>
          </w:p>
          <w:p w14:paraId="4A646D37" w14:textId="77777777" w:rsidR="000367F6" w:rsidRPr="00C45395" w:rsidRDefault="000367F6" w:rsidP="00125FEB">
            <w:pPr>
              <w:pStyle w:val="TableTextLeft"/>
              <w:rPr>
                <w:b/>
                <w:bCs/>
              </w:rPr>
            </w:pPr>
            <w:r w:rsidRPr="00E240A5">
              <w:rPr>
                <w:b/>
              </w:rPr>
              <w:t>Denominator:</w:t>
            </w:r>
            <w:r>
              <w:t xml:space="preserve"> </w:t>
            </w:r>
            <w:bookmarkStart w:id="118" w:name="OLE_LINK12"/>
            <w:r w:rsidRPr="004B2FB9">
              <w:rPr>
                <w:rFonts w:ascii="Arial" w:hAnsi="Arial"/>
              </w:rPr>
              <w:t>Number of planning application decisions made</w:t>
            </w:r>
            <w:bookmarkEnd w:id="118"/>
          </w:p>
        </w:tc>
        <w:tc>
          <w:tcPr>
            <w:tcW w:w="1226" w:type="pct"/>
          </w:tcPr>
          <w:p w14:paraId="09BEA762" w14:textId="77777777" w:rsidR="000367F6" w:rsidRPr="00E240A5" w:rsidRDefault="000367F6" w:rsidP="00125FEB">
            <w:pPr>
              <w:pStyle w:val="TableTextLeft"/>
            </w:pPr>
          </w:p>
        </w:tc>
        <w:tc>
          <w:tcPr>
            <w:tcW w:w="1226" w:type="pct"/>
          </w:tcPr>
          <w:p w14:paraId="72280A41" w14:textId="77777777" w:rsidR="000367F6" w:rsidRPr="00343DCB" w:rsidRDefault="000367F6" w:rsidP="00125FEB">
            <w:pPr>
              <w:pStyle w:val="TableTextLeft"/>
              <w:rPr>
                <w:highlight w:val="yellow"/>
              </w:rPr>
            </w:pPr>
          </w:p>
        </w:tc>
      </w:tr>
      <w:tr w:rsidR="000367F6" w:rsidRPr="00E20BB4" w14:paraId="08F78AEF" w14:textId="77777777" w:rsidTr="00125FEB">
        <w:trPr>
          <w:cantSplit/>
        </w:trPr>
        <w:tc>
          <w:tcPr>
            <w:tcW w:w="786" w:type="pct"/>
          </w:tcPr>
          <w:p w14:paraId="7691463A" w14:textId="77777777" w:rsidR="000367F6" w:rsidRDefault="000367F6" w:rsidP="00125FEB">
            <w:pPr>
              <w:pStyle w:val="TableTextLeft"/>
            </w:pPr>
            <w:r>
              <w:t xml:space="preserve">SP3 – </w:t>
            </w:r>
            <w:r w:rsidRPr="002A3D98">
              <w:t>Cost of statutory planning service</w:t>
            </w:r>
          </w:p>
        </w:tc>
        <w:tc>
          <w:tcPr>
            <w:tcW w:w="786" w:type="pct"/>
          </w:tcPr>
          <w:p w14:paraId="3E400785" w14:textId="77777777" w:rsidR="000367F6" w:rsidRDefault="000367F6" w:rsidP="00125FEB">
            <w:pPr>
              <w:pStyle w:val="TableTextLeft"/>
            </w:pPr>
            <w:r>
              <w:t xml:space="preserve">SP3 – </w:t>
            </w:r>
            <w:r w:rsidRPr="002A3D98">
              <w:t>Cost of statutory planning service</w:t>
            </w:r>
          </w:p>
        </w:tc>
        <w:tc>
          <w:tcPr>
            <w:tcW w:w="976" w:type="pct"/>
          </w:tcPr>
          <w:p w14:paraId="396D5B40" w14:textId="77777777" w:rsidR="000367F6" w:rsidRDefault="000367F6" w:rsidP="00125FEB">
            <w:pPr>
              <w:pStyle w:val="TableTextLeft"/>
            </w:pPr>
            <w:r w:rsidRPr="2901D3FD">
              <w:rPr>
                <w:b/>
                <w:bCs/>
              </w:rPr>
              <w:t>Numerator:</w:t>
            </w:r>
            <w:r>
              <w:t xml:space="preserve"> </w:t>
            </w:r>
            <w:bookmarkStart w:id="119" w:name="OLE_LINK13"/>
            <w:r w:rsidRPr="004B2FB9">
              <w:rPr>
                <w:rFonts w:ascii="Arial" w:hAnsi="Arial"/>
              </w:rPr>
              <w:t>Direct cost of the statutory planning service</w:t>
            </w:r>
            <w:bookmarkEnd w:id="119"/>
          </w:p>
          <w:p w14:paraId="3352693D" w14:textId="77777777" w:rsidR="000367F6" w:rsidRPr="00AC7FED" w:rsidRDefault="000367F6" w:rsidP="00125FEB">
            <w:pPr>
              <w:pStyle w:val="TableTextLeft"/>
            </w:pPr>
            <w:r w:rsidRPr="2901D3FD">
              <w:rPr>
                <w:b/>
                <w:bCs/>
              </w:rPr>
              <w:t>Denominator:</w:t>
            </w:r>
            <w:r>
              <w:t xml:space="preserve"> </w:t>
            </w:r>
            <w:bookmarkStart w:id="120" w:name="OLE_LINK14"/>
            <w:r w:rsidRPr="004B2FB9">
              <w:rPr>
                <w:rFonts w:ascii="Arial" w:hAnsi="Arial"/>
              </w:rPr>
              <w:t>Number of planning applications received</w:t>
            </w:r>
            <w:bookmarkEnd w:id="120"/>
          </w:p>
        </w:tc>
        <w:tc>
          <w:tcPr>
            <w:tcW w:w="1226" w:type="pct"/>
          </w:tcPr>
          <w:p w14:paraId="7B9C0B78" w14:textId="77777777" w:rsidR="000367F6" w:rsidRDefault="000367F6" w:rsidP="00125FEB">
            <w:pPr>
              <w:pStyle w:val="TableTextLeft"/>
            </w:pPr>
          </w:p>
        </w:tc>
        <w:tc>
          <w:tcPr>
            <w:tcW w:w="1226" w:type="pct"/>
          </w:tcPr>
          <w:p w14:paraId="2C70F148" w14:textId="77777777" w:rsidR="000367F6" w:rsidRPr="00E20BB4" w:rsidRDefault="000367F6" w:rsidP="00125FEB">
            <w:pPr>
              <w:pStyle w:val="TableTextLeft"/>
              <w:rPr>
                <w:rFonts w:asciiTheme="majorHAnsi" w:eastAsiaTheme="majorEastAsia" w:hAnsiTheme="majorHAnsi" w:cstheme="majorBidi"/>
              </w:rPr>
            </w:pPr>
            <w:r w:rsidRPr="00E20BB4">
              <w:rPr>
                <w:rFonts w:asciiTheme="majorHAnsi" w:eastAsiaTheme="majorEastAsia" w:hAnsiTheme="majorHAnsi" w:cstheme="majorBidi"/>
              </w:rPr>
              <w:t>Data source:</w:t>
            </w:r>
          </w:p>
          <w:p w14:paraId="03E52636" w14:textId="77777777" w:rsidR="000367F6" w:rsidRPr="00E20BB4" w:rsidRDefault="000367F6" w:rsidP="00125FEB">
            <w:pPr>
              <w:pStyle w:val="TableTextLeft"/>
            </w:pPr>
            <w:r w:rsidRPr="00E20BB4">
              <w:rPr>
                <w:rFonts w:asciiTheme="majorHAnsi" w:eastAsiaTheme="majorEastAsia" w:hAnsiTheme="majorHAnsi" w:cstheme="majorBidi"/>
                <w:b/>
              </w:rPr>
              <w:t>D:</w:t>
            </w:r>
            <w:r w:rsidRPr="00E20BB4">
              <w:rPr>
                <w:rFonts w:asciiTheme="majorHAnsi" w:eastAsiaTheme="majorEastAsia" w:hAnsiTheme="majorHAnsi" w:cstheme="majorBidi"/>
              </w:rPr>
              <w:t xml:space="preserve"> Planning Permit Activity Reporting System (PPARS) ‘Total applications’</w:t>
            </w:r>
          </w:p>
        </w:tc>
      </w:tr>
      <w:tr w:rsidR="000367F6" w14:paraId="7B37CA1C" w14:textId="77777777" w:rsidTr="00125FEB">
        <w:trPr>
          <w:cantSplit/>
        </w:trPr>
        <w:tc>
          <w:tcPr>
            <w:tcW w:w="786" w:type="pct"/>
          </w:tcPr>
          <w:p w14:paraId="1B99B7D6" w14:textId="77777777" w:rsidR="000367F6" w:rsidRDefault="000367F6" w:rsidP="00125FEB">
            <w:pPr>
              <w:pStyle w:val="TableTextLeft"/>
            </w:pPr>
            <w:r>
              <w:t xml:space="preserve">SP4 – </w:t>
            </w:r>
            <w:r w:rsidRPr="002A3D98">
              <w:t>Council planning decisions upheld at VCAT (audited)</w:t>
            </w:r>
          </w:p>
        </w:tc>
        <w:tc>
          <w:tcPr>
            <w:tcW w:w="786" w:type="pct"/>
          </w:tcPr>
          <w:p w14:paraId="732E4B61" w14:textId="77777777" w:rsidR="000367F6" w:rsidRPr="00AC7FED" w:rsidRDefault="000367F6" w:rsidP="00125FEB">
            <w:pPr>
              <w:pStyle w:val="TableTextLeft"/>
            </w:pPr>
            <w:r>
              <w:t xml:space="preserve">SP4 – </w:t>
            </w:r>
            <w:r w:rsidRPr="002A3D98">
              <w:t>Council planning decisions upheld at VCAT (audited)</w:t>
            </w:r>
          </w:p>
        </w:tc>
        <w:tc>
          <w:tcPr>
            <w:tcW w:w="976" w:type="pct"/>
          </w:tcPr>
          <w:p w14:paraId="520EC2BF" w14:textId="77777777" w:rsidR="000367F6" w:rsidRDefault="000367F6" w:rsidP="00125FEB">
            <w:pPr>
              <w:pStyle w:val="TableTextLeft"/>
            </w:pPr>
            <w:r w:rsidRPr="2901D3FD">
              <w:rPr>
                <w:b/>
                <w:bCs/>
              </w:rPr>
              <w:t>Numerator:</w:t>
            </w:r>
            <w:r>
              <w:t xml:space="preserve"> </w:t>
            </w:r>
            <w:bookmarkStart w:id="121" w:name="OLE_LINK15"/>
            <w:r w:rsidRPr="004B2FB9">
              <w:rPr>
                <w:rFonts w:ascii="Arial" w:hAnsi="Arial"/>
              </w:rPr>
              <w:t>Number of VCAT decisions that did not set aside council’s decision in relation to a planning application</w:t>
            </w:r>
            <w:bookmarkEnd w:id="121"/>
          </w:p>
          <w:p w14:paraId="1B51F2A1" w14:textId="77777777" w:rsidR="000367F6" w:rsidRPr="00AC7FED" w:rsidRDefault="000367F6" w:rsidP="00125FEB">
            <w:pPr>
              <w:pStyle w:val="TableTextLeft"/>
            </w:pPr>
            <w:r w:rsidRPr="2901D3FD">
              <w:rPr>
                <w:b/>
                <w:bCs/>
              </w:rPr>
              <w:t>Denominator:</w:t>
            </w:r>
            <w:r>
              <w:t xml:space="preserve"> </w:t>
            </w:r>
            <w:bookmarkStart w:id="122" w:name="OLE_LINK16"/>
            <w:r w:rsidRPr="004B2FB9">
              <w:rPr>
                <w:rFonts w:ascii="Arial" w:hAnsi="Arial"/>
              </w:rPr>
              <w:t>Number of VCAT decisions in relation to planning applications</w:t>
            </w:r>
            <w:bookmarkEnd w:id="122"/>
          </w:p>
        </w:tc>
        <w:tc>
          <w:tcPr>
            <w:tcW w:w="1226" w:type="pct"/>
          </w:tcPr>
          <w:p w14:paraId="31D5CAC7" w14:textId="77777777" w:rsidR="000367F6" w:rsidRDefault="000367F6" w:rsidP="00125FEB">
            <w:pPr>
              <w:pStyle w:val="TableTextLeft"/>
            </w:pPr>
          </w:p>
        </w:tc>
        <w:tc>
          <w:tcPr>
            <w:tcW w:w="1226" w:type="pct"/>
          </w:tcPr>
          <w:p w14:paraId="71D10849" w14:textId="77777777" w:rsidR="000367F6" w:rsidRPr="00343DCB" w:rsidRDefault="000367F6" w:rsidP="00125FEB">
            <w:pPr>
              <w:pStyle w:val="TableTextLeft"/>
              <w:rPr>
                <w:highlight w:val="yellow"/>
              </w:rPr>
            </w:pPr>
          </w:p>
        </w:tc>
      </w:tr>
    </w:tbl>
    <w:p w14:paraId="26517C19" w14:textId="77777777" w:rsidR="000367F6" w:rsidRDefault="000367F6" w:rsidP="000367F6"/>
    <w:p w14:paraId="1F12A287" w14:textId="77777777" w:rsidR="000367F6" w:rsidRPr="004F618A" w:rsidRDefault="000367F6" w:rsidP="000367F6">
      <w:pPr>
        <w:pStyle w:val="Heading2"/>
        <w:rPr>
          <w:rFonts w:asciiTheme="majorHAnsi" w:eastAsiaTheme="majorEastAsia" w:hAnsiTheme="majorHAnsi" w:cstheme="majorBidi"/>
        </w:rPr>
      </w:pPr>
      <w:bookmarkStart w:id="123" w:name="_Toc524957331"/>
      <w:r>
        <w:rPr>
          <w:rFonts w:asciiTheme="majorHAnsi" w:eastAsiaTheme="majorEastAsia" w:hAnsiTheme="majorHAnsi" w:cstheme="majorBidi"/>
        </w:rPr>
        <w:lastRenderedPageBreak/>
        <w:t>Waste collection</w:t>
      </w:r>
      <w:bookmarkEnd w:id="123"/>
    </w:p>
    <w:tbl>
      <w:tblPr>
        <w:tblStyle w:val="TableGrid"/>
        <w:tblW w:w="5000" w:type="pct"/>
        <w:tblLook w:val="04A0" w:firstRow="1" w:lastRow="0" w:firstColumn="1" w:lastColumn="0" w:noHBand="0" w:noVBand="1"/>
      </w:tblPr>
      <w:tblGrid>
        <w:gridCol w:w="2113"/>
        <w:gridCol w:w="2112"/>
        <w:gridCol w:w="3005"/>
        <w:gridCol w:w="2913"/>
        <w:gridCol w:w="3295"/>
      </w:tblGrid>
      <w:tr w:rsidR="000367F6" w14:paraId="36A8DE5A" w14:textId="77777777" w:rsidTr="004A4235">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28F1C78C" w14:textId="77777777" w:rsidR="000367F6" w:rsidRDefault="000367F6" w:rsidP="00125FEB">
            <w:pPr>
              <w:pStyle w:val="TableHeadingLeft"/>
            </w:pPr>
            <w:r>
              <w:t>Current indicator</w:t>
            </w:r>
          </w:p>
        </w:tc>
        <w:tc>
          <w:tcPr>
            <w:tcW w:w="786" w:type="pct"/>
          </w:tcPr>
          <w:p w14:paraId="5E8109AB"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118" w:type="pct"/>
          </w:tcPr>
          <w:p w14:paraId="175CCDB9"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084" w:type="pct"/>
          </w:tcPr>
          <w:p w14:paraId="5E4CFB8F"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4A5B967C"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37AC228F" w14:textId="77777777" w:rsidTr="004A4235">
        <w:trPr>
          <w:cantSplit/>
        </w:trPr>
        <w:tc>
          <w:tcPr>
            <w:tcW w:w="786" w:type="pct"/>
          </w:tcPr>
          <w:p w14:paraId="0766EB3B" w14:textId="77777777" w:rsidR="000367F6" w:rsidRPr="00E240A5" w:rsidRDefault="000367F6" w:rsidP="00125FEB">
            <w:pPr>
              <w:pStyle w:val="TableTextLeft"/>
              <w:rPr>
                <w:bCs/>
              </w:rPr>
            </w:pPr>
            <w:r>
              <w:rPr>
                <w:bCs/>
              </w:rPr>
              <w:t>WC</w:t>
            </w:r>
            <w:r w:rsidRPr="00E240A5">
              <w:rPr>
                <w:bCs/>
              </w:rPr>
              <w:t xml:space="preserve">1 – </w:t>
            </w:r>
            <w:r w:rsidRPr="004D6ACE">
              <w:rPr>
                <w:bCs/>
              </w:rPr>
              <w:t>Kerbside bin collection requests</w:t>
            </w:r>
          </w:p>
        </w:tc>
        <w:tc>
          <w:tcPr>
            <w:tcW w:w="786" w:type="pct"/>
          </w:tcPr>
          <w:p w14:paraId="125AE352" w14:textId="77777777" w:rsidR="000367F6" w:rsidRPr="00E240A5" w:rsidRDefault="000367F6" w:rsidP="00125FEB">
            <w:pPr>
              <w:pStyle w:val="TableTextLeft"/>
              <w:rPr>
                <w:bCs/>
              </w:rPr>
            </w:pPr>
            <w:r>
              <w:rPr>
                <w:bCs/>
              </w:rPr>
              <w:t>WC</w:t>
            </w:r>
            <w:r w:rsidRPr="00E240A5">
              <w:rPr>
                <w:bCs/>
              </w:rPr>
              <w:t xml:space="preserve">1 – </w:t>
            </w:r>
            <w:r w:rsidRPr="004D6ACE">
              <w:rPr>
                <w:bCs/>
              </w:rPr>
              <w:t>Kerbside bin collection requests</w:t>
            </w:r>
          </w:p>
        </w:tc>
        <w:tc>
          <w:tcPr>
            <w:tcW w:w="1118" w:type="pct"/>
          </w:tcPr>
          <w:p w14:paraId="43CF6CB2" w14:textId="77777777" w:rsidR="000367F6" w:rsidRPr="00C45395" w:rsidRDefault="000367F6" w:rsidP="00125FEB">
            <w:pPr>
              <w:pStyle w:val="TableTextLeft"/>
            </w:pPr>
            <w:r w:rsidRPr="2901D3FD">
              <w:rPr>
                <w:b/>
                <w:bCs/>
              </w:rPr>
              <w:t>Numerator:</w:t>
            </w:r>
            <w:r>
              <w:t xml:space="preserve"> </w:t>
            </w:r>
            <w:bookmarkStart w:id="124" w:name="OLE_LINK38"/>
            <w:r w:rsidRPr="00620915">
              <w:rPr>
                <w:rFonts w:ascii="Arial" w:hAnsi="Arial"/>
              </w:rPr>
              <w:t>Number of kerbside garbage and recycling bin collection requests</w:t>
            </w:r>
            <w:bookmarkEnd w:id="124"/>
          </w:p>
          <w:p w14:paraId="0789D371" w14:textId="77777777" w:rsidR="000367F6" w:rsidRDefault="000367F6" w:rsidP="00125FEB">
            <w:pPr>
              <w:pStyle w:val="TableTextLeft"/>
              <w:rPr>
                <w:rFonts w:ascii="Arial" w:hAnsi="Arial"/>
              </w:rPr>
            </w:pPr>
            <w:r w:rsidRPr="00E240A5">
              <w:rPr>
                <w:b/>
              </w:rPr>
              <w:t>Denominator:</w:t>
            </w:r>
            <w:r>
              <w:t xml:space="preserve"> </w:t>
            </w:r>
            <w:bookmarkStart w:id="125" w:name="OLE_LINK39"/>
            <w:r w:rsidRPr="00620915">
              <w:rPr>
                <w:rFonts w:ascii="Arial" w:hAnsi="Arial"/>
              </w:rPr>
              <w:t>Number of kerbside bin collection households</w:t>
            </w:r>
            <w:bookmarkEnd w:id="125"/>
          </w:p>
          <w:p w14:paraId="4D81434F" w14:textId="77777777" w:rsidR="000367F6" w:rsidRPr="00C45395" w:rsidRDefault="000367F6" w:rsidP="00125FEB">
            <w:pPr>
              <w:pStyle w:val="TableTextLeft"/>
              <w:rPr>
                <w:b/>
                <w:bCs/>
              </w:rPr>
            </w:pPr>
            <w:r>
              <w:rPr>
                <w:rFonts w:ascii="Arial" w:hAnsi="Arial"/>
                <w:b/>
              </w:rPr>
              <w:t>Result m</w:t>
            </w:r>
            <w:r w:rsidRPr="008E30EC">
              <w:rPr>
                <w:rFonts w:ascii="Arial" w:hAnsi="Arial"/>
                <w:b/>
              </w:rPr>
              <w:t>ultiplied by:</w:t>
            </w:r>
            <w:r>
              <w:rPr>
                <w:rFonts w:ascii="Arial" w:hAnsi="Arial"/>
              </w:rPr>
              <w:t xml:space="preserve"> x</w:t>
            </w:r>
            <w:r w:rsidRPr="008E30EC">
              <w:rPr>
                <w:rFonts w:ascii="Arial" w:hAnsi="Arial"/>
              </w:rPr>
              <w:t>100</w:t>
            </w:r>
            <w:r>
              <w:rPr>
                <w:rFonts w:ascii="Arial" w:hAnsi="Arial"/>
              </w:rPr>
              <w:t>0</w:t>
            </w:r>
          </w:p>
        </w:tc>
        <w:tc>
          <w:tcPr>
            <w:tcW w:w="1084" w:type="pct"/>
          </w:tcPr>
          <w:p w14:paraId="72FFFC72" w14:textId="77777777" w:rsidR="000367F6" w:rsidRPr="00E240A5" w:rsidRDefault="000367F6" w:rsidP="00125FEB">
            <w:pPr>
              <w:pStyle w:val="TableTextLeft"/>
            </w:pPr>
          </w:p>
        </w:tc>
        <w:tc>
          <w:tcPr>
            <w:tcW w:w="1226" w:type="pct"/>
          </w:tcPr>
          <w:p w14:paraId="61849DF1" w14:textId="77777777" w:rsidR="000367F6" w:rsidRPr="00176CF4" w:rsidRDefault="000367F6" w:rsidP="00125FEB">
            <w:pPr>
              <w:pStyle w:val="TableTextLeft"/>
              <w:rPr>
                <w:highlight w:val="yellow"/>
              </w:rPr>
            </w:pPr>
          </w:p>
        </w:tc>
      </w:tr>
      <w:tr w:rsidR="000367F6" w14:paraId="35C8B720" w14:textId="77777777" w:rsidTr="004A4235">
        <w:trPr>
          <w:cantSplit/>
        </w:trPr>
        <w:tc>
          <w:tcPr>
            <w:tcW w:w="786" w:type="pct"/>
          </w:tcPr>
          <w:p w14:paraId="61B69307" w14:textId="77777777" w:rsidR="000367F6" w:rsidRPr="00E240A5" w:rsidRDefault="000367F6" w:rsidP="00125FEB">
            <w:pPr>
              <w:pStyle w:val="TableTextLeft"/>
              <w:rPr>
                <w:bCs/>
              </w:rPr>
            </w:pPr>
            <w:r>
              <w:rPr>
                <w:bCs/>
              </w:rPr>
              <w:t>WC</w:t>
            </w:r>
            <w:r w:rsidRPr="00E240A5">
              <w:rPr>
                <w:bCs/>
              </w:rPr>
              <w:t xml:space="preserve">2 – </w:t>
            </w:r>
            <w:r w:rsidRPr="004D6ACE">
              <w:rPr>
                <w:bCs/>
              </w:rPr>
              <w:t>Kerbside collection bins missed</w:t>
            </w:r>
          </w:p>
        </w:tc>
        <w:tc>
          <w:tcPr>
            <w:tcW w:w="786" w:type="pct"/>
          </w:tcPr>
          <w:p w14:paraId="34334D88" w14:textId="77777777" w:rsidR="000367F6" w:rsidRPr="00E240A5" w:rsidRDefault="000367F6" w:rsidP="00125FEB">
            <w:pPr>
              <w:pStyle w:val="TableTextLeft"/>
              <w:rPr>
                <w:bCs/>
              </w:rPr>
            </w:pPr>
            <w:r>
              <w:rPr>
                <w:bCs/>
              </w:rPr>
              <w:t>WC</w:t>
            </w:r>
            <w:r w:rsidRPr="00E240A5">
              <w:rPr>
                <w:bCs/>
              </w:rPr>
              <w:t xml:space="preserve">2 – </w:t>
            </w:r>
            <w:r w:rsidRPr="004D6ACE">
              <w:rPr>
                <w:bCs/>
              </w:rPr>
              <w:t>Kerbside collection bins missed</w:t>
            </w:r>
          </w:p>
        </w:tc>
        <w:tc>
          <w:tcPr>
            <w:tcW w:w="1118" w:type="pct"/>
          </w:tcPr>
          <w:p w14:paraId="2F323A04" w14:textId="77777777" w:rsidR="000367F6" w:rsidRPr="00C45395" w:rsidRDefault="000367F6" w:rsidP="00125FEB">
            <w:pPr>
              <w:pStyle w:val="TableTextLeft"/>
            </w:pPr>
            <w:r w:rsidRPr="2901D3FD">
              <w:rPr>
                <w:b/>
                <w:bCs/>
              </w:rPr>
              <w:t>Numerator:</w:t>
            </w:r>
            <w:r>
              <w:t xml:space="preserve"> </w:t>
            </w:r>
            <w:bookmarkStart w:id="126" w:name="OLE_LINK40"/>
            <w:r w:rsidRPr="00620915">
              <w:rPr>
                <w:rFonts w:ascii="Arial" w:hAnsi="Arial"/>
              </w:rPr>
              <w:t>Number of kerbside garbage and recycling collection bins missed</w:t>
            </w:r>
            <w:bookmarkEnd w:id="126"/>
          </w:p>
          <w:p w14:paraId="34E87C9A" w14:textId="77777777" w:rsidR="000367F6" w:rsidRDefault="000367F6" w:rsidP="00125FEB">
            <w:pPr>
              <w:pStyle w:val="TableTextLeft"/>
              <w:rPr>
                <w:rFonts w:ascii="Arial" w:hAnsi="Arial"/>
              </w:rPr>
            </w:pPr>
            <w:r w:rsidRPr="00E240A5">
              <w:rPr>
                <w:b/>
              </w:rPr>
              <w:t>Denominator:</w:t>
            </w:r>
            <w:r>
              <w:t xml:space="preserve"> </w:t>
            </w:r>
            <w:bookmarkStart w:id="127" w:name="OLE_LINK41"/>
            <w:bookmarkStart w:id="128" w:name="OLE_LINK42"/>
            <w:r w:rsidRPr="00620915">
              <w:rPr>
                <w:rFonts w:ascii="Arial" w:hAnsi="Arial"/>
              </w:rPr>
              <w:t>Number of scheduled kerbside garbage and recycling collection</w:t>
            </w:r>
            <w:r w:rsidRPr="00620915">
              <w:rPr>
                <w:rFonts w:ascii="Arial" w:hAnsi="Arial"/>
              </w:rPr>
              <w:br/>
              <w:t>bin lifts</w:t>
            </w:r>
            <w:bookmarkEnd w:id="127"/>
            <w:bookmarkEnd w:id="128"/>
          </w:p>
          <w:p w14:paraId="5600EEEB" w14:textId="77777777" w:rsidR="000367F6" w:rsidRPr="00C45395" w:rsidRDefault="000367F6" w:rsidP="00125FEB">
            <w:pPr>
              <w:pStyle w:val="TableTextLeft"/>
              <w:rPr>
                <w:b/>
                <w:bCs/>
              </w:rPr>
            </w:pPr>
            <w:r>
              <w:rPr>
                <w:rFonts w:ascii="Arial" w:hAnsi="Arial"/>
                <w:b/>
              </w:rPr>
              <w:t>Result m</w:t>
            </w:r>
            <w:r w:rsidRPr="008E30EC">
              <w:rPr>
                <w:rFonts w:ascii="Arial" w:hAnsi="Arial"/>
                <w:b/>
              </w:rPr>
              <w:t>ultiplied by:</w:t>
            </w:r>
            <w:r w:rsidRPr="008E30EC">
              <w:rPr>
                <w:rFonts w:ascii="Arial" w:hAnsi="Arial"/>
              </w:rPr>
              <w:t xml:space="preserve"> x10</w:t>
            </w:r>
            <w:r>
              <w:rPr>
                <w:rFonts w:ascii="Arial" w:hAnsi="Arial"/>
              </w:rPr>
              <w:t>,</w:t>
            </w:r>
            <w:r w:rsidRPr="008E30EC">
              <w:rPr>
                <w:rFonts w:ascii="Arial" w:hAnsi="Arial"/>
              </w:rPr>
              <w:t>0</w:t>
            </w:r>
            <w:r>
              <w:rPr>
                <w:rFonts w:ascii="Arial" w:hAnsi="Arial"/>
              </w:rPr>
              <w:t>00</w:t>
            </w:r>
          </w:p>
        </w:tc>
        <w:tc>
          <w:tcPr>
            <w:tcW w:w="1084" w:type="pct"/>
          </w:tcPr>
          <w:p w14:paraId="7CDA9871" w14:textId="77777777" w:rsidR="000367F6" w:rsidRPr="00E240A5" w:rsidRDefault="000367F6" w:rsidP="00125FEB">
            <w:pPr>
              <w:pStyle w:val="TableTextLeft"/>
            </w:pPr>
          </w:p>
        </w:tc>
        <w:tc>
          <w:tcPr>
            <w:tcW w:w="1226" w:type="pct"/>
          </w:tcPr>
          <w:p w14:paraId="6917168B" w14:textId="77777777" w:rsidR="000367F6" w:rsidRPr="00176CF4" w:rsidRDefault="000367F6" w:rsidP="00125FEB">
            <w:pPr>
              <w:pStyle w:val="TableTextLeft"/>
              <w:rPr>
                <w:highlight w:val="yellow"/>
              </w:rPr>
            </w:pPr>
          </w:p>
        </w:tc>
      </w:tr>
      <w:tr w:rsidR="000367F6" w14:paraId="0040E4EA" w14:textId="77777777" w:rsidTr="004A4235">
        <w:trPr>
          <w:cantSplit/>
        </w:trPr>
        <w:tc>
          <w:tcPr>
            <w:tcW w:w="786" w:type="pct"/>
          </w:tcPr>
          <w:p w14:paraId="70261E4A" w14:textId="77777777" w:rsidR="000367F6" w:rsidRDefault="000367F6" w:rsidP="00125FEB">
            <w:pPr>
              <w:pStyle w:val="TableTextLeft"/>
            </w:pPr>
            <w:r>
              <w:t xml:space="preserve">WC3 – </w:t>
            </w:r>
            <w:r w:rsidRPr="004D6ACE">
              <w:t>Cost of kerbside garbage bin collection service</w:t>
            </w:r>
          </w:p>
        </w:tc>
        <w:tc>
          <w:tcPr>
            <w:tcW w:w="786" w:type="pct"/>
          </w:tcPr>
          <w:p w14:paraId="0164EAA8" w14:textId="77777777" w:rsidR="000367F6" w:rsidRDefault="000367F6" w:rsidP="00125FEB">
            <w:pPr>
              <w:pStyle w:val="TableTextLeft"/>
            </w:pPr>
            <w:r>
              <w:t xml:space="preserve">WC3 – </w:t>
            </w:r>
            <w:r w:rsidRPr="004D6ACE">
              <w:t>Cost of kerbside garbage bin collection service</w:t>
            </w:r>
          </w:p>
        </w:tc>
        <w:tc>
          <w:tcPr>
            <w:tcW w:w="1118" w:type="pct"/>
          </w:tcPr>
          <w:p w14:paraId="178AE68E" w14:textId="77777777" w:rsidR="000367F6" w:rsidRDefault="000367F6" w:rsidP="00125FEB">
            <w:pPr>
              <w:pStyle w:val="TableTextLeft"/>
            </w:pPr>
            <w:r w:rsidRPr="2901D3FD">
              <w:rPr>
                <w:b/>
                <w:bCs/>
              </w:rPr>
              <w:t>Numerator:</w:t>
            </w:r>
            <w:r>
              <w:t xml:space="preserve"> </w:t>
            </w:r>
            <w:bookmarkStart w:id="129" w:name="OLE_LINK43"/>
            <w:r w:rsidRPr="00620915">
              <w:rPr>
                <w:rFonts w:ascii="Arial" w:hAnsi="Arial"/>
              </w:rPr>
              <w:t>Direct cost of the kerbside garbage bin collection service</w:t>
            </w:r>
            <w:bookmarkEnd w:id="129"/>
          </w:p>
          <w:p w14:paraId="46BB9FEA" w14:textId="77777777" w:rsidR="000367F6" w:rsidRPr="00AC7FED" w:rsidRDefault="000367F6" w:rsidP="00125FEB">
            <w:pPr>
              <w:pStyle w:val="TableTextLeft"/>
            </w:pPr>
            <w:r w:rsidRPr="2901D3FD">
              <w:rPr>
                <w:b/>
                <w:bCs/>
              </w:rPr>
              <w:t>Denominator:</w:t>
            </w:r>
            <w:r>
              <w:t xml:space="preserve"> </w:t>
            </w:r>
            <w:bookmarkStart w:id="130" w:name="OLE_LINK44"/>
            <w:r w:rsidRPr="00620915">
              <w:rPr>
                <w:rFonts w:ascii="Arial" w:hAnsi="Arial"/>
              </w:rPr>
              <w:t>Number of kerbside garbage collection bins</w:t>
            </w:r>
            <w:bookmarkEnd w:id="130"/>
          </w:p>
        </w:tc>
        <w:tc>
          <w:tcPr>
            <w:tcW w:w="1084" w:type="pct"/>
          </w:tcPr>
          <w:p w14:paraId="26F2C08B" w14:textId="77777777" w:rsidR="000367F6" w:rsidRDefault="000367F6" w:rsidP="00125FEB">
            <w:pPr>
              <w:pStyle w:val="TableTextLeft"/>
            </w:pPr>
          </w:p>
        </w:tc>
        <w:tc>
          <w:tcPr>
            <w:tcW w:w="1226" w:type="pct"/>
          </w:tcPr>
          <w:p w14:paraId="49D15F46" w14:textId="77777777" w:rsidR="000367F6" w:rsidRPr="00176CF4" w:rsidRDefault="000367F6" w:rsidP="00125FEB">
            <w:pPr>
              <w:pStyle w:val="TableTextLeft"/>
              <w:rPr>
                <w:highlight w:val="yellow"/>
              </w:rPr>
            </w:pPr>
          </w:p>
        </w:tc>
      </w:tr>
      <w:tr w:rsidR="000367F6" w14:paraId="1BBA1BD5" w14:textId="77777777" w:rsidTr="004A4235">
        <w:trPr>
          <w:cantSplit/>
        </w:trPr>
        <w:tc>
          <w:tcPr>
            <w:tcW w:w="786" w:type="pct"/>
          </w:tcPr>
          <w:p w14:paraId="549A885F" w14:textId="77777777" w:rsidR="000367F6" w:rsidRDefault="000367F6" w:rsidP="00125FEB">
            <w:pPr>
              <w:pStyle w:val="TableTextLeft"/>
            </w:pPr>
            <w:r>
              <w:t xml:space="preserve">WC4 – </w:t>
            </w:r>
            <w:r w:rsidRPr="004D6ACE">
              <w:t>Cost of kerbside recyclables bin collection service</w:t>
            </w:r>
          </w:p>
        </w:tc>
        <w:tc>
          <w:tcPr>
            <w:tcW w:w="786" w:type="pct"/>
          </w:tcPr>
          <w:p w14:paraId="476E9A86" w14:textId="77777777" w:rsidR="000367F6" w:rsidRPr="00AC7FED" w:rsidRDefault="000367F6" w:rsidP="00125FEB">
            <w:pPr>
              <w:pStyle w:val="TableTextLeft"/>
            </w:pPr>
            <w:r>
              <w:t xml:space="preserve">WC4 – </w:t>
            </w:r>
            <w:r w:rsidRPr="004D6ACE">
              <w:t>Cost of kerbside recyclables bin collection service</w:t>
            </w:r>
          </w:p>
        </w:tc>
        <w:tc>
          <w:tcPr>
            <w:tcW w:w="1118" w:type="pct"/>
          </w:tcPr>
          <w:p w14:paraId="792AF220" w14:textId="77777777" w:rsidR="000367F6" w:rsidRDefault="000367F6" w:rsidP="00125FEB">
            <w:pPr>
              <w:pStyle w:val="TableTextLeft"/>
            </w:pPr>
            <w:r w:rsidRPr="2901D3FD">
              <w:rPr>
                <w:b/>
                <w:bCs/>
              </w:rPr>
              <w:t>Numerator:</w:t>
            </w:r>
            <w:r>
              <w:t xml:space="preserve"> </w:t>
            </w:r>
            <w:bookmarkStart w:id="131" w:name="OLE_LINK45"/>
            <w:r w:rsidRPr="00620915">
              <w:rPr>
                <w:rFonts w:ascii="Arial" w:hAnsi="Arial"/>
              </w:rPr>
              <w:t>Direct cost of the kerbside recyclables bin collection service</w:t>
            </w:r>
            <w:bookmarkEnd w:id="131"/>
          </w:p>
          <w:p w14:paraId="7F97A198" w14:textId="77777777" w:rsidR="000367F6" w:rsidRPr="00AC7FED" w:rsidRDefault="000367F6" w:rsidP="00125FEB">
            <w:pPr>
              <w:pStyle w:val="TableTextLeft"/>
            </w:pPr>
            <w:r w:rsidRPr="2901D3FD">
              <w:rPr>
                <w:b/>
                <w:bCs/>
              </w:rPr>
              <w:t>Denominator:</w:t>
            </w:r>
            <w:r>
              <w:t xml:space="preserve"> </w:t>
            </w:r>
            <w:bookmarkStart w:id="132" w:name="OLE_LINK46"/>
            <w:r w:rsidRPr="00620915">
              <w:rPr>
                <w:rFonts w:ascii="Arial" w:hAnsi="Arial"/>
              </w:rPr>
              <w:t>Number of kerbside recyclables collection bins</w:t>
            </w:r>
            <w:bookmarkEnd w:id="132"/>
          </w:p>
        </w:tc>
        <w:tc>
          <w:tcPr>
            <w:tcW w:w="1084" w:type="pct"/>
          </w:tcPr>
          <w:p w14:paraId="771F3AAD" w14:textId="77777777" w:rsidR="000367F6" w:rsidRDefault="000367F6" w:rsidP="00125FEB">
            <w:pPr>
              <w:pStyle w:val="TableTextLeft"/>
            </w:pPr>
          </w:p>
        </w:tc>
        <w:tc>
          <w:tcPr>
            <w:tcW w:w="1226" w:type="pct"/>
          </w:tcPr>
          <w:p w14:paraId="041B05CC" w14:textId="77777777" w:rsidR="000367F6" w:rsidRPr="00176CF4" w:rsidRDefault="000367F6" w:rsidP="00125FEB">
            <w:pPr>
              <w:pStyle w:val="TableTextLeft"/>
              <w:rPr>
                <w:highlight w:val="yellow"/>
              </w:rPr>
            </w:pPr>
            <w:r w:rsidRPr="00021A8D">
              <w:rPr>
                <w:rFonts w:asciiTheme="majorHAnsi" w:eastAsiaTheme="majorEastAsia" w:hAnsiTheme="majorHAnsi" w:cstheme="majorBidi"/>
              </w:rPr>
              <w:t>Direct cost to be defined as limited to the contract cost of collection.</w:t>
            </w:r>
          </w:p>
        </w:tc>
      </w:tr>
      <w:tr w:rsidR="000367F6" w14:paraId="6B0E3ACE" w14:textId="77777777" w:rsidTr="004A4235">
        <w:trPr>
          <w:cantSplit/>
        </w:trPr>
        <w:tc>
          <w:tcPr>
            <w:tcW w:w="786" w:type="pct"/>
          </w:tcPr>
          <w:p w14:paraId="4DCA811C" w14:textId="77777777" w:rsidR="000367F6" w:rsidRDefault="000367F6" w:rsidP="00125FEB">
            <w:pPr>
              <w:pStyle w:val="TableTextLeft"/>
            </w:pPr>
            <w:r>
              <w:t xml:space="preserve">WC5 – </w:t>
            </w:r>
            <w:r w:rsidRPr="004D6ACE">
              <w:t>Kerbside collection waste diverted from landfill (audited)</w:t>
            </w:r>
          </w:p>
        </w:tc>
        <w:tc>
          <w:tcPr>
            <w:tcW w:w="786" w:type="pct"/>
          </w:tcPr>
          <w:p w14:paraId="6CC7FAFE" w14:textId="77777777" w:rsidR="000367F6" w:rsidRDefault="000367F6" w:rsidP="00125FEB">
            <w:pPr>
              <w:pStyle w:val="TableTextLeft"/>
            </w:pPr>
            <w:r>
              <w:t xml:space="preserve">WC5 – </w:t>
            </w:r>
            <w:r w:rsidRPr="004D6ACE">
              <w:t>Kerbside collection waste diverted from landfill (audited)</w:t>
            </w:r>
          </w:p>
        </w:tc>
        <w:tc>
          <w:tcPr>
            <w:tcW w:w="1118" w:type="pct"/>
          </w:tcPr>
          <w:p w14:paraId="4EF4CAB9" w14:textId="77777777" w:rsidR="000367F6" w:rsidRDefault="000367F6" w:rsidP="00125FEB">
            <w:pPr>
              <w:pStyle w:val="TableTextLeft"/>
            </w:pPr>
            <w:r w:rsidRPr="2901D3FD">
              <w:rPr>
                <w:b/>
                <w:bCs/>
              </w:rPr>
              <w:t>Numerator:</w:t>
            </w:r>
            <w:r>
              <w:t xml:space="preserve"> </w:t>
            </w:r>
            <w:bookmarkStart w:id="133" w:name="OLE_LINK47"/>
            <w:r w:rsidRPr="00620915">
              <w:rPr>
                <w:rFonts w:ascii="Arial" w:hAnsi="Arial"/>
              </w:rPr>
              <w:t>Weight of recyclables and green organics collected from kerbside bins</w:t>
            </w:r>
            <w:bookmarkEnd w:id="133"/>
          </w:p>
          <w:p w14:paraId="2011FD24" w14:textId="77777777" w:rsidR="000367F6" w:rsidRPr="2901D3FD" w:rsidRDefault="000367F6" w:rsidP="00125FEB">
            <w:pPr>
              <w:pStyle w:val="TableTextLeft"/>
              <w:rPr>
                <w:b/>
                <w:bCs/>
              </w:rPr>
            </w:pPr>
            <w:r w:rsidRPr="2901D3FD">
              <w:rPr>
                <w:b/>
                <w:bCs/>
              </w:rPr>
              <w:t>Denominator:</w:t>
            </w:r>
            <w:r>
              <w:t xml:space="preserve"> </w:t>
            </w:r>
            <w:bookmarkStart w:id="134" w:name="OLE_LINK48"/>
            <w:r w:rsidRPr="00620915">
              <w:rPr>
                <w:rFonts w:ascii="Arial" w:hAnsi="Arial"/>
              </w:rPr>
              <w:t>Weight of garbage, recyclables and green organics collected from kerbside bins</w:t>
            </w:r>
            <w:bookmarkEnd w:id="134"/>
          </w:p>
        </w:tc>
        <w:tc>
          <w:tcPr>
            <w:tcW w:w="1084" w:type="pct"/>
          </w:tcPr>
          <w:p w14:paraId="6D291110" w14:textId="77777777" w:rsidR="000367F6" w:rsidRPr="00FF1441" w:rsidRDefault="000367F6" w:rsidP="00125FEB">
            <w:pPr>
              <w:pStyle w:val="TableTextLeft"/>
            </w:pPr>
          </w:p>
        </w:tc>
        <w:tc>
          <w:tcPr>
            <w:tcW w:w="1226" w:type="pct"/>
          </w:tcPr>
          <w:p w14:paraId="5B807B7C" w14:textId="77777777" w:rsidR="000367F6" w:rsidRPr="00176CF4" w:rsidRDefault="000367F6" w:rsidP="00125FEB">
            <w:pPr>
              <w:pStyle w:val="TableTextLeft"/>
              <w:rPr>
                <w:rFonts w:asciiTheme="majorHAnsi" w:eastAsiaTheme="majorEastAsia" w:hAnsiTheme="majorHAnsi" w:cstheme="majorBidi"/>
                <w:highlight w:val="yellow"/>
              </w:rPr>
            </w:pPr>
          </w:p>
        </w:tc>
      </w:tr>
    </w:tbl>
    <w:p w14:paraId="1BF2ED38" w14:textId="77777777" w:rsidR="000367F6" w:rsidRDefault="000367F6" w:rsidP="000367F6"/>
    <w:p w14:paraId="518344E6" w14:textId="6B6F566B" w:rsidR="000367F6" w:rsidRPr="004F618A" w:rsidRDefault="000367F6" w:rsidP="000367F6">
      <w:pPr>
        <w:pStyle w:val="Heading2"/>
        <w:rPr>
          <w:rFonts w:asciiTheme="majorHAnsi" w:eastAsiaTheme="majorEastAsia" w:hAnsiTheme="majorHAnsi" w:cstheme="majorBidi"/>
        </w:rPr>
      </w:pPr>
      <w:bookmarkStart w:id="135" w:name="_Toc524957332"/>
      <w:r>
        <w:rPr>
          <w:rFonts w:asciiTheme="majorHAnsi" w:eastAsiaTheme="majorEastAsia" w:hAnsiTheme="majorHAnsi" w:cstheme="majorBidi"/>
        </w:rPr>
        <w:lastRenderedPageBreak/>
        <w:t>Financial performance</w:t>
      </w:r>
      <w:r w:rsidR="004A4235">
        <w:rPr>
          <w:rFonts w:asciiTheme="majorHAnsi" w:eastAsiaTheme="majorEastAsia" w:hAnsiTheme="majorHAnsi" w:cstheme="majorBidi"/>
        </w:rPr>
        <w:t xml:space="preserve"> - audited</w:t>
      </w:r>
      <w:bookmarkEnd w:id="135"/>
    </w:p>
    <w:tbl>
      <w:tblPr>
        <w:tblStyle w:val="TableGrid"/>
        <w:tblW w:w="5000" w:type="pct"/>
        <w:tblLook w:val="04A0" w:firstRow="1" w:lastRow="0" w:firstColumn="1" w:lastColumn="0" w:noHBand="0" w:noVBand="1"/>
      </w:tblPr>
      <w:tblGrid>
        <w:gridCol w:w="2113"/>
        <w:gridCol w:w="2112"/>
        <w:gridCol w:w="3005"/>
        <w:gridCol w:w="2913"/>
        <w:gridCol w:w="3295"/>
      </w:tblGrid>
      <w:tr w:rsidR="000367F6" w14:paraId="48237605" w14:textId="77777777" w:rsidTr="004A4235">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786" w:type="pct"/>
          </w:tcPr>
          <w:p w14:paraId="33F7174D" w14:textId="77777777" w:rsidR="000367F6" w:rsidRDefault="000367F6" w:rsidP="00125FEB">
            <w:pPr>
              <w:pStyle w:val="TableHeadingLeft"/>
            </w:pPr>
            <w:r>
              <w:t>Current indicator</w:t>
            </w:r>
          </w:p>
        </w:tc>
        <w:tc>
          <w:tcPr>
            <w:tcW w:w="786" w:type="pct"/>
          </w:tcPr>
          <w:p w14:paraId="2945C675"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118" w:type="pct"/>
          </w:tcPr>
          <w:p w14:paraId="74DB360A"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084" w:type="pct"/>
          </w:tcPr>
          <w:p w14:paraId="18B51F09"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1226" w:type="pct"/>
          </w:tcPr>
          <w:p w14:paraId="77746A6B"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633A23E1" w14:textId="77777777" w:rsidTr="004A4235">
        <w:trPr>
          <w:cantSplit/>
        </w:trPr>
        <w:tc>
          <w:tcPr>
            <w:tcW w:w="786" w:type="pct"/>
          </w:tcPr>
          <w:p w14:paraId="13736E11" w14:textId="555790FF" w:rsidR="000367F6" w:rsidRPr="00E240A5" w:rsidRDefault="000367F6" w:rsidP="00125FEB">
            <w:pPr>
              <w:pStyle w:val="TableTextLeft"/>
              <w:rPr>
                <w:bCs/>
              </w:rPr>
            </w:pPr>
            <w:r>
              <w:rPr>
                <w:bCs/>
              </w:rPr>
              <w:t>E</w:t>
            </w:r>
            <w:r w:rsidRPr="00E240A5">
              <w:rPr>
                <w:bCs/>
              </w:rPr>
              <w:t xml:space="preserve">1 – </w:t>
            </w:r>
            <w:r w:rsidRPr="00176CF4">
              <w:rPr>
                <w:bCs/>
              </w:rPr>
              <w:t>Average residential rate per residential property assessment</w:t>
            </w:r>
          </w:p>
        </w:tc>
        <w:tc>
          <w:tcPr>
            <w:tcW w:w="786" w:type="pct"/>
          </w:tcPr>
          <w:p w14:paraId="4E524A42" w14:textId="094F49DB" w:rsidR="000367F6" w:rsidRPr="00E240A5" w:rsidRDefault="000367F6" w:rsidP="00125FEB">
            <w:pPr>
              <w:pStyle w:val="TableTextLeft"/>
              <w:rPr>
                <w:bCs/>
              </w:rPr>
            </w:pPr>
            <w:r>
              <w:rPr>
                <w:bCs/>
              </w:rPr>
              <w:t>E</w:t>
            </w:r>
            <w:r w:rsidRPr="00E240A5">
              <w:rPr>
                <w:bCs/>
              </w:rPr>
              <w:t xml:space="preserve">1 – </w:t>
            </w:r>
            <w:r w:rsidRPr="00176CF4">
              <w:rPr>
                <w:bCs/>
              </w:rPr>
              <w:t>Average rate per property assessment</w:t>
            </w:r>
          </w:p>
        </w:tc>
        <w:tc>
          <w:tcPr>
            <w:tcW w:w="1118" w:type="pct"/>
          </w:tcPr>
          <w:p w14:paraId="45F795C6" w14:textId="77777777" w:rsidR="000367F6" w:rsidRDefault="000367F6" w:rsidP="00125FEB">
            <w:pPr>
              <w:pStyle w:val="TableTextLeft"/>
            </w:pPr>
            <w:r w:rsidRPr="2901D3FD">
              <w:rPr>
                <w:b/>
                <w:bCs/>
              </w:rPr>
              <w:t>Numerator:</w:t>
            </w:r>
            <w:r>
              <w:t xml:space="preserve"> Total rate revenue</w:t>
            </w:r>
          </w:p>
          <w:p w14:paraId="4639B7ED" w14:textId="77777777" w:rsidR="000367F6" w:rsidRPr="00C45395" w:rsidRDefault="000367F6" w:rsidP="00125FEB">
            <w:pPr>
              <w:pStyle w:val="TableTextLeft"/>
              <w:rPr>
                <w:b/>
                <w:bCs/>
              </w:rPr>
            </w:pPr>
            <w:r w:rsidRPr="2901D3FD">
              <w:rPr>
                <w:b/>
                <w:bCs/>
              </w:rPr>
              <w:t>Denominator:</w:t>
            </w:r>
            <w:r>
              <w:t xml:space="preserve"> Number of property assessments</w:t>
            </w:r>
          </w:p>
        </w:tc>
        <w:tc>
          <w:tcPr>
            <w:tcW w:w="1084" w:type="pct"/>
          </w:tcPr>
          <w:p w14:paraId="2F51E7A0" w14:textId="77777777" w:rsidR="000367F6" w:rsidRPr="00E240A5" w:rsidRDefault="000367F6" w:rsidP="00125FEB">
            <w:pPr>
              <w:pStyle w:val="TableTextLeft"/>
            </w:pPr>
            <w:r>
              <w:t>Alignment of the LGPRF indicator with the Essential Services Commission’s average rate.</w:t>
            </w:r>
          </w:p>
        </w:tc>
        <w:tc>
          <w:tcPr>
            <w:tcW w:w="1226" w:type="pct"/>
          </w:tcPr>
          <w:p w14:paraId="742FA782" w14:textId="035C9053" w:rsidR="000367F6" w:rsidRPr="004A239A" w:rsidRDefault="00E95AB0" w:rsidP="00125FEB">
            <w:pPr>
              <w:pStyle w:val="TableTextLeft"/>
              <w:rPr>
                <w:highlight w:val="yellow"/>
              </w:rPr>
            </w:pPr>
            <w:r>
              <w:t>S</w:t>
            </w:r>
            <w:r w:rsidR="000367F6" w:rsidRPr="00997A61">
              <w:t>ervice rates and service charges will be excluded from the definition of ‘Total rate revenue’</w:t>
            </w:r>
          </w:p>
        </w:tc>
      </w:tr>
      <w:tr w:rsidR="000367F6" w14:paraId="4793EF12" w14:textId="77777777" w:rsidTr="004A4235">
        <w:trPr>
          <w:cantSplit/>
        </w:trPr>
        <w:tc>
          <w:tcPr>
            <w:tcW w:w="786" w:type="pct"/>
          </w:tcPr>
          <w:p w14:paraId="487F601B" w14:textId="2BCACF93" w:rsidR="000367F6" w:rsidRDefault="000367F6" w:rsidP="00125FEB">
            <w:pPr>
              <w:pStyle w:val="TableTextLeft"/>
              <w:rPr>
                <w:bCs/>
              </w:rPr>
            </w:pPr>
            <w:r>
              <w:rPr>
                <w:bCs/>
              </w:rPr>
              <w:t>E2</w:t>
            </w:r>
            <w:r w:rsidRPr="00E240A5">
              <w:rPr>
                <w:bCs/>
              </w:rPr>
              <w:t xml:space="preserve"> – </w:t>
            </w:r>
            <w:r w:rsidRPr="00176CF4">
              <w:rPr>
                <w:bCs/>
              </w:rPr>
              <w:t>Expenses per property assessment</w:t>
            </w:r>
          </w:p>
        </w:tc>
        <w:tc>
          <w:tcPr>
            <w:tcW w:w="786" w:type="pct"/>
          </w:tcPr>
          <w:p w14:paraId="5996BED4" w14:textId="1E8A0ACE" w:rsidR="000367F6" w:rsidRDefault="000367F6" w:rsidP="00125FEB">
            <w:pPr>
              <w:pStyle w:val="TableTextLeft"/>
              <w:rPr>
                <w:bCs/>
              </w:rPr>
            </w:pPr>
            <w:r>
              <w:rPr>
                <w:bCs/>
              </w:rPr>
              <w:t>E2</w:t>
            </w:r>
            <w:r w:rsidRPr="00E240A5">
              <w:rPr>
                <w:bCs/>
              </w:rPr>
              <w:t xml:space="preserve"> – </w:t>
            </w:r>
            <w:r w:rsidRPr="00176CF4">
              <w:rPr>
                <w:bCs/>
              </w:rPr>
              <w:t>Expenses per property assessment</w:t>
            </w:r>
          </w:p>
        </w:tc>
        <w:tc>
          <w:tcPr>
            <w:tcW w:w="1118" w:type="pct"/>
          </w:tcPr>
          <w:p w14:paraId="0723AEC0" w14:textId="77777777" w:rsidR="000367F6" w:rsidRPr="00C45395" w:rsidRDefault="000367F6" w:rsidP="00125FEB">
            <w:pPr>
              <w:pStyle w:val="TableTextLeft"/>
            </w:pPr>
            <w:r w:rsidRPr="2901D3FD">
              <w:rPr>
                <w:b/>
                <w:bCs/>
              </w:rPr>
              <w:t>Numerator:</w:t>
            </w:r>
            <w:r>
              <w:t xml:space="preserve"> </w:t>
            </w:r>
            <w:r w:rsidRPr="00620915">
              <w:rPr>
                <w:rFonts w:ascii="Arial" w:hAnsi="Arial"/>
              </w:rPr>
              <w:t>Total expenses</w:t>
            </w:r>
          </w:p>
          <w:p w14:paraId="7EF3A628" w14:textId="77777777" w:rsidR="000367F6" w:rsidRPr="2901D3FD" w:rsidRDefault="000367F6" w:rsidP="00125FEB">
            <w:pPr>
              <w:pStyle w:val="TableTextLeft"/>
              <w:rPr>
                <w:b/>
                <w:bCs/>
              </w:rPr>
            </w:pPr>
            <w:r w:rsidRPr="00E240A5">
              <w:rPr>
                <w:b/>
              </w:rPr>
              <w:t>Denominator:</w:t>
            </w:r>
            <w:r>
              <w:t xml:space="preserve"> </w:t>
            </w:r>
            <w:r w:rsidRPr="00620915">
              <w:rPr>
                <w:rFonts w:ascii="Arial" w:hAnsi="Arial"/>
              </w:rPr>
              <w:t>Number of property assessments</w:t>
            </w:r>
          </w:p>
        </w:tc>
        <w:tc>
          <w:tcPr>
            <w:tcW w:w="1084" w:type="pct"/>
          </w:tcPr>
          <w:p w14:paraId="643A4564" w14:textId="77777777" w:rsidR="000367F6" w:rsidRPr="00E240A5" w:rsidRDefault="000367F6" w:rsidP="00125FEB">
            <w:pPr>
              <w:pStyle w:val="TableTextLeft"/>
            </w:pPr>
          </w:p>
        </w:tc>
        <w:tc>
          <w:tcPr>
            <w:tcW w:w="1226" w:type="pct"/>
          </w:tcPr>
          <w:p w14:paraId="2A84E6B8" w14:textId="77777777" w:rsidR="000367F6" w:rsidRPr="004A239A" w:rsidRDefault="000367F6" w:rsidP="00125FEB">
            <w:pPr>
              <w:pStyle w:val="TableTextLeft"/>
              <w:rPr>
                <w:highlight w:val="yellow"/>
              </w:rPr>
            </w:pPr>
          </w:p>
        </w:tc>
      </w:tr>
      <w:tr w:rsidR="000367F6" w14:paraId="52BE5BE2" w14:textId="77777777" w:rsidTr="004A4235">
        <w:trPr>
          <w:cantSplit/>
        </w:trPr>
        <w:tc>
          <w:tcPr>
            <w:tcW w:w="786" w:type="pct"/>
          </w:tcPr>
          <w:p w14:paraId="1147514B" w14:textId="30CD307E" w:rsidR="000367F6" w:rsidRDefault="000367F6" w:rsidP="00125FEB">
            <w:pPr>
              <w:pStyle w:val="TableTextLeft"/>
              <w:rPr>
                <w:bCs/>
              </w:rPr>
            </w:pPr>
            <w:r>
              <w:rPr>
                <w:bCs/>
              </w:rPr>
              <w:t>E3</w:t>
            </w:r>
            <w:r w:rsidRPr="00E240A5">
              <w:rPr>
                <w:bCs/>
              </w:rPr>
              <w:t xml:space="preserve"> – </w:t>
            </w:r>
            <w:r w:rsidRPr="009840EA">
              <w:rPr>
                <w:bCs/>
              </w:rPr>
              <w:t>Resignations and terminations compared to average staff</w:t>
            </w:r>
          </w:p>
        </w:tc>
        <w:tc>
          <w:tcPr>
            <w:tcW w:w="786" w:type="pct"/>
          </w:tcPr>
          <w:p w14:paraId="78067638" w14:textId="77777777" w:rsidR="000367F6" w:rsidRDefault="000367F6" w:rsidP="00125FEB">
            <w:pPr>
              <w:pStyle w:val="TableTextLeft"/>
              <w:rPr>
                <w:bCs/>
              </w:rPr>
            </w:pPr>
          </w:p>
        </w:tc>
        <w:tc>
          <w:tcPr>
            <w:tcW w:w="1118" w:type="pct"/>
          </w:tcPr>
          <w:p w14:paraId="2AF24997" w14:textId="77777777" w:rsidR="000367F6" w:rsidRPr="00C45395" w:rsidRDefault="000367F6" w:rsidP="00125FEB">
            <w:pPr>
              <w:pStyle w:val="TableTextLeft"/>
            </w:pPr>
            <w:r w:rsidRPr="2901D3FD">
              <w:rPr>
                <w:b/>
                <w:bCs/>
              </w:rPr>
              <w:t>Numerator:</w:t>
            </w:r>
            <w:r>
              <w:t xml:space="preserve"> N/A</w:t>
            </w:r>
          </w:p>
          <w:p w14:paraId="2BFDFA73" w14:textId="77777777" w:rsidR="000367F6" w:rsidRPr="2901D3FD" w:rsidRDefault="000367F6" w:rsidP="00125FEB">
            <w:pPr>
              <w:pStyle w:val="TableTextLeft"/>
              <w:rPr>
                <w:b/>
                <w:bCs/>
              </w:rPr>
            </w:pPr>
            <w:r w:rsidRPr="00E240A5">
              <w:rPr>
                <w:b/>
              </w:rPr>
              <w:t>Denominator:</w:t>
            </w:r>
            <w:r>
              <w:t xml:space="preserve"> </w:t>
            </w:r>
            <w:r w:rsidRPr="00E240A5">
              <w:rPr>
                <w:bCs/>
              </w:rPr>
              <w:t>N/A</w:t>
            </w:r>
          </w:p>
        </w:tc>
        <w:tc>
          <w:tcPr>
            <w:tcW w:w="1084" w:type="pct"/>
          </w:tcPr>
          <w:p w14:paraId="497DEA63" w14:textId="77777777" w:rsidR="000367F6" w:rsidRPr="00E240A5" w:rsidRDefault="000367F6" w:rsidP="00125FEB">
            <w:pPr>
              <w:pStyle w:val="TableTextLeft"/>
            </w:pPr>
            <w:r w:rsidRPr="2901D3FD">
              <w:rPr>
                <w:rFonts w:asciiTheme="majorHAnsi" w:eastAsiaTheme="majorEastAsia" w:hAnsiTheme="majorHAnsi" w:cstheme="majorBidi"/>
              </w:rPr>
              <w:t>Reclassify E3 from an efficiency measure to a sustainable capacity measure</w:t>
            </w:r>
          </w:p>
        </w:tc>
        <w:tc>
          <w:tcPr>
            <w:tcW w:w="1226" w:type="pct"/>
          </w:tcPr>
          <w:p w14:paraId="7E95C548" w14:textId="77777777" w:rsidR="000367F6" w:rsidRPr="004A239A" w:rsidRDefault="000367F6" w:rsidP="00125FEB">
            <w:pPr>
              <w:pStyle w:val="TableTextLeft"/>
              <w:rPr>
                <w:highlight w:val="yellow"/>
              </w:rPr>
            </w:pPr>
          </w:p>
        </w:tc>
      </w:tr>
      <w:tr w:rsidR="000367F6" w14:paraId="5C97F976" w14:textId="77777777" w:rsidTr="004A4235">
        <w:trPr>
          <w:cantSplit/>
        </w:trPr>
        <w:tc>
          <w:tcPr>
            <w:tcW w:w="786" w:type="pct"/>
          </w:tcPr>
          <w:p w14:paraId="6BD7C956" w14:textId="4ACA1954" w:rsidR="000367F6" w:rsidRDefault="000367F6" w:rsidP="00125FEB">
            <w:pPr>
              <w:pStyle w:val="TableTextLeft"/>
              <w:rPr>
                <w:bCs/>
              </w:rPr>
            </w:pPr>
            <w:r>
              <w:rPr>
                <w:bCs/>
              </w:rPr>
              <w:t>L</w:t>
            </w:r>
            <w:r w:rsidRPr="00E240A5">
              <w:rPr>
                <w:bCs/>
              </w:rPr>
              <w:t xml:space="preserve">1 – </w:t>
            </w:r>
            <w:r w:rsidRPr="009840EA">
              <w:rPr>
                <w:bCs/>
              </w:rPr>
              <w:t>Current assets compared to current liabilities</w:t>
            </w:r>
          </w:p>
        </w:tc>
        <w:tc>
          <w:tcPr>
            <w:tcW w:w="786" w:type="pct"/>
          </w:tcPr>
          <w:p w14:paraId="5053D915" w14:textId="463A9743" w:rsidR="000367F6" w:rsidRDefault="000367F6" w:rsidP="00125FEB">
            <w:pPr>
              <w:pStyle w:val="TableTextLeft"/>
              <w:rPr>
                <w:bCs/>
              </w:rPr>
            </w:pPr>
            <w:r>
              <w:rPr>
                <w:bCs/>
              </w:rPr>
              <w:t>L</w:t>
            </w:r>
            <w:r w:rsidRPr="00E240A5">
              <w:rPr>
                <w:bCs/>
              </w:rPr>
              <w:t xml:space="preserve">1 – </w:t>
            </w:r>
            <w:r w:rsidRPr="009840EA">
              <w:rPr>
                <w:bCs/>
              </w:rPr>
              <w:t>Current assets compared to current liabilities</w:t>
            </w:r>
          </w:p>
        </w:tc>
        <w:tc>
          <w:tcPr>
            <w:tcW w:w="1118" w:type="pct"/>
          </w:tcPr>
          <w:p w14:paraId="3BBBE9C0" w14:textId="77777777" w:rsidR="000367F6" w:rsidRPr="00C45395" w:rsidRDefault="000367F6" w:rsidP="00125FEB">
            <w:pPr>
              <w:pStyle w:val="TableTextLeft"/>
            </w:pPr>
            <w:r w:rsidRPr="2901D3FD">
              <w:rPr>
                <w:b/>
                <w:bCs/>
              </w:rPr>
              <w:t>Numerator:</w:t>
            </w:r>
            <w:r>
              <w:t xml:space="preserve"> </w:t>
            </w:r>
            <w:r w:rsidRPr="00F901EA">
              <w:rPr>
                <w:rFonts w:ascii="Arial" w:hAnsi="Arial"/>
              </w:rPr>
              <w:t>Current assets</w:t>
            </w:r>
          </w:p>
          <w:p w14:paraId="33032C8A" w14:textId="77777777" w:rsidR="000367F6" w:rsidRPr="2901D3FD" w:rsidRDefault="000367F6" w:rsidP="00125FEB">
            <w:pPr>
              <w:pStyle w:val="TableTextLeft"/>
              <w:rPr>
                <w:b/>
                <w:bCs/>
              </w:rPr>
            </w:pPr>
            <w:r w:rsidRPr="00E240A5">
              <w:rPr>
                <w:b/>
              </w:rPr>
              <w:t>Denominator:</w:t>
            </w:r>
            <w:r>
              <w:t xml:space="preserve"> </w:t>
            </w:r>
            <w:r w:rsidRPr="00F901EA">
              <w:rPr>
                <w:rFonts w:ascii="Arial" w:hAnsi="Arial"/>
              </w:rPr>
              <w:t>Current liabilities</w:t>
            </w:r>
          </w:p>
        </w:tc>
        <w:tc>
          <w:tcPr>
            <w:tcW w:w="1084" w:type="pct"/>
          </w:tcPr>
          <w:p w14:paraId="1BD0700B" w14:textId="77777777" w:rsidR="000367F6" w:rsidRPr="00E240A5" w:rsidRDefault="000367F6" w:rsidP="00125FEB">
            <w:pPr>
              <w:pStyle w:val="TableTextLeft"/>
            </w:pPr>
          </w:p>
        </w:tc>
        <w:tc>
          <w:tcPr>
            <w:tcW w:w="1226" w:type="pct"/>
          </w:tcPr>
          <w:p w14:paraId="26671B88" w14:textId="77777777" w:rsidR="000367F6" w:rsidRPr="004A239A" w:rsidRDefault="000367F6" w:rsidP="00125FEB">
            <w:pPr>
              <w:pStyle w:val="TableTextLeft"/>
              <w:rPr>
                <w:highlight w:val="yellow"/>
              </w:rPr>
            </w:pPr>
          </w:p>
        </w:tc>
      </w:tr>
      <w:tr w:rsidR="000367F6" w14:paraId="54A190B0" w14:textId="77777777" w:rsidTr="004A4235">
        <w:trPr>
          <w:cantSplit/>
        </w:trPr>
        <w:tc>
          <w:tcPr>
            <w:tcW w:w="786" w:type="pct"/>
          </w:tcPr>
          <w:p w14:paraId="4D4A0187" w14:textId="50C9C6D2" w:rsidR="000367F6" w:rsidRDefault="000367F6" w:rsidP="00125FEB">
            <w:pPr>
              <w:pStyle w:val="TableTextLeft"/>
              <w:rPr>
                <w:bCs/>
              </w:rPr>
            </w:pPr>
            <w:r>
              <w:rPr>
                <w:bCs/>
              </w:rPr>
              <w:t>L2</w:t>
            </w:r>
            <w:r w:rsidRPr="00E240A5">
              <w:rPr>
                <w:bCs/>
              </w:rPr>
              <w:t xml:space="preserve"> – </w:t>
            </w:r>
            <w:r w:rsidRPr="009840EA">
              <w:rPr>
                <w:bCs/>
              </w:rPr>
              <w:t>Unrestricted cash compared to current liabilities</w:t>
            </w:r>
          </w:p>
        </w:tc>
        <w:tc>
          <w:tcPr>
            <w:tcW w:w="786" w:type="pct"/>
          </w:tcPr>
          <w:p w14:paraId="2B2973D5" w14:textId="67DD4C30" w:rsidR="000367F6" w:rsidRDefault="000367F6" w:rsidP="00125FEB">
            <w:pPr>
              <w:pStyle w:val="TableTextLeft"/>
              <w:rPr>
                <w:bCs/>
              </w:rPr>
            </w:pPr>
            <w:r>
              <w:rPr>
                <w:bCs/>
              </w:rPr>
              <w:t>L2</w:t>
            </w:r>
            <w:r w:rsidRPr="00E240A5">
              <w:rPr>
                <w:bCs/>
              </w:rPr>
              <w:t xml:space="preserve"> – </w:t>
            </w:r>
            <w:r w:rsidRPr="009840EA">
              <w:rPr>
                <w:bCs/>
              </w:rPr>
              <w:t>Unrestricted cash compared to current liabilities</w:t>
            </w:r>
          </w:p>
        </w:tc>
        <w:tc>
          <w:tcPr>
            <w:tcW w:w="1118" w:type="pct"/>
          </w:tcPr>
          <w:p w14:paraId="704D7969" w14:textId="77777777" w:rsidR="000367F6" w:rsidRPr="00C45395" w:rsidRDefault="000367F6" w:rsidP="00125FEB">
            <w:pPr>
              <w:pStyle w:val="TableTextLeft"/>
            </w:pPr>
            <w:r w:rsidRPr="2901D3FD">
              <w:rPr>
                <w:b/>
                <w:bCs/>
              </w:rPr>
              <w:t>Numerator:</w:t>
            </w:r>
            <w:r>
              <w:t xml:space="preserve"> </w:t>
            </w:r>
            <w:r w:rsidRPr="00F901EA">
              <w:rPr>
                <w:rFonts w:ascii="Arial" w:hAnsi="Arial"/>
              </w:rPr>
              <w:t>Unrestricted cash</w:t>
            </w:r>
          </w:p>
          <w:p w14:paraId="67379279" w14:textId="77777777" w:rsidR="000367F6" w:rsidRPr="2901D3FD" w:rsidRDefault="000367F6" w:rsidP="00125FEB">
            <w:pPr>
              <w:pStyle w:val="TableTextLeft"/>
              <w:rPr>
                <w:b/>
                <w:bCs/>
              </w:rPr>
            </w:pPr>
            <w:r w:rsidRPr="00E240A5">
              <w:rPr>
                <w:b/>
              </w:rPr>
              <w:t>Denominator:</w:t>
            </w:r>
            <w:r>
              <w:t xml:space="preserve"> </w:t>
            </w:r>
            <w:r w:rsidRPr="00F901EA">
              <w:rPr>
                <w:rFonts w:ascii="Arial" w:hAnsi="Arial"/>
              </w:rPr>
              <w:t>Current liabilities</w:t>
            </w:r>
          </w:p>
        </w:tc>
        <w:tc>
          <w:tcPr>
            <w:tcW w:w="1084" w:type="pct"/>
          </w:tcPr>
          <w:p w14:paraId="59FB2A5C" w14:textId="77777777" w:rsidR="000367F6" w:rsidRPr="00E240A5" w:rsidRDefault="000367F6" w:rsidP="00125FEB">
            <w:pPr>
              <w:pStyle w:val="TableTextLeft"/>
            </w:pPr>
          </w:p>
        </w:tc>
        <w:tc>
          <w:tcPr>
            <w:tcW w:w="1226" w:type="pct"/>
          </w:tcPr>
          <w:p w14:paraId="1394F5AC" w14:textId="77777777" w:rsidR="000367F6" w:rsidRPr="004A239A" w:rsidRDefault="000367F6" w:rsidP="00125FEB">
            <w:pPr>
              <w:pStyle w:val="TableTextLeft"/>
              <w:rPr>
                <w:highlight w:val="yellow"/>
              </w:rPr>
            </w:pPr>
          </w:p>
        </w:tc>
      </w:tr>
      <w:tr w:rsidR="000367F6" w14:paraId="0F7BB1B2" w14:textId="77777777" w:rsidTr="004A4235">
        <w:trPr>
          <w:cantSplit/>
        </w:trPr>
        <w:tc>
          <w:tcPr>
            <w:tcW w:w="786" w:type="pct"/>
          </w:tcPr>
          <w:p w14:paraId="55389B89" w14:textId="2FC0CED7" w:rsidR="000367F6" w:rsidRDefault="000367F6" w:rsidP="00125FEB">
            <w:pPr>
              <w:pStyle w:val="TableTextLeft"/>
              <w:rPr>
                <w:bCs/>
              </w:rPr>
            </w:pPr>
            <w:r>
              <w:rPr>
                <w:bCs/>
              </w:rPr>
              <w:t>O</w:t>
            </w:r>
            <w:r w:rsidRPr="00E240A5">
              <w:rPr>
                <w:bCs/>
              </w:rPr>
              <w:t xml:space="preserve">1 – </w:t>
            </w:r>
            <w:r w:rsidRPr="009720B4">
              <w:rPr>
                <w:bCs/>
              </w:rPr>
              <w:t>Asset renewal compared to depreciation</w:t>
            </w:r>
          </w:p>
        </w:tc>
        <w:tc>
          <w:tcPr>
            <w:tcW w:w="786" w:type="pct"/>
          </w:tcPr>
          <w:p w14:paraId="77B3AA50" w14:textId="12CBDC2F" w:rsidR="000367F6" w:rsidRDefault="000367F6" w:rsidP="00125FEB">
            <w:pPr>
              <w:pStyle w:val="TableTextLeft"/>
              <w:rPr>
                <w:bCs/>
              </w:rPr>
            </w:pPr>
            <w:r>
              <w:rPr>
                <w:bCs/>
              </w:rPr>
              <w:t>O</w:t>
            </w:r>
            <w:r w:rsidRPr="00E240A5">
              <w:rPr>
                <w:bCs/>
              </w:rPr>
              <w:t xml:space="preserve">1 – </w:t>
            </w:r>
            <w:r w:rsidRPr="009720B4">
              <w:rPr>
                <w:bCs/>
              </w:rPr>
              <w:t>Asset renewal compared to depreciation</w:t>
            </w:r>
          </w:p>
        </w:tc>
        <w:tc>
          <w:tcPr>
            <w:tcW w:w="1118" w:type="pct"/>
          </w:tcPr>
          <w:p w14:paraId="4299AD35" w14:textId="77777777" w:rsidR="000367F6" w:rsidRDefault="000367F6" w:rsidP="00125FEB">
            <w:pPr>
              <w:pStyle w:val="TableTextLeft"/>
            </w:pPr>
            <w:r w:rsidRPr="2901D3FD">
              <w:rPr>
                <w:b/>
                <w:bCs/>
              </w:rPr>
              <w:t>Numerator:</w:t>
            </w:r>
            <w:r>
              <w:t xml:space="preserve"> Asset renewal and upgrade expense</w:t>
            </w:r>
          </w:p>
          <w:p w14:paraId="1C96A4B2" w14:textId="77777777" w:rsidR="000367F6" w:rsidRPr="2901D3FD" w:rsidRDefault="000367F6" w:rsidP="00125FEB">
            <w:pPr>
              <w:pStyle w:val="TableTextLeft"/>
              <w:rPr>
                <w:b/>
                <w:bCs/>
              </w:rPr>
            </w:pPr>
            <w:r w:rsidRPr="2901D3FD">
              <w:rPr>
                <w:b/>
                <w:bCs/>
              </w:rPr>
              <w:t>Denominator:</w:t>
            </w:r>
            <w:r>
              <w:t xml:space="preserve"> Asset depreciation</w:t>
            </w:r>
          </w:p>
        </w:tc>
        <w:tc>
          <w:tcPr>
            <w:tcW w:w="1084" w:type="pct"/>
          </w:tcPr>
          <w:p w14:paraId="5A38FD5B" w14:textId="77777777" w:rsidR="000367F6" w:rsidRPr="00E240A5" w:rsidRDefault="000367F6" w:rsidP="00125FEB">
            <w:pPr>
              <w:pStyle w:val="TableTextLeft"/>
            </w:pPr>
            <w:r>
              <w:t>Replace O1 with VAGO’s renewal gap indicator.</w:t>
            </w:r>
          </w:p>
        </w:tc>
        <w:tc>
          <w:tcPr>
            <w:tcW w:w="1226" w:type="pct"/>
          </w:tcPr>
          <w:p w14:paraId="575C6AD7" w14:textId="77777777" w:rsidR="000367F6" w:rsidRPr="004A239A" w:rsidRDefault="000367F6" w:rsidP="00125FEB">
            <w:pPr>
              <w:pStyle w:val="TableTextLeft"/>
              <w:rPr>
                <w:highlight w:val="yellow"/>
              </w:rPr>
            </w:pPr>
          </w:p>
        </w:tc>
      </w:tr>
      <w:tr w:rsidR="000367F6" w14:paraId="640D0899" w14:textId="77777777" w:rsidTr="004A4235">
        <w:trPr>
          <w:cantSplit/>
        </w:trPr>
        <w:tc>
          <w:tcPr>
            <w:tcW w:w="786" w:type="pct"/>
          </w:tcPr>
          <w:p w14:paraId="175CA93F" w14:textId="31CAB4E4" w:rsidR="000367F6" w:rsidRDefault="000367F6" w:rsidP="00125FEB">
            <w:pPr>
              <w:pStyle w:val="TableTextLeft"/>
              <w:rPr>
                <w:bCs/>
              </w:rPr>
            </w:pPr>
            <w:r>
              <w:rPr>
                <w:bCs/>
              </w:rPr>
              <w:t>O2</w:t>
            </w:r>
            <w:r w:rsidRPr="00E240A5">
              <w:rPr>
                <w:bCs/>
              </w:rPr>
              <w:t xml:space="preserve"> – </w:t>
            </w:r>
            <w:r w:rsidRPr="009720B4">
              <w:rPr>
                <w:bCs/>
              </w:rPr>
              <w:t>Loans and borrowings compared to rates</w:t>
            </w:r>
          </w:p>
        </w:tc>
        <w:tc>
          <w:tcPr>
            <w:tcW w:w="786" w:type="pct"/>
          </w:tcPr>
          <w:p w14:paraId="58D59679" w14:textId="488A630C" w:rsidR="000367F6" w:rsidRDefault="000367F6" w:rsidP="00125FEB">
            <w:pPr>
              <w:pStyle w:val="TableTextLeft"/>
              <w:rPr>
                <w:bCs/>
              </w:rPr>
            </w:pPr>
            <w:r>
              <w:rPr>
                <w:bCs/>
              </w:rPr>
              <w:t>O2</w:t>
            </w:r>
            <w:r w:rsidRPr="00E240A5">
              <w:rPr>
                <w:bCs/>
              </w:rPr>
              <w:t xml:space="preserve"> – </w:t>
            </w:r>
            <w:r w:rsidRPr="009720B4">
              <w:rPr>
                <w:bCs/>
              </w:rPr>
              <w:t>Loans and borrowings compared to rates</w:t>
            </w:r>
          </w:p>
        </w:tc>
        <w:tc>
          <w:tcPr>
            <w:tcW w:w="1118" w:type="pct"/>
          </w:tcPr>
          <w:p w14:paraId="14FA8FD4" w14:textId="77777777" w:rsidR="000367F6" w:rsidRPr="00C45395" w:rsidRDefault="000367F6" w:rsidP="00125FEB">
            <w:pPr>
              <w:pStyle w:val="TableTextLeft"/>
            </w:pPr>
            <w:r w:rsidRPr="2901D3FD">
              <w:rPr>
                <w:b/>
                <w:bCs/>
              </w:rPr>
              <w:t>Numerator:</w:t>
            </w:r>
            <w:r>
              <w:t xml:space="preserve"> </w:t>
            </w:r>
            <w:r w:rsidRPr="00DA45BE">
              <w:rPr>
                <w:rFonts w:ascii="Arial" w:hAnsi="Arial"/>
              </w:rPr>
              <w:t>Interest bearing loans and borrowings</w:t>
            </w:r>
          </w:p>
          <w:p w14:paraId="6B6C72C2" w14:textId="77777777" w:rsidR="000367F6" w:rsidRPr="2901D3FD" w:rsidRDefault="000367F6" w:rsidP="00125FEB">
            <w:pPr>
              <w:pStyle w:val="TableTextLeft"/>
              <w:rPr>
                <w:b/>
                <w:bCs/>
              </w:rPr>
            </w:pPr>
            <w:r w:rsidRPr="00E240A5">
              <w:rPr>
                <w:b/>
              </w:rPr>
              <w:t>Denominator:</w:t>
            </w:r>
            <w:r>
              <w:t xml:space="preserve"> </w:t>
            </w:r>
            <w:r w:rsidRPr="00DA45BE">
              <w:rPr>
                <w:rFonts w:ascii="Arial" w:hAnsi="Arial"/>
              </w:rPr>
              <w:t>Rate revenue</w:t>
            </w:r>
          </w:p>
        </w:tc>
        <w:tc>
          <w:tcPr>
            <w:tcW w:w="1084" w:type="pct"/>
          </w:tcPr>
          <w:p w14:paraId="3A7B65E7" w14:textId="77777777" w:rsidR="000367F6" w:rsidRPr="00E240A5" w:rsidRDefault="000367F6" w:rsidP="00125FEB">
            <w:pPr>
              <w:pStyle w:val="TableTextLeft"/>
            </w:pPr>
          </w:p>
        </w:tc>
        <w:tc>
          <w:tcPr>
            <w:tcW w:w="1226" w:type="pct"/>
          </w:tcPr>
          <w:p w14:paraId="2B011846" w14:textId="77777777" w:rsidR="000367F6" w:rsidRPr="004A239A" w:rsidRDefault="000367F6" w:rsidP="00125FEB">
            <w:pPr>
              <w:pStyle w:val="TableTextLeft"/>
              <w:rPr>
                <w:highlight w:val="yellow"/>
              </w:rPr>
            </w:pPr>
          </w:p>
        </w:tc>
      </w:tr>
      <w:tr w:rsidR="000367F6" w14:paraId="3111EB1D" w14:textId="77777777" w:rsidTr="004A4235">
        <w:trPr>
          <w:cantSplit/>
        </w:trPr>
        <w:tc>
          <w:tcPr>
            <w:tcW w:w="786" w:type="pct"/>
          </w:tcPr>
          <w:p w14:paraId="630FC73F" w14:textId="0006A37F" w:rsidR="000367F6" w:rsidRDefault="000367F6" w:rsidP="00125FEB">
            <w:pPr>
              <w:pStyle w:val="TableTextLeft"/>
              <w:rPr>
                <w:bCs/>
              </w:rPr>
            </w:pPr>
            <w:r>
              <w:rPr>
                <w:bCs/>
              </w:rPr>
              <w:t>O3</w:t>
            </w:r>
            <w:r w:rsidRPr="00E240A5">
              <w:rPr>
                <w:bCs/>
              </w:rPr>
              <w:t xml:space="preserve"> – </w:t>
            </w:r>
            <w:r w:rsidRPr="009720B4">
              <w:rPr>
                <w:bCs/>
              </w:rPr>
              <w:t>Loans and borrowings repayments compared to rates</w:t>
            </w:r>
          </w:p>
        </w:tc>
        <w:tc>
          <w:tcPr>
            <w:tcW w:w="786" w:type="pct"/>
          </w:tcPr>
          <w:p w14:paraId="6F5BAAC7" w14:textId="19BAF457" w:rsidR="000367F6" w:rsidRDefault="000367F6" w:rsidP="00125FEB">
            <w:pPr>
              <w:pStyle w:val="TableTextLeft"/>
              <w:rPr>
                <w:bCs/>
              </w:rPr>
            </w:pPr>
            <w:r>
              <w:rPr>
                <w:bCs/>
              </w:rPr>
              <w:t>O3</w:t>
            </w:r>
            <w:r w:rsidRPr="00E240A5">
              <w:rPr>
                <w:bCs/>
              </w:rPr>
              <w:t xml:space="preserve"> – </w:t>
            </w:r>
            <w:r w:rsidRPr="009720B4">
              <w:rPr>
                <w:bCs/>
              </w:rPr>
              <w:t>Loans and borrowings repayments compared to rates</w:t>
            </w:r>
          </w:p>
        </w:tc>
        <w:tc>
          <w:tcPr>
            <w:tcW w:w="1118" w:type="pct"/>
          </w:tcPr>
          <w:p w14:paraId="2AB38DE7" w14:textId="77777777" w:rsidR="000367F6" w:rsidRPr="00C45395" w:rsidRDefault="000367F6" w:rsidP="00125FEB">
            <w:pPr>
              <w:pStyle w:val="TableTextLeft"/>
            </w:pPr>
            <w:r w:rsidRPr="2901D3FD">
              <w:rPr>
                <w:b/>
                <w:bCs/>
              </w:rPr>
              <w:t>Numerator:</w:t>
            </w:r>
            <w:r>
              <w:t xml:space="preserve"> </w:t>
            </w:r>
            <w:r w:rsidRPr="00DA45BE">
              <w:rPr>
                <w:rFonts w:ascii="Arial" w:hAnsi="Arial"/>
              </w:rPr>
              <w:t>Interest and principal repayments on interest bearing loans and borrowings</w:t>
            </w:r>
          </w:p>
          <w:p w14:paraId="4557A944" w14:textId="77777777" w:rsidR="000367F6" w:rsidRPr="2901D3FD" w:rsidRDefault="000367F6" w:rsidP="00125FEB">
            <w:pPr>
              <w:pStyle w:val="TableTextLeft"/>
              <w:rPr>
                <w:b/>
                <w:bCs/>
              </w:rPr>
            </w:pPr>
            <w:r w:rsidRPr="00E240A5">
              <w:rPr>
                <w:b/>
              </w:rPr>
              <w:t>Denominator:</w:t>
            </w:r>
            <w:r>
              <w:t xml:space="preserve"> </w:t>
            </w:r>
            <w:r w:rsidRPr="00DA45BE">
              <w:rPr>
                <w:rFonts w:ascii="Arial" w:hAnsi="Arial"/>
              </w:rPr>
              <w:t>Rate revenue</w:t>
            </w:r>
          </w:p>
        </w:tc>
        <w:tc>
          <w:tcPr>
            <w:tcW w:w="1084" w:type="pct"/>
          </w:tcPr>
          <w:p w14:paraId="4F056115" w14:textId="77777777" w:rsidR="000367F6" w:rsidRPr="00E240A5" w:rsidRDefault="000367F6" w:rsidP="00125FEB">
            <w:pPr>
              <w:pStyle w:val="TableTextLeft"/>
            </w:pPr>
          </w:p>
        </w:tc>
        <w:tc>
          <w:tcPr>
            <w:tcW w:w="1226" w:type="pct"/>
          </w:tcPr>
          <w:p w14:paraId="1C6A3221" w14:textId="77777777" w:rsidR="000367F6" w:rsidRPr="004A239A" w:rsidRDefault="000367F6" w:rsidP="00125FEB">
            <w:pPr>
              <w:pStyle w:val="TableTextLeft"/>
              <w:rPr>
                <w:highlight w:val="yellow"/>
              </w:rPr>
            </w:pPr>
          </w:p>
        </w:tc>
      </w:tr>
      <w:tr w:rsidR="000367F6" w14:paraId="5B842BF1" w14:textId="77777777" w:rsidTr="004A4235">
        <w:trPr>
          <w:cantSplit/>
        </w:trPr>
        <w:tc>
          <w:tcPr>
            <w:tcW w:w="786" w:type="pct"/>
          </w:tcPr>
          <w:p w14:paraId="17758A2F" w14:textId="343C5FBC" w:rsidR="000367F6" w:rsidRDefault="000367F6" w:rsidP="00125FEB">
            <w:pPr>
              <w:pStyle w:val="TableTextLeft"/>
              <w:rPr>
                <w:bCs/>
              </w:rPr>
            </w:pPr>
            <w:r>
              <w:rPr>
                <w:bCs/>
              </w:rPr>
              <w:t>O4</w:t>
            </w:r>
            <w:r w:rsidRPr="00E240A5">
              <w:rPr>
                <w:bCs/>
              </w:rPr>
              <w:t xml:space="preserve"> – </w:t>
            </w:r>
            <w:r w:rsidRPr="009720B4">
              <w:rPr>
                <w:bCs/>
              </w:rPr>
              <w:t>Non-current liabilities compared to own source revenue</w:t>
            </w:r>
          </w:p>
        </w:tc>
        <w:tc>
          <w:tcPr>
            <w:tcW w:w="786" w:type="pct"/>
          </w:tcPr>
          <w:p w14:paraId="1342EDF7" w14:textId="0B31844A" w:rsidR="000367F6" w:rsidRDefault="000367F6" w:rsidP="00125FEB">
            <w:pPr>
              <w:pStyle w:val="TableTextLeft"/>
              <w:rPr>
                <w:bCs/>
              </w:rPr>
            </w:pPr>
            <w:r>
              <w:rPr>
                <w:bCs/>
              </w:rPr>
              <w:t>O4</w:t>
            </w:r>
            <w:r w:rsidRPr="00E240A5">
              <w:rPr>
                <w:bCs/>
              </w:rPr>
              <w:t xml:space="preserve"> – </w:t>
            </w:r>
            <w:r w:rsidRPr="009720B4">
              <w:rPr>
                <w:bCs/>
              </w:rPr>
              <w:t>Non-current liabilities compared to own source revenue</w:t>
            </w:r>
          </w:p>
        </w:tc>
        <w:tc>
          <w:tcPr>
            <w:tcW w:w="1118" w:type="pct"/>
          </w:tcPr>
          <w:p w14:paraId="09AFDBC0" w14:textId="77777777" w:rsidR="000367F6" w:rsidRPr="00C45395" w:rsidRDefault="000367F6" w:rsidP="00125FEB">
            <w:pPr>
              <w:pStyle w:val="TableTextLeft"/>
            </w:pPr>
            <w:r w:rsidRPr="2901D3FD">
              <w:rPr>
                <w:b/>
                <w:bCs/>
              </w:rPr>
              <w:t>Numerator:</w:t>
            </w:r>
            <w:r>
              <w:t xml:space="preserve"> </w:t>
            </w:r>
            <w:r w:rsidRPr="00DA45BE">
              <w:rPr>
                <w:rFonts w:ascii="Arial" w:hAnsi="Arial"/>
              </w:rPr>
              <w:t>Non-current liabilities</w:t>
            </w:r>
          </w:p>
          <w:p w14:paraId="3A8DFF03" w14:textId="77777777" w:rsidR="000367F6" w:rsidRPr="2901D3FD" w:rsidRDefault="000367F6" w:rsidP="00125FEB">
            <w:pPr>
              <w:pStyle w:val="TableTextLeft"/>
              <w:rPr>
                <w:b/>
                <w:bCs/>
              </w:rPr>
            </w:pPr>
            <w:r w:rsidRPr="00E240A5">
              <w:rPr>
                <w:b/>
              </w:rPr>
              <w:t>Denominator:</w:t>
            </w:r>
            <w:r>
              <w:t xml:space="preserve"> </w:t>
            </w:r>
            <w:r w:rsidRPr="00DA45BE">
              <w:rPr>
                <w:rFonts w:ascii="Arial" w:hAnsi="Arial"/>
              </w:rPr>
              <w:t>Own source revenue</w:t>
            </w:r>
          </w:p>
        </w:tc>
        <w:tc>
          <w:tcPr>
            <w:tcW w:w="1084" w:type="pct"/>
          </w:tcPr>
          <w:p w14:paraId="747CDAA5" w14:textId="77777777" w:rsidR="000367F6" w:rsidRPr="00E240A5" w:rsidRDefault="000367F6" w:rsidP="00125FEB">
            <w:pPr>
              <w:pStyle w:val="TableTextLeft"/>
            </w:pPr>
          </w:p>
        </w:tc>
        <w:tc>
          <w:tcPr>
            <w:tcW w:w="1226" w:type="pct"/>
          </w:tcPr>
          <w:p w14:paraId="74DCF3DC" w14:textId="77777777" w:rsidR="000367F6" w:rsidRPr="004A239A" w:rsidRDefault="000367F6" w:rsidP="00125FEB">
            <w:pPr>
              <w:pStyle w:val="TableTextLeft"/>
              <w:rPr>
                <w:highlight w:val="yellow"/>
              </w:rPr>
            </w:pPr>
          </w:p>
        </w:tc>
      </w:tr>
      <w:tr w:rsidR="000367F6" w14:paraId="53EDBD9C" w14:textId="77777777" w:rsidTr="004A4235">
        <w:trPr>
          <w:cantSplit/>
        </w:trPr>
        <w:tc>
          <w:tcPr>
            <w:tcW w:w="786" w:type="pct"/>
          </w:tcPr>
          <w:p w14:paraId="7896A17A" w14:textId="05ACB5BF" w:rsidR="000367F6" w:rsidRPr="00E240A5" w:rsidRDefault="000367F6" w:rsidP="00125FEB">
            <w:pPr>
              <w:pStyle w:val="TableTextLeft"/>
              <w:rPr>
                <w:bCs/>
              </w:rPr>
            </w:pPr>
            <w:r>
              <w:rPr>
                <w:bCs/>
              </w:rPr>
              <w:lastRenderedPageBreak/>
              <w:t>OP1</w:t>
            </w:r>
            <w:r w:rsidRPr="00E240A5">
              <w:rPr>
                <w:bCs/>
              </w:rPr>
              <w:t xml:space="preserve"> – </w:t>
            </w:r>
            <w:r w:rsidRPr="009720B4">
              <w:rPr>
                <w:bCs/>
              </w:rPr>
              <w:t>Adjusted underlying surplus (or deficit)</w:t>
            </w:r>
          </w:p>
        </w:tc>
        <w:tc>
          <w:tcPr>
            <w:tcW w:w="786" w:type="pct"/>
          </w:tcPr>
          <w:p w14:paraId="45BDB8DC" w14:textId="4DC50FF7" w:rsidR="000367F6" w:rsidRPr="00E240A5" w:rsidRDefault="000367F6" w:rsidP="00125FEB">
            <w:pPr>
              <w:pStyle w:val="TableTextLeft"/>
              <w:rPr>
                <w:bCs/>
              </w:rPr>
            </w:pPr>
            <w:r>
              <w:rPr>
                <w:bCs/>
              </w:rPr>
              <w:t>OP1</w:t>
            </w:r>
            <w:r w:rsidRPr="00E240A5">
              <w:rPr>
                <w:bCs/>
              </w:rPr>
              <w:t xml:space="preserve"> – </w:t>
            </w:r>
            <w:r w:rsidRPr="009720B4">
              <w:rPr>
                <w:bCs/>
              </w:rPr>
              <w:t>Adjusted underlying surplus (or deficit)</w:t>
            </w:r>
          </w:p>
        </w:tc>
        <w:tc>
          <w:tcPr>
            <w:tcW w:w="1118" w:type="pct"/>
          </w:tcPr>
          <w:p w14:paraId="1A69AD5C" w14:textId="77777777" w:rsidR="000367F6" w:rsidRPr="00C45395" w:rsidRDefault="000367F6" w:rsidP="00125FEB">
            <w:pPr>
              <w:pStyle w:val="TableTextLeft"/>
            </w:pPr>
            <w:r w:rsidRPr="2901D3FD">
              <w:rPr>
                <w:b/>
                <w:bCs/>
              </w:rPr>
              <w:t>Numerator:</w:t>
            </w:r>
            <w:r>
              <w:t xml:space="preserve"> </w:t>
            </w:r>
            <w:r w:rsidRPr="00B9404A">
              <w:rPr>
                <w:rFonts w:ascii="Arial" w:hAnsi="Arial"/>
              </w:rPr>
              <w:t>Adjusted underlying surplus (or deficit)</w:t>
            </w:r>
          </w:p>
          <w:p w14:paraId="632C694D" w14:textId="77777777" w:rsidR="000367F6" w:rsidRPr="00C45395" w:rsidRDefault="000367F6" w:rsidP="00125FEB">
            <w:pPr>
              <w:pStyle w:val="TableTextLeft"/>
              <w:rPr>
                <w:b/>
                <w:bCs/>
              </w:rPr>
            </w:pPr>
            <w:r w:rsidRPr="00E240A5">
              <w:rPr>
                <w:b/>
              </w:rPr>
              <w:t>Denominator:</w:t>
            </w:r>
            <w:r>
              <w:t xml:space="preserve"> </w:t>
            </w:r>
            <w:r w:rsidRPr="00B9404A">
              <w:rPr>
                <w:rFonts w:ascii="Arial" w:hAnsi="Arial"/>
              </w:rPr>
              <w:t>Adjusted underlying revenue</w:t>
            </w:r>
          </w:p>
        </w:tc>
        <w:tc>
          <w:tcPr>
            <w:tcW w:w="1084" w:type="pct"/>
          </w:tcPr>
          <w:p w14:paraId="39D0A8BB" w14:textId="77777777" w:rsidR="000367F6" w:rsidRPr="00E240A5" w:rsidRDefault="000367F6" w:rsidP="00125FEB">
            <w:pPr>
              <w:pStyle w:val="TableTextLeft"/>
            </w:pPr>
          </w:p>
        </w:tc>
        <w:tc>
          <w:tcPr>
            <w:tcW w:w="1226" w:type="pct"/>
          </w:tcPr>
          <w:p w14:paraId="14E5EE25" w14:textId="77777777" w:rsidR="000367F6" w:rsidRPr="004A239A" w:rsidRDefault="000367F6" w:rsidP="00125FEB">
            <w:pPr>
              <w:pStyle w:val="TableTextLeft"/>
              <w:rPr>
                <w:highlight w:val="yellow"/>
              </w:rPr>
            </w:pPr>
          </w:p>
        </w:tc>
      </w:tr>
      <w:tr w:rsidR="000367F6" w14:paraId="32DEE4C4" w14:textId="77777777" w:rsidTr="004A4235">
        <w:trPr>
          <w:cantSplit/>
        </w:trPr>
        <w:tc>
          <w:tcPr>
            <w:tcW w:w="786" w:type="pct"/>
          </w:tcPr>
          <w:p w14:paraId="628FDE0A" w14:textId="1C025DAF" w:rsidR="000367F6" w:rsidRDefault="000367F6" w:rsidP="00125FEB">
            <w:pPr>
              <w:pStyle w:val="TableTextLeft"/>
            </w:pPr>
            <w:r>
              <w:t xml:space="preserve">S1 – </w:t>
            </w:r>
            <w:r w:rsidRPr="004A239A">
              <w:t>Rates compared to adjusted underlying revenue</w:t>
            </w:r>
          </w:p>
        </w:tc>
        <w:tc>
          <w:tcPr>
            <w:tcW w:w="786" w:type="pct"/>
          </w:tcPr>
          <w:p w14:paraId="444613B4" w14:textId="21D0CC15" w:rsidR="000367F6" w:rsidRDefault="000367F6" w:rsidP="00125FEB">
            <w:pPr>
              <w:pStyle w:val="TableTextLeft"/>
            </w:pPr>
            <w:r>
              <w:t xml:space="preserve">S1 – </w:t>
            </w:r>
            <w:r w:rsidRPr="004A239A">
              <w:t>Rates compared to adjusted underlying revenue</w:t>
            </w:r>
          </w:p>
        </w:tc>
        <w:tc>
          <w:tcPr>
            <w:tcW w:w="1118" w:type="pct"/>
          </w:tcPr>
          <w:p w14:paraId="4F6EB3B6" w14:textId="77777777" w:rsidR="000367F6" w:rsidRDefault="000367F6" w:rsidP="00125FEB">
            <w:pPr>
              <w:pStyle w:val="TableTextLeft"/>
            </w:pPr>
            <w:r w:rsidRPr="2901D3FD">
              <w:rPr>
                <w:b/>
                <w:bCs/>
              </w:rPr>
              <w:t>Numerator:</w:t>
            </w:r>
            <w:r>
              <w:t xml:space="preserve"> </w:t>
            </w:r>
            <w:r w:rsidRPr="00B9404A">
              <w:rPr>
                <w:rFonts w:ascii="Arial" w:hAnsi="Arial"/>
              </w:rPr>
              <w:t>Rate revenue</w:t>
            </w:r>
          </w:p>
          <w:p w14:paraId="64F1265B" w14:textId="77777777" w:rsidR="000367F6" w:rsidRPr="00AC7FED" w:rsidRDefault="000367F6" w:rsidP="00125FEB">
            <w:pPr>
              <w:pStyle w:val="TableTextLeft"/>
            </w:pPr>
            <w:r w:rsidRPr="2901D3FD">
              <w:rPr>
                <w:b/>
                <w:bCs/>
              </w:rPr>
              <w:t>Denominator:</w:t>
            </w:r>
            <w:r>
              <w:t xml:space="preserve"> </w:t>
            </w:r>
            <w:r w:rsidRPr="00B9404A">
              <w:rPr>
                <w:rFonts w:ascii="Arial" w:hAnsi="Arial"/>
              </w:rPr>
              <w:t>Adjusted underlying revenue</w:t>
            </w:r>
          </w:p>
        </w:tc>
        <w:tc>
          <w:tcPr>
            <w:tcW w:w="1084" w:type="pct"/>
          </w:tcPr>
          <w:p w14:paraId="125957B7" w14:textId="77777777" w:rsidR="000367F6" w:rsidRDefault="000367F6" w:rsidP="00125FEB">
            <w:pPr>
              <w:pStyle w:val="TableTextLeft"/>
            </w:pPr>
          </w:p>
        </w:tc>
        <w:tc>
          <w:tcPr>
            <w:tcW w:w="1226" w:type="pct"/>
          </w:tcPr>
          <w:p w14:paraId="0886B51E" w14:textId="77777777" w:rsidR="000367F6" w:rsidRPr="004A239A" w:rsidRDefault="000367F6" w:rsidP="00125FEB">
            <w:pPr>
              <w:pStyle w:val="TableTextLeft"/>
              <w:rPr>
                <w:highlight w:val="yellow"/>
              </w:rPr>
            </w:pPr>
          </w:p>
        </w:tc>
      </w:tr>
      <w:tr w:rsidR="000367F6" w14:paraId="3666EC26" w14:textId="77777777" w:rsidTr="004A4235">
        <w:trPr>
          <w:cantSplit/>
        </w:trPr>
        <w:tc>
          <w:tcPr>
            <w:tcW w:w="786" w:type="pct"/>
          </w:tcPr>
          <w:p w14:paraId="2BFAF4C4" w14:textId="6231FC5F" w:rsidR="000367F6" w:rsidRDefault="000367F6" w:rsidP="00125FEB">
            <w:pPr>
              <w:pStyle w:val="TableTextLeft"/>
            </w:pPr>
            <w:r>
              <w:t xml:space="preserve">S2 – </w:t>
            </w:r>
            <w:r w:rsidRPr="004A239A">
              <w:t>Rates compared to property values</w:t>
            </w:r>
          </w:p>
        </w:tc>
        <w:tc>
          <w:tcPr>
            <w:tcW w:w="786" w:type="pct"/>
          </w:tcPr>
          <w:p w14:paraId="558CDA92" w14:textId="32ABB1F0" w:rsidR="000367F6" w:rsidRPr="00AC7FED" w:rsidRDefault="000367F6" w:rsidP="00125FEB">
            <w:pPr>
              <w:pStyle w:val="TableTextLeft"/>
            </w:pPr>
            <w:r>
              <w:t xml:space="preserve">S2 – </w:t>
            </w:r>
            <w:r w:rsidRPr="004A239A">
              <w:t>Rates compared to property values</w:t>
            </w:r>
          </w:p>
        </w:tc>
        <w:tc>
          <w:tcPr>
            <w:tcW w:w="1118" w:type="pct"/>
          </w:tcPr>
          <w:p w14:paraId="17A9E4F0" w14:textId="77777777" w:rsidR="000367F6" w:rsidRDefault="000367F6" w:rsidP="00125FEB">
            <w:pPr>
              <w:pStyle w:val="TableTextLeft"/>
            </w:pPr>
            <w:r w:rsidRPr="2901D3FD">
              <w:rPr>
                <w:b/>
                <w:bCs/>
              </w:rPr>
              <w:t>Numerator:</w:t>
            </w:r>
            <w:r>
              <w:t xml:space="preserve"> </w:t>
            </w:r>
            <w:r w:rsidRPr="00B9404A">
              <w:rPr>
                <w:rFonts w:ascii="Arial" w:hAnsi="Arial"/>
              </w:rPr>
              <w:t>Rate revenue</w:t>
            </w:r>
          </w:p>
          <w:p w14:paraId="6BC0931E" w14:textId="77777777" w:rsidR="000367F6" w:rsidRPr="00AC7FED" w:rsidRDefault="000367F6" w:rsidP="00125FEB">
            <w:pPr>
              <w:pStyle w:val="TableTextLeft"/>
            </w:pPr>
            <w:r w:rsidRPr="2901D3FD">
              <w:rPr>
                <w:b/>
                <w:bCs/>
              </w:rPr>
              <w:t>Denominator:</w:t>
            </w:r>
            <w:r>
              <w:t xml:space="preserve"> </w:t>
            </w:r>
            <w:r w:rsidRPr="00B9404A">
              <w:rPr>
                <w:rFonts w:ascii="Arial" w:hAnsi="Arial"/>
              </w:rPr>
              <w:t>Capital improved value of rateable properties in the municipality</w:t>
            </w:r>
          </w:p>
        </w:tc>
        <w:tc>
          <w:tcPr>
            <w:tcW w:w="1084" w:type="pct"/>
          </w:tcPr>
          <w:p w14:paraId="55D8CE1F" w14:textId="77777777" w:rsidR="000367F6" w:rsidRDefault="000367F6" w:rsidP="00125FEB">
            <w:pPr>
              <w:pStyle w:val="TableTextLeft"/>
            </w:pPr>
          </w:p>
        </w:tc>
        <w:tc>
          <w:tcPr>
            <w:tcW w:w="1226" w:type="pct"/>
          </w:tcPr>
          <w:p w14:paraId="79686E93" w14:textId="77777777" w:rsidR="000367F6" w:rsidRPr="004A239A" w:rsidRDefault="000367F6" w:rsidP="00125FEB">
            <w:pPr>
              <w:pStyle w:val="TableTextLeft"/>
              <w:rPr>
                <w:highlight w:val="yellow"/>
              </w:rPr>
            </w:pPr>
          </w:p>
        </w:tc>
      </w:tr>
    </w:tbl>
    <w:p w14:paraId="257E3344" w14:textId="77777777" w:rsidR="000367F6" w:rsidRDefault="000367F6" w:rsidP="000367F6"/>
    <w:p w14:paraId="758179C9" w14:textId="6DD5FCA1" w:rsidR="000367F6" w:rsidRPr="004F618A" w:rsidRDefault="000367F6" w:rsidP="000367F6">
      <w:pPr>
        <w:pStyle w:val="Heading2"/>
        <w:rPr>
          <w:rFonts w:asciiTheme="majorHAnsi" w:eastAsiaTheme="majorEastAsia" w:hAnsiTheme="majorHAnsi" w:cstheme="majorBidi"/>
        </w:rPr>
      </w:pPr>
      <w:bookmarkStart w:id="136" w:name="_Toc524957333"/>
      <w:r>
        <w:t>Financial sustainability (formerly Sustainable capacity)</w:t>
      </w:r>
      <w:r w:rsidR="004A4235">
        <w:t xml:space="preserve"> - audited</w:t>
      </w:r>
      <w:bookmarkEnd w:id="136"/>
    </w:p>
    <w:tbl>
      <w:tblPr>
        <w:tblStyle w:val="TableGrid"/>
        <w:tblW w:w="5000" w:type="pct"/>
        <w:tblLook w:val="04A0" w:firstRow="1" w:lastRow="0" w:firstColumn="1" w:lastColumn="0" w:noHBand="0" w:noVBand="1"/>
      </w:tblPr>
      <w:tblGrid>
        <w:gridCol w:w="2269"/>
        <w:gridCol w:w="2268"/>
        <w:gridCol w:w="3685"/>
        <w:gridCol w:w="2835"/>
        <w:gridCol w:w="2381"/>
      </w:tblGrid>
      <w:tr w:rsidR="000367F6" w14:paraId="20B554DB" w14:textId="77777777" w:rsidTr="00463524">
        <w:trPr>
          <w:cnfStyle w:val="100000000000" w:firstRow="1" w:lastRow="0" w:firstColumn="0" w:lastColumn="0" w:oddVBand="0" w:evenVBand="0" w:oddHBand="0" w:evenHBand="0" w:firstRowFirstColumn="0" w:firstRowLastColumn="0" w:lastRowFirstColumn="0" w:lastRowLastColumn="0"/>
          <w:cantSplit/>
        </w:trPr>
        <w:tc>
          <w:tcPr>
            <w:cnfStyle w:val="000000000100" w:firstRow="0" w:lastRow="0" w:firstColumn="0" w:lastColumn="0" w:oddVBand="0" w:evenVBand="0" w:oddHBand="0" w:evenHBand="0" w:firstRowFirstColumn="1" w:firstRowLastColumn="0" w:lastRowFirstColumn="0" w:lastRowLastColumn="0"/>
            <w:tcW w:w="844" w:type="pct"/>
          </w:tcPr>
          <w:p w14:paraId="032A1C2B" w14:textId="77777777" w:rsidR="000367F6" w:rsidRDefault="000367F6" w:rsidP="00125FEB">
            <w:pPr>
              <w:pStyle w:val="TableHeadingLeft"/>
            </w:pPr>
            <w:r>
              <w:t>Current indicator</w:t>
            </w:r>
          </w:p>
        </w:tc>
        <w:tc>
          <w:tcPr>
            <w:tcW w:w="844" w:type="pct"/>
          </w:tcPr>
          <w:p w14:paraId="018752C0"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Proposed indicator</w:t>
            </w:r>
          </w:p>
        </w:tc>
        <w:tc>
          <w:tcPr>
            <w:tcW w:w="1371" w:type="pct"/>
          </w:tcPr>
          <w:p w14:paraId="3F7E3AE9" w14:textId="77777777" w:rsidR="000367F6" w:rsidRPr="00AC7FED"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Computation</w:t>
            </w:r>
          </w:p>
        </w:tc>
        <w:tc>
          <w:tcPr>
            <w:tcW w:w="1055" w:type="pct"/>
          </w:tcPr>
          <w:p w14:paraId="68A6DF18"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Rationale</w:t>
            </w:r>
          </w:p>
        </w:tc>
        <w:tc>
          <w:tcPr>
            <w:tcW w:w="886" w:type="pct"/>
          </w:tcPr>
          <w:p w14:paraId="64C97C60" w14:textId="77777777" w:rsidR="000367F6" w:rsidRDefault="000367F6" w:rsidP="00125FEB">
            <w:pPr>
              <w:pStyle w:val="TableHeadingLeft"/>
              <w:cnfStyle w:val="100000000000" w:firstRow="1" w:lastRow="0" w:firstColumn="0" w:lastColumn="0" w:oddVBand="0" w:evenVBand="0" w:oddHBand="0" w:evenHBand="0" w:firstRowFirstColumn="0" w:firstRowLastColumn="0" w:lastRowFirstColumn="0" w:lastRowLastColumn="0"/>
            </w:pPr>
            <w:r>
              <w:t>Changes to definition</w:t>
            </w:r>
          </w:p>
        </w:tc>
      </w:tr>
      <w:tr w:rsidR="000367F6" w14:paraId="2B43AB71" w14:textId="77777777" w:rsidTr="00463524">
        <w:trPr>
          <w:cantSplit/>
        </w:trPr>
        <w:tc>
          <w:tcPr>
            <w:tcW w:w="844" w:type="pct"/>
          </w:tcPr>
          <w:p w14:paraId="67851133" w14:textId="40BB7CFE" w:rsidR="000367F6" w:rsidRPr="00E240A5" w:rsidRDefault="000367F6" w:rsidP="00125FEB">
            <w:pPr>
              <w:pStyle w:val="TableTextLeft"/>
              <w:rPr>
                <w:bCs/>
              </w:rPr>
            </w:pPr>
            <w:r>
              <w:rPr>
                <w:bCs/>
              </w:rPr>
              <w:t>C</w:t>
            </w:r>
            <w:r w:rsidRPr="00E240A5">
              <w:rPr>
                <w:bCs/>
              </w:rPr>
              <w:t xml:space="preserve">1 – </w:t>
            </w:r>
            <w:r w:rsidRPr="004A239A">
              <w:rPr>
                <w:bCs/>
              </w:rPr>
              <w:t>Expenses per head of municipal population</w:t>
            </w:r>
          </w:p>
        </w:tc>
        <w:tc>
          <w:tcPr>
            <w:tcW w:w="844" w:type="pct"/>
          </w:tcPr>
          <w:p w14:paraId="76F1C1D8" w14:textId="73B7003A" w:rsidR="000367F6" w:rsidRPr="00E240A5" w:rsidRDefault="000367F6" w:rsidP="00125FEB">
            <w:pPr>
              <w:pStyle w:val="TableTextLeft"/>
              <w:rPr>
                <w:bCs/>
              </w:rPr>
            </w:pPr>
            <w:r>
              <w:rPr>
                <w:bCs/>
              </w:rPr>
              <w:t>C</w:t>
            </w:r>
            <w:r w:rsidRPr="00E240A5">
              <w:rPr>
                <w:bCs/>
              </w:rPr>
              <w:t xml:space="preserve">1 – </w:t>
            </w:r>
            <w:r w:rsidRPr="004A239A">
              <w:rPr>
                <w:bCs/>
              </w:rPr>
              <w:t>Expenses per head of municipal population</w:t>
            </w:r>
          </w:p>
        </w:tc>
        <w:tc>
          <w:tcPr>
            <w:tcW w:w="1371" w:type="pct"/>
          </w:tcPr>
          <w:p w14:paraId="33A66006" w14:textId="77777777" w:rsidR="000367F6" w:rsidRPr="00C45395" w:rsidRDefault="000367F6" w:rsidP="00125FEB">
            <w:pPr>
              <w:pStyle w:val="TableTextLeft"/>
            </w:pPr>
            <w:r w:rsidRPr="2901D3FD">
              <w:rPr>
                <w:b/>
                <w:bCs/>
              </w:rPr>
              <w:t>Numerator:</w:t>
            </w:r>
            <w:r>
              <w:t xml:space="preserve"> </w:t>
            </w:r>
            <w:r w:rsidRPr="00B049D2">
              <w:rPr>
                <w:rFonts w:ascii="Arial" w:hAnsi="Arial"/>
              </w:rPr>
              <w:t>Total expenses</w:t>
            </w:r>
          </w:p>
          <w:p w14:paraId="10BE9708" w14:textId="77777777" w:rsidR="000367F6" w:rsidRPr="00C45395" w:rsidRDefault="000367F6" w:rsidP="00125FEB">
            <w:pPr>
              <w:pStyle w:val="TableTextLeft"/>
              <w:rPr>
                <w:b/>
                <w:bCs/>
              </w:rPr>
            </w:pPr>
            <w:r w:rsidRPr="00E240A5">
              <w:rPr>
                <w:b/>
              </w:rPr>
              <w:t>Denominator:</w:t>
            </w:r>
            <w:r>
              <w:t xml:space="preserve"> </w:t>
            </w:r>
            <w:r w:rsidRPr="00B049D2">
              <w:rPr>
                <w:rFonts w:ascii="Arial" w:hAnsi="Arial"/>
              </w:rPr>
              <w:t>Municipal population</w:t>
            </w:r>
          </w:p>
        </w:tc>
        <w:tc>
          <w:tcPr>
            <w:tcW w:w="1055" w:type="pct"/>
          </w:tcPr>
          <w:p w14:paraId="7AB4C101" w14:textId="77777777" w:rsidR="000367F6" w:rsidRPr="00E240A5" w:rsidRDefault="000367F6" w:rsidP="00125FEB">
            <w:pPr>
              <w:pStyle w:val="TableTextLeft"/>
            </w:pPr>
          </w:p>
        </w:tc>
        <w:tc>
          <w:tcPr>
            <w:tcW w:w="886" w:type="pct"/>
          </w:tcPr>
          <w:p w14:paraId="035D3EED" w14:textId="77777777" w:rsidR="000367F6" w:rsidRPr="000B0405" w:rsidRDefault="000367F6" w:rsidP="00125FEB">
            <w:pPr>
              <w:pStyle w:val="TableTextLeft"/>
            </w:pPr>
          </w:p>
        </w:tc>
      </w:tr>
      <w:tr w:rsidR="000367F6" w14:paraId="2DADA013" w14:textId="77777777" w:rsidTr="00463524">
        <w:trPr>
          <w:cantSplit/>
        </w:trPr>
        <w:tc>
          <w:tcPr>
            <w:tcW w:w="844" w:type="pct"/>
          </w:tcPr>
          <w:p w14:paraId="5E14E15F" w14:textId="4E9096BF" w:rsidR="000367F6" w:rsidRPr="00E240A5" w:rsidRDefault="000367F6" w:rsidP="00125FEB">
            <w:pPr>
              <w:pStyle w:val="TableTextLeft"/>
              <w:rPr>
                <w:bCs/>
              </w:rPr>
            </w:pPr>
            <w:r>
              <w:rPr>
                <w:bCs/>
              </w:rPr>
              <w:t>C</w:t>
            </w:r>
            <w:r w:rsidRPr="00E240A5">
              <w:rPr>
                <w:bCs/>
              </w:rPr>
              <w:t xml:space="preserve">2 – </w:t>
            </w:r>
            <w:r w:rsidRPr="004A239A">
              <w:rPr>
                <w:bCs/>
              </w:rPr>
              <w:t>Infrastructure per head of municipal population</w:t>
            </w:r>
          </w:p>
        </w:tc>
        <w:tc>
          <w:tcPr>
            <w:tcW w:w="844" w:type="pct"/>
          </w:tcPr>
          <w:p w14:paraId="6216D2C0" w14:textId="1BF409F6" w:rsidR="000367F6" w:rsidRPr="00E240A5" w:rsidRDefault="000367F6" w:rsidP="00125FEB">
            <w:pPr>
              <w:pStyle w:val="TableTextLeft"/>
              <w:rPr>
                <w:bCs/>
              </w:rPr>
            </w:pPr>
            <w:r>
              <w:rPr>
                <w:bCs/>
              </w:rPr>
              <w:t>C</w:t>
            </w:r>
            <w:r w:rsidRPr="00E240A5">
              <w:rPr>
                <w:bCs/>
              </w:rPr>
              <w:t xml:space="preserve">2 – </w:t>
            </w:r>
            <w:r w:rsidRPr="004A239A">
              <w:rPr>
                <w:bCs/>
              </w:rPr>
              <w:t>Infrastructure per head of municipal population</w:t>
            </w:r>
          </w:p>
        </w:tc>
        <w:tc>
          <w:tcPr>
            <w:tcW w:w="1371" w:type="pct"/>
          </w:tcPr>
          <w:p w14:paraId="209FF667" w14:textId="77777777" w:rsidR="000367F6" w:rsidRPr="00C45395" w:rsidRDefault="000367F6" w:rsidP="00125FEB">
            <w:pPr>
              <w:pStyle w:val="TableTextLeft"/>
            </w:pPr>
            <w:r w:rsidRPr="2901D3FD">
              <w:rPr>
                <w:b/>
                <w:bCs/>
              </w:rPr>
              <w:t>Numerator:</w:t>
            </w:r>
            <w:r>
              <w:t xml:space="preserve"> </w:t>
            </w:r>
            <w:r w:rsidRPr="00B049D2">
              <w:rPr>
                <w:rFonts w:ascii="Arial" w:hAnsi="Arial"/>
              </w:rPr>
              <w:t>Value of infrastructure</w:t>
            </w:r>
          </w:p>
          <w:p w14:paraId="33BCA16A" w14:textId="77777777" w:rsidR="000367F6" w:rsidRPr="00C45395" w:rsidRDefault="000367F6" w:rsidP="00125FEB">
            <w:pPr>
              <w:pStyle w:val="TableTextLeft"/>
              <w:rPr>
                <w:b/>
                <w:bCs/>
              </w:rPr>
            </w:pPr>
            <w:r w:rsidRPr="00E240A5">
              <w:rPr>
                <w:b/>
              </w:rPr>
              <w:t>Denominator:</w:t>
            </w:r>
            <w:r>
              <w:t xml:space="preserve"> </w:t>
            </w:r>
            <w:r w:rsidRPr="00B049D2">
              <w:rPr>
                <w:rFonts w:ascii="Arial" w:hAnsi="Arial"/>
              </w:rPr>
              <w:t>Municipal population</w:t>
            </w:r>
          </w:p>
        </w:tc>
        <w:tc>
          <w:tcPr>
            <w:tcW w:w="1055" w:type="pct"/>
          </w:tcPr>
          <w:p w14:paraId="66892ABC" w14:textId="77777777" w:rsidR="000367F6" w:rsidRPr="00E240A5" w:rsidRDefault="000367F6" w:rsidP="00125FEB">
            <w:pPr>
              <w:pStyle w:val="TableTextLeft"/>
            </w:pPr>
          </w:p>
        </w:tc>
        <w:tc>
          <w:tcPr>
            <w:tcW w:w="886" w:type="pct"/>
          </w:tcPr>
          <w:p w14:paraId="37395639" w14:textId="77777777" w:rsidR="000367F6" w:rsidRPr="000B0405" w:rsidRDefault="000367F6" w:rsidP="00125FEB">
            <w:pPr>
              <w:pStyle w:val="TableTextLeft"/>
            </w:pPr>
          </w:p>
        </w:tc>
      </w:tr>
      <w:tr w:rsidR="000367F6" w14:paraId="0FDF4036" w14:textId="77777777" w:rsidTr="00463524">
        <w:trPr>
          <w:cantSplit/>
        </w:trPr>
        <w:tc>
          <w:tcPr>
            <w:tcW w:w="844" w:type="pct"/>
          </w:tcPr>
          <w:p w14:paraId="78E2CACC" w14:textId="7C2EDD68" w:rsidR="000367F6" w:rsidRDefault="000367F6" w:rsidP="00125FEB">
            <w:pPr>
              <w:pStyle w:val="TableTextLeft"/>
            </w:pPr>
            <w:r>
              <w:t xml:space="preserve">C3 – </w:t>
            </w:r>
            <w:r w:rsidRPr="004A239A">
              <w:t>Population density per length of road</w:t>
            </w:r>
          </w:p>
        </w:tc>
        <w:tc>
          <w:tcPr>
            <w:tcW w:w="844" w:type="pct"/>
          </w:tcPr>
          <w:p w14:paraId="2F8AE268" w14:textId="2CF0E415" w:rsidR="000367F6" w:rsidRDefault="000367F6" w:rsidP="00125FEB">
            <w:pPr>
              <w:pStyle w:val="TableTextLeft"/>
            </w:pPr>
            <w:r>
              <w:t xml:space="preserve">C3 – </w:t>
            </w:r>
            <w:r w:rsidRPr="004A239A">
              <w:t>Population density per length of road</w:t>
            </w:r>
          </w:p>
        </w:tc>
        <w:tc>
          <w:tcPr>
            <w:tcW w:w="1371" w:type="pct"/>
          </w:tcPr>
          <w:p w14:paraId="7E1C71A4" w14:textId="77777777" w:rsidR="000367F6" w:rsidRDefault="000367F6" w:rsidP="00125FEB">
            <w:pPr>
              <w:pStyle w:val="TableTextLeft"/>
            </w:pPr>
            <w:r w:rsidRPr="2901D3FD">
              <w:rPr>
                <w:b/>
                <w:bCs/>
              </w:rPr>
              <w:t>Numerator:</w:t>
            </w:r>
            <w:r>
              <w:t xml:space="preserve"> </w:t>
            </w:r>
            <w:r w:rsidRPr="00B049D2">
              <w:rPr>
                <w:rFonts w:ascii="Arial" w:hAnsi="Arial"/>
              </w:rPr>
              <w:t>Municipal population</w:t>
            </w:r>
          </w:p>
          <w:p w14:paraId="244093D2" w14:textId="77777777" w:rsidR="000367F6" w:rsidRPr="00AC7FED" w:rsidRDefault="000367F6" w:rsidP="00125FEB">
            <w:pPr>
              <w:pStyle w:val="TableTextLeft"/>
            </w:pPr>
            <w:r w:rsidRPr="2901D3FD">
              <w:rPr>
                <w:b/>
                <w:bCs/>
              </w:rPr>
              <w:t>Denominator:</w:t>
            </w:r>
            <w:r>
              <w:t xml:space="preserve"> </w:t>
            </w:r>
            <w:r w:rsidRPr="00B049D2">
              <w:rPr>
                <w:rFonts w:ascii="Arial" w:hAnsi="Arial"/>
              </w:rPr>
              <w:t>Kilometres of local roads</w:t>
            </w:r>
          </w:p>
        </w:tc>
        <w:tc>
          <w:tcPr>
            <w:tcW w:w="1055" w:type="pct"/>
          </w:tcPr>
          <w:p w14:paraId="5C73A0DA" w14:textId="77777777" w:rsidR="000367F6" w:rsidRDefault="000367F6" w:rsidP="00125FEB">
            <w:pPr>
              <w:pStyle w:val="TableTextLeft"/>
            </w:pPr>
          </w:p>
        </w:tc>
        <w:tc>
          <w:tcPr>
            <w:tcW w:w="886" w:type="pct"/>
          </w:tcPr>
          <w:p w14:paraId="5AEEA28F" w14:textId="77777777" w:rsidR="000367F6" w:rsidRPr="000B0405" w:rsidRDefault="000367F6" w:rsidP="00125FEB">
            <w:pPr>
              <w:pStyle w:val="TableTextLeft"/>
            </w:pPr>
          </w:p>
        </w:tc>
      </w:tr>
      <w:tr w:rsidR="000367F6" w14:paraId="410E95E1" w14:textId="77777777" w:rsidTr="00463524">
        <w:trPr>
          <w:cantSplit/>
        </w:trPr>
        <w:tc>
          <w:tcPr>
            <w:tcW w:w="844" w:type="pct"/>
          </w:tcPr>
          <w:p w14:paraId="02AF1F8D" w14:textId="77777777" w:rsidR="000367F6" w:rsidRDefault="000367F6" w:rsidP="00125FEB">
            <w:pPr>
              <w:pStyle w:val="TableTextLeft"/>
            </w:pPr>
          </w:p>
        </w:tc>
        <w:tc>
          <w:tcPr>
            <w:tcW w:w="844" w:type="pct"/>
          </w:tcPr>
          <w:p w14:paraId="135A2616" w14:textId="306AB280" w:rsidR="000367F6" w:rsidRDefault="000367F6" w:rsidP="00125FEB">
            <w:pPr>
              <w:pStyle w:val="TableTextLeft"/>
            </w:pPr>
            <w:r>
              <w:t xml:space="preserve">C4 – </w:t>
            </w:r>
            <w:r w:rsidRPr="00D2498F">
              <w:t>Resignations and terminations compared to average staff</w:t>
            </w:r>
          </w:p>
        </w:tc>
        <w:tc>
          <w:tcPr>
            <w:tcW w:w="1371" w:type="pct"/>
          </w:tcPr>
          <w:p w14:paraId="0473E6E0" w14:textId="77777777" w:rsidR="000367F6" w:rsidRDefault="000367F6" w:rsidP="00125FEB">
            <w:pPr>
              <w:pStyle w:val="TableTextLeft"/>
            </w:pPr>
            <w:r w:rsidRPr="2901D3FD">
              <w:rPr>
                <w:b/>
                <w:bCs/>
              </w:rPr>
              <w:t>Numerator:</w:t>
            </w:r>
            <w:r>
              <w:t xml:space="preserve"> Number of permanent staff resignations and terminations</w:t>
            </w:r>
          </w:p>
          <w:p w14:paraId="6D6CD16D" w14:textId="77777777" w:rsidR="000367F6" w:rsidRPr="2901D3FD" w:rsidRDefault="000367F6" w:rsidP="00125FEB">
            <w:pPr>
              <w:pStyle w:val="TableTextLeft"/>
              <w:rPr>
                <w:b/>
                <w:bCs/>
              </w:rPr>
            </w:pPr>
            <w:r w:rsidRPr="2901D3FD">
              <w:rPr>
                <w:b/>
                <w:bCs/>
              </w:rPr>
              <w:t>Denominator:</w:t>
            </w:r>
            <w:r>
              <w:t xml:space="preserve"> Average number of permanent staff for the financial year</w:t>
            </w:r>
          </w:p>
        </w:tc>
        <w:tc>
          <w:tcPr>
            <w:tcW w:w="1055" w:type="pct"/>
          </w:tcPr>
          <w:p w14:paraId="02AB2954" w14:textId="77777777" w:rsidR="000367F6" w:rsidRPr="00FF1441" w:rsidRDefault="000367F6" w:rsidP="00125FEB">
            <w:pPr>
              <w:pStyle w:val="TableTextLeft"/>
            </w:pPr>
            <w:r w:rsidRPr="2901D3FD">
              <w:rPr>
                <w:rFonts w:asciiTheme="majorHAnsi" w:eastAsiaTheme="majorEastAsia" w:hAnsiTheme="majorHAnsi" w:cstheme="majorBidi"/>
              </w:rPr>
              <w:t>Reclassify E3 from an efficiency measure to a sustainable capacity measure</w:t>
            </w:r>
          </w:p>
        </w:tc>
        <w:tc>
          <w:tcPr>
            <w:tcW w:w="886" w:type="pct"/>
          </w:tcPr>
          <w:p w14:paraId="7B5D3030" w14:textId="77777777" w:rsidR="000367F6" w:rsidRPr="000B0405" w:rsidRDefault="000367F6" w:rsidP="00125FEB">
            <w:pPr>
              <w:pStyle w:val="TableTextLeft"/>
            </w:pPr>
          </w:p>
        </w:tc>
      </w:tr>
      <w:tr w:rsidR="000367F6" w14:paraId="56620E73" w14:textId="77777777" w:rsidTr="00463524">
        <w:trPr>
          <w:cantSplit/>
        </w:trPr>
        <w:tc>
          <w:tcPr>
            <w:tcW w:w="844" w:type="pct"/>
          </w:tcPr>
          <w:p w14:paraId="6798ADA1" w14:textId="084EAD2C" w:rsidR="000367F6" w:rsidRDefault="000367F6" w:rsidP="00125FEB">
            <w:pPr>
              <w:pStyle w:val="TableTextLeft"/>
            </w:pPr>
            <w:r>
              <w:t xml:space="preserve">C4 – </w:t>
            </w:r>
            <w:r w:rsidRPr="004A239A">
              <w:t>Own source revenue per head of municipal population</w:t>
            </w:r>
          </w:p>
        </w:tc>
        <w:tc>
          <w:tcPr>
            <w:tcW w:w="844" w:type="pct"/>
          </w:tcPr>
          <w:p w14:paraId="6749F1F9" w14:textId="4D562E33" w:rsidR="000367F6" w:rsidRPr="00AC7FED" w:rsidRDefault="000367F6" w:rsidP="00125FEB">
            <w:pPr>
              <w:pStyle w:val="TableTextLeft"/>
            </w:pPr>
            <w:r>
              <w:t xml:space="preserve">C5 – </w:t>
            </w:r>
            <w:r w:rsidRPr="004A239A">
              <w:t>Own source revenue per head of municipal population</w:t>
            </w:r>
          </w:p>
        </w:tc>
        <w:tc>
          <w:tcPr>
            <w:tcW w:w="1371" w:type="pct"/>
          </w:tcPr>
          <w:p w14:paraId="1AD4BA4C" w14:textId="77777777" w:rsidR="000367F6" w:rsidRPr="00C45395" w:rsidRDefault="000367F6" w:rsidP="00125FEB">
            <w:pPr>
              <w:pStyle w:val="TableTextLeft"/>
            </w:pPr>
            <w:r w:rsidRPr="2901D3FD">
              <w:rPr>
                <w:b/>
                <w:bCs/>
              </w:rPr>
              <w:t>Numerator:</w:t>
            </w:r>
            <w:r>
              <w:t xml:space="preserve"> </w:t>
            </w:r>
            <w:r w:rsidRPr="00B049D2">
              <w:rPr>
                <w:rFonts w:ascii="Arial" w:hAnsi="Arial"/>
              </w:rPr>
              <w:t>Own source revenue</w:t>
            </w:r>
          </w:p>
          <w:p w14:paraId="6DFBAB1B" w14:textId="77777777" w:rsidR="000367F6" w:rsidRPr="00AC7FED" w:rsidRDefault="000367F6" w:rsidP="00125FEB">
            <w:pPr>
              <w:pStyle w:val="TableTextLeft"/>
            </w:pPr>
            <w:r w:rsidRPr="00E240A5">
              <w:rPr>
                <w:b/>
              </w:rPr>
              <w:t>Denominator:</w:t>
            </w:r>
            <w:r>
              <w:t xml:space="preserve"> </w:t>
            </w:r>
            <w:r w:rsidRPr="00B049D2">
              <w:rPr>
                <w:rFonts w:ascii="Arial" w:hAnsi="Arial"/>
              </w:rPr>
              <w:t>Municipal population</w:t>
            </w:r>
          </w:p>
        </w:tc>
        <w:tc>
          <w:tcPr>
            <w:tcW w:w="1055" w:type="pct"/>
          </w:tcPr>
          <w:p w14:paraId="6AE01F2C" w14:textId="77777777" w:rsidR="000367F6" w:rsidRDefault="000367F6" w:rsidP="00125FEB">
            <w:pPr>
              <w:pStyle w:val="TableTextLeft"/>
            </w:pPr>
          </w:p>
        </w:tc>
        <w:tc>
          <w:tcPr>
            <w:tcW w:w="886" w:type="pct"/>
          </w:tcPr>
          <w:p w14:paraId="3318B845" w14:textId="77777777" w:rsidR="000367F6" w:rsidRPr="000B0405" w:rsidRDefault="000367F6" w:rsidP="00125FEB">
            <w:pPr>
              <w:pStyle w:val="TableTextLeft"/>
            </w:pPr>
          </w:p>
        </w:tc>
      </w:tr>
      <w:tr w:rsidR="000367F6" w14:paraId="7F427CBE" w14:textId="77777777" w:rsidTr="00463524">
        <w:trPr>
          <w:cantSplit/>
        </w:trPr>
        <w:tc>
          <w:tcPr>
            <w:tcW w:w="844" w:type="pct"/>
          </w:tcPr>
          <w:p w14:paraId="0AD13463" w14:textId="7E3743B9" w:rsidR="000367F6" w:rsidRDefault="000367F6" w:rsidP="00125FEB">
            <w:pPr>
              <w:pStyle w:val="TableTextLeft"/>
            </w:pPr>
            <w:r>
              <w:t xml:space="preserve">C5 – </w:t>
            </w:r>
            <w:r w:rsidRPr="004A239A">
              <w:t>Recurrent grants per head of municipal population</w:t>
            </w:r>
          </w:p>
        </w:tc>
        <w:tc>
          <w:tcPr>
            <w:tcW w:w="844" w:type="pct"/>
          </w:tcPr>
          <w:p w14:paraId="16D36EF1" w14:textId="292E114F" w:rsidR="000367F6" w:rsidRDefault="000367F6" w:rsidP="00125FEB">
            <w:pPr>
              <w:pStyle w:val="TableTextLeft"/>
            </w:pPr>
            <w:r>
              <w:t xml:space="preserve">C6 – </w:t>
            </w:r>
            <w:r w:rsidRPr="004A239A">
              <w:t>Recurrent grants per head of municipal population</w:t>
            </w:r>
          </w:p>
        </w:tc>
        <w:tc>
          <w:tcPr>
            <w:tcW w:w="1371" w:type="pct"/>
          </w:tcPr>
          <w:p w14:paraId="4853D723" w14:textId="77777777" w:rsidR="000367F6" w:rsidRPr="00C45395" w:rsidRDefault="000367F6" w:rsidP="00125FEB">
            <w:pPr>
              <w:pStyle w:val="TableTextLeft"/>
            </w:pPr>
            <w:r w:rsidRPr="2901D3FD">
              <w:rPr>
                <w:b/>
                <w:bCs/>
              </w:rPr>
              <w:t>Numerator:</w:t>
            </w:r>
            <w:r>
              <w:t xml:space="preserve"> </w:t>
            </w:r>
            <w:r w:rsidRPr="00B049D2">
              <w:rPr>
                <w:rFonts w:ascii="Arial" w:hAnsi="Arial"/>
              </w:rPr>
              <w:t>Recurrent grants</w:t>
            </w:r>
          </w:p>
          <w:p w14:paraId="53712D69" w14:textId="77777777" w:rsidR="000367F6" w:rsidRPr="2901D3FD" w:rsidRDefault="000367F6" w:rsidP="00125FEB">
            <w:pPr>
              <w:pStyle w:val="TableTextLeft"/>
              <w:rPr>
                <w:b/>
                <w:bCs/>
              </w:rPr>
            </w:pPr>
            <w:r w:rsidRPr="00E240A5">
              <w:rPr>
                <w:b/>
              </w:rPr>
              <w:t>Denominator:</w:t>
            </w:r>
            <w:r>
              <w:t xml:space="preserve"> </w:t>
            </w:r>
            <w:r w:rsidRPr="00B049D2">
              <w:rPr>
                <w:rFonts w:ascii="Arial" w:hAnsi="Arial"/>
              </w:rPr>
              <w:t>Municipal population</w:t>
            </w:r>
          </w:p>
        </w:tc>
        <w:tc>
          <w:tcPr>
            <w:tcW w:w="1055" w:type="pct"/>
          </w:tcPr>
          <w:p w14:paraId="37E7EADD" w14:textId="77777777" w:rsidR="000367F6" w:rsidRPr="00FF1441" w:rsidRDefault="000367F6" w:rsidP="00125FEB">
            <w:pPr>
              <w:pStyle w:val="TableTextLeft"/>
            </w:pPr>
          </w:p>
        </w:tc>
        <w:tc>
          <w:tcPr>
            <w:tcW w:w="886" w:type="pct"/>
          </w:tcPr>
          <w:p w14:paraId="5729F255" w14:textId="77777777" w:rsidR="000367F6" w:rsidRPr="000B0405" w:rsidRDefault="000367F6" w:rsidP="00125FEB">
            <w:pPr>
              <w:pStyle w:val="TableTextLeft"/>
              <w:rPr>
                <w:rFonts w:asciiTheme="majorHAnsi" w:eastAsiaTheme="majorEastAsia" w:hAnsiTheme="majorHAnsi" w:cstheme="majorBidi"/>
              </w:rPr>
            </w:pPr>
          </w:p>
        </w:tc>
      </w:tr>
      <w:tr w:rsidR="000367F6" w14:paraId="6244FA7B" w14:textId="77777777" w:rsidTr="00463524">
        <w:trPr>
          <w:cantSplit/>
        </w:trPr>
        <w:tc>
          <w:tcPr>
            <w:tcW w:w="844" w:type="pct"/>
          </w:tcPr>
          <w:p w14:paraId="34B88B5F" w14:textId="675ADC56" w:rsidR="000367F6" w:rsidRDefault="000367F6" w:rsidP="00125FEB">
            <w:pPr>
              <w:pStyle w:val="TableTextLeft"/>
            </w:pPr>
            <w:r w:rsidRPr="002E2204">
              <w:lastRenderedPageBreak/>
              <w:t>C</w:t>
            </w:r>
            <w:r>
              <w:t>6</w:t>
            </w:r>
            <w:r w:rsidRPr="002E2204">
              <w:t xml:space="preserve"> – </w:t>
            </w:r>
            <w:r w:rsidRPr="00D2498F">
              <w:t>Relative Socio-Economic Disadvantage</w:t>
            </w:r>
          </w:p>
        </w:tc>
        <w:tc>
          <w:tcPr>
            <w:tcW w:w="844" w:type="pct"/>
          </w:tcPr>
          <w:p w14:paraId="26C78937" w14:textId="23C3CAE0" w:rsidR="000367F6" w:rsidRDefault="000367F6" w:rsidP="00125FEB">
            <w:pPr>
              <w:pStyle w:val="TableTextLeft"/>
            </w:pPr>
            <w:r w:rsidRPr="002E2204">
              <w:t>C</w:t>
            </w:r>
            <w:r>
              <w:t>7</w:t>
            </w:r>
            <w:r w:rsidRPr="002E2204">
              <w:t xml:space="preserve"> – </w:t>
            </w:r>
            <w:r w:rsidRPr="00D2498F">
              <w:t>Relative Socio-Economic Disadvantage</w:t>
            </w:r>
          </w:p>
        </w:tc>
        <w:tc>
          <w:tcPr>
            <w:tcW w:w="1371" w:type="pct"/>
          </w:tcPr>
          <w:p w14:paraId="4FE7C451" w14:textId="77777777" w:rsidR="000367F6" w:rsidRPr="00C45395" w:rsidRDefault="000367F6" w:rsidP="00125FEB">
            <w:pPr>
              <w:pStyle w:val="TableTextLeft"/>
            </w:pPr>
            <w:r w:rsidRPr="2901D3FD">
              <w:rPr>
                <w:b/>
                <w:bCs/>
              </w:rPr>
              <w:t>Numerator:</w:t>
            </w:r>
            <w:r>
              <w:t xml:space="preserve"> </w:t>
            </w:r>
            <w:r w:rsidRPr="00B049D2">
              <w:rPr>
                <w:rFonts w:ascii="Arial" w:hAnsi="Arial"/>
              </w:rPr>
              <w:t xml:space="preserve">Index of Relative Socio-Economic Disadvantage </w:t>
            </w:r>
            <w:r w:rsidRPr="00B049D2" w:rsidDel="00FC76F8">
              <w:rPr>
                <w:rFonts w:ascii="Arial" w:hAnsi="Arial"/>
              </w:rPr>
              <w:t>by decile</w:t>
            </w:r>
          </w:p>
          <w:p w14:paraId="09634041" w14:textId="77777777" w:rsidR="000367F6" w:rsidRPr="2901D3FD" w:rsidRDefault="000367F6" w:rsidP="00125FEB">
            <w:pPr>
              <w:pStyle w:val="TableTextLeft"/>
              <w:rPr>
                <w:b/>
                <w:bCs/>
              </w:rPr>
            </w:pPr>
            <w:r w:rsidRPr="00E240A5">
              <w:rPr>
                <w:b/>
              </w:rPr>
              <w:t>Denominator:</w:t>
            </w:r>
            <w:r>
              <w:t xml:space="preserve"> </w:t>
            </w:r>
            <w:r w:rsidRPr="00E240A5">
              <w:rPr>
                <w:bCs/>
              </w:rPr>
              <w:t>N/A</w:t>
            </w:r>
          </w:p>
        </w:tc>
        <w:tc>
          <w:tcPr>
            <w:tcW w:w="1055" w:type="pct"/>
          </w:tcPr>
          <w:p w14:paraId="3FA4B583" w14:textId="77777777" w:rsidR="000367F6" w:rsidRPr="00FF1441" w:rsidRDefault="000367F6" w:rsidP="00125FEB">
            <w:pPr>
              <w:pStyle w:val="TableTextLeft"/>
            </w:pPr>
          </w:p>
        </w:tc>
        <w:tc>
          <w:tcPr>
            <w:tcW w:w="886" w:type="pct"/>
          </w:tcPr>
          <w:p w14:paraId="2CD42966" w14:textId="77777777" w:rsidR="000367F6" w:rsidRPr="000B0405" w:rsidRDefault="000367F6" w:rsidP="00125FEB">
            <w:pPr>
              <w:pStyle w:val="TableTextLeft"/>
              <w:rPr>
                <w:rFonts w:asciiTheme="majorHAnsi" w:eastAsiaTheme="majorEastAsia" w:hAnsiTheme="majorHAnsi" w:cstheme="majorBidi"/>
              </w:rPr>
            </w:pPr>
          </w:p>
        </w:tc>
      </w:tr>
    </w:tbl>
    <w:p w14:paraId="0B4A2504" w14:textId="77777777" w:rsidR="000367F6" w:rsidRDefault="000367F6" w:rsidP="000367F6"/>
    <w:bookmarkEnd w:id="63"/>
    <w:p w14:paraId="1A73B2A4" w14:textId="5E864399" w:rsidR="00D249D8" w:rsidRDefault="00D249D8">
      <w:pPr>
        <w:rPr>
          <w:b/>
          <w:bCs/>
          <w:color w:val="B3272F" w:themeColor="text2"/>
          <w:kern w:val="32"/>
          <w:sz w:val="40"/>
          <w:szCs w:val="32"/>
        </w:rPr>
      </w:pPr>
      <w:r>
        <w:br w:type="page"/>
      </w:r>
    </w:p>
    <w:p w14:paraId="6E8BEF4D" w14:textId="77777777" w:rsidR="00B27517" w:rsidRDefault="00B27517" w:rsidP="00284D69">
      <w:pPr>
        <w:pStyle w:val="Heading1"/>
        <w:sectPr w:rsidR="00B27517" w:rsidSect="00417CAC">
          <w:pgSz w:w="16840" w:h="11907" w:orient="landscape" w:code="9"/>
          <w:pgMar w:top="1134" w:right="2268" w:bottom="1134" w:left="1134" w:header="284" w:footer="284" w:gutter="0"/>
          <w:cols w:space="283"/>
          <w:docGrid w:linePitch="360"/>
        </w:sectPr>
      </w:pPr>
    </w:p>
    <w:p w14:paraId="77CFF142" w14:textId="485196E3" w:rsidR="00D7646C" w:rsidRPr="008711C4" w:rsidRDefault="00746AB8" w:rsidP="007C7D20">
      <w:pPr>
        <w:pStyle w:val="Heading1TopofPage"/>
        <w:framePr w:wrap="around"/>
      </w:pPr>
      <w:bookmarkStart w:id="137" w:name="_Toc524957334"/>
      <w:bookmarkStart w:id="138" w:name="_Toc517191099"/>
      <w:r w:rsidRPr="008711C4">
        <w:lastRenderedPageBreak/>
        <w:t xml:space="preserve">Appendix </w:t>
      </w:r>
      <w:r w:rsidR="00E12D3A" w:rsidRPr="008711C4">
        <w:t>C</w:t>
      </w:r>
      <w:r w:rsidR="00FC0B71">
        <w:t>:</w:t>
      </w:r>
      <w:r w:rsidRPr="008711C4">
        <w:t xml:space="preserve"> </w:t>
      </w:r>
      <w:r w:rsidR="00F90B1E" w:rsidRPr="008711C4">
        <w:t>Proposed</w:t>
      </w:r>
      <w:r w:rsidR="008711C4" w:rsidRPr="008711C4">
        <w:t xml:space="preserve"> Indicators for Performance Target Setting</w:t>
      </w:r>
      <w:bookmarkEnd w:id="137"/>
      <w:r w:rsidR="00F90B1E" w:rsidRPr="008711C4">
        <w:t xml:space="preserve"> </w:t>
      </w:r>
      <w:bookmarkEnd w:id="138"/>
    </w:p>
    <w:p w14:paraId="15027D0C" w14:textId="77777777" w:rsidR="00D7646C" w:rsidRDefault="00D7646C" w:rsidP="00F90B1E">
      <w:pPr>
        <w:pStyle w:val="Heading1"/>
        <w:sectPr w:rsidR="00D7646C" w:rsidSect="00192B65">
          <w:pgSz w:w="11907" w:h="16840" w:code="9"/>
          <w:pgMar w:top="2268" w:right="1134" w:bottom="1134" w:left="1134" w:header="284" w:footer="284" w:gutter="0"/>
          <w:cols w:num="2" w:space="283"/>
          <w:docGrid w:linePitch="360"/>
        </w:sectPr>
      </w:pPr>
    </w:p>
    <w:p w14:paraId="39A26F39" w14:textId="1AA05C52" w:rsidR="00D7646C" w:rsidRDefault="00D7646C" w:rsidP="00F90B1E">
      <w:pPr>
        <w:pStyle w:val="Heading1"/>
      </w:pPr>
    </w:p>
    <w:p w14:paraId="2C9F4A73" w14:textId="0173A4E1" w:rsidR="00D7646C" w:rsidRPr="00AC7FED" w:rsidRDefault="00D7646C" w:rsidP="00D7646C">
      <w:pPr>
        <w:rPr>
          <w:rFonts w:asciiTheme="majorHAnsi" w:hAnsiTheme="majorHAnsi" w:cstheme="majorHAnsi"/>
        </w:rPr>
      </w:pPr>
      <w:r w:rsidRPr="00AC7FED">
        <w:rPr>
          <w:rFonts w:asciiTheme="majorHAnsi" w:hAnsiTheme="majorHAnsi" w:cstheme="majorHAnsi"/>
        </w:rPr>
        <w:t xml:space="preserve">The below list is a selection of existing indicators which are </w:t>
      </w:r>
      <w:r>
        <w:rPr>
          <w:rFonts w:asciiTheme="majorHAnsi" w:hAnsiTheme="majorHAnsi" w:cstheme="majorHAnsi"/>
        </w:rPr>
        <w:t>recommended as</w:t>
      </w:r>
      <w:r w:rsidRPr="00AC7FED">
        <w:rPr>
          <w:rFonts w:asciiTheme="majorHAnsi" w:hAnsiTheme="majorHAnsi" w:cstheme="majorHAnsi"/>
        </w:rPr>
        <w:t xml:space="preserve"> suitable for</w:t>
      </w:r>
      <w:r>
        <w:rPr>
          <w:rFonts w:asciiTheme="majorHAnsi" w:hAnsiTheme="majorHAnsi" w:cstheme="majorHAnsi"/>
        </w:rPr>
        <w:t xml:space="preserve"> performance</w:t>
      </w:r>
      <w:r w:rsidRPr="00AC7FED">
        <w:rPr>
          <w:rFonts w:asciiTheme="majorHAnsi" w:hAnsiTheme="majorHAnsi" w:cstheme="majorHAnsi"/>
        </w:rPr>
        <w:t xml:space="preserve"> target</w:t>
      </w:r>
      <w:r>
        <w:rPr>
          <w:rFonts w:asciiTheme="majorHAnsi" w:hAnsiTheme="majorHAnsi" w:cstheme="majorHAnsi"/>
        </w:rPr>
        <w:t>s</w:t>
      </w:r>
      <w:r w:rsidRPr="00AC7FED">
        <w:rPr>
          <w:rFonts w:asciiTheme="majorHAnsi" w:hAnsiTheme="majorHAnsi" w:cstheme="majorHAnsi"/>
        </w:rPr>
        <w:t xml:space="preserve"> and benchmarks. </w:t>
      </w:r>
      <w:r>
        <w:rPr>
          <w:rFonts w:asciiTheme="majorHAnsi" w:hAnsiTheme="majorHAnsi" w:cstheme="majorHAnsi"/>
        </w:rPr>
        <w:t xml:space="preserve"> </w:t>
      </w:r>
      <w:r w:rsidRPr="00AC7FED">
        <w:rPr>
          <w:rFonts w:asciiTheme="majorHAnsi" w:hAnsiTheme="majorHAnsi" w:cstheme="majorHAnsi"/>
        </w:rPr>
        <w:t>This is subject to change based on new or changed indicators.</w:t>
      </w:r>
    </w:p>
    <w:p w14:paraId="75F7D944" w14:textId="77777777" w:rsidR="00D7646C" w:rsidRPr="00AC7FED" w:rsidRDefault="00D7646C" w:rsidP="00D7646C">
      <w:pPr>
        <w:rPr>
          <w:rFonts w:asciiTheme="majorHAnsi" w:hAnsiTheme="majorHAnsi" w:cstheme="majorHAnsi"/>
        </w:rPr>
      </w:pPr>
      <w:r w:rsidRPr="00AC7FED">
        <w:rPr>
          <w:rFonts w:asciiTheme="majorHAnsi" w:hAnsiTheme="majorHAnsi" w:cstheme="majorHAnsi"/>
        </w:rPr>
        <w:t xml:space="preserve"> </w:t>
      </w:r>
    </w:p>
    <w:tbl>
      <w:tblPr>
        <w:tblStyle w:val="GridTable2-Accent2"/>
        <w:tblW w:w="0" w:type="auto"/>
        <w:tblLook w:val="0400" w:firstRow="0" w:lastRow="0" w:firstColumn="0" w:lastColumn="0" w:noHBand="0" w:noVBand="1"/>
      </w:tblPr>
      <w:tblGrid>
        <w:gridCol w:w="4927"/>
        <w:gridCol w:w="4928"/>
      </w:tblGrid>
      <w:tr w:rsidR="00D7646C" w:rsidRPr="009B52CF" w14:paraId="24FA7F70"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40570E73" w14:textId="77777777" w:rsidR="00D7646C" w:rsidRPr="00514EFA" w:rsidRDefault="00D7646C" w:rsidP="00B12A33">
            <w:pPr>
              <w:pStyle w:val="BodyText"/>
              <w:tabs>
                <w:tab w:val="left" w:pos="3675"/>
              </w:tabs>
              <w:rPr>
                <w:rFonts w:asciiTheme="majorHAnsi" w:eastAsia="Calibri" w:hAnsiTheme="majorHAnsi" w:cstheme="majorHAnsi"/>
                <w:b/>
                <w:sz w:val="18"/>
                <w:szCs w:val="18"/>
                <w:lang w:eastAsia="en-AU"/>
              </w:rPr>
            </w:pPr>
            <w:r w:rsidRPr="00514EFA">
              <w:rPr>
                <w:rFonts w:asciiTheme="majorHAnsi" w:eastAsia="Calibri" w:hAnsiTheme="majorHAnsi" w:cstheme="majorHAnsi"/>
                <w:b/>
                <w:sz w:val="18"/>
                <w:szCs w:val="18"/>
                <w:lang w:eastAsia="en-AU"/>
              </w:rPr>
              <w:t>Service performance</w:t>
            </w:r>
          </w:p>
        </w:tc>
        <w:tc>
          <w:tcPr>
            <w:tcW w:w="5103" w:type="dxa"/>
          </w:tcPr>
          <w:p w14:paraId="66D21848" w14:textId="77777777" w:rsidR="00D7646C" w:rsidRPr="00514EFA" w:rsidRDefault="00D7646C" w:rsidP="00B12A33">
            <w:pPr>
              <w:pStyle w:val="BodyText"/>
              <w:tabs>
                <w:tab w:val="left" w:pos="3675"/>
              </w:tabs>
              <w:rPr>
                <w:rFonts w:asciiTheme="majorHAnsi" w:eastAsia="Calibri" w:hAnsiTheme="majorHAnsi" w:cstheme="majorHAnsi"/>
                <w:b/>
                <w:sz w:val="18"/>
                <w:szCs w:val="18"/>
                <w:lang w:eastAsia="en-AU"/>
              </w:rPr>
            </w:pPr>
            <w:r w:rsidRPr="00514EFA">
              <w:rPr>
                <w:rFonts w:asciiTheme="majorHAnsi" w:eastAsia="Calibri" w:hAnsiTheme="majorHAnsi" w:cstheme="majorHAnsi"/>
                <w:b/>
                <w:sz w:val="18"/>
                <w:szCs w:val="18"/>
                <w:lang w:eastAsia="en-AU"/>
              </w:rPr>
              <w:t>Financial performance</w:t>
            </w:r>
          </w:p>
        </w:tc>
      </w:tr>
      <w:tr w:rsidR="00D7646C" w:rsidRPr="0009327A" w14:paraId="061D6F7E" w14:textId="77777777" w:rsidTr="00B12A33">
        <w:tc>
          <w:tcPr>
            <w:tcW w:w="5102" w:type="dxa"/>
          </w:tcPr>
          <w:p w14:paraId="38F7BA23"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AM2 Animals reclaimed </w:t>
            </w:r>
          </w:p>
        </w:tc>
        <w:tc>
          <w:tcPr>
            <w:tcW w:w="5103" w:type="dxa"/>
          </w:tcPr>
          <w:p w14:paraId="12ACB160"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E2 Expenses per property assessment </w:t>
            </w:r>
          </w:p>
        </w:tc>
      </w:tr>
      <w:tr w:rsidR="00D7646C" w:rsidRPr="0009327A" w14:paraId="1BD73D35"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324AF06B" w14:textId="77777777" w:rsidR="00D7646C" w:rsidRPr="00AC7FED" w:rsidRDefault="00D7646C" w:rsidP="00B12A33">
            <w:pPr>
              <w:pStyle w:val="BodyText"/>
              <w:tabs>
                <w:tab w:val="left" w:pos="3675"/>
              </w:tabs>
              <w:rPr>
                <w:rFonts w:asciiTheme="majorHAnsi" w:eastAsia="Calibri" w:hAnsiTheme="majorHAnsi" w:cstheme="majorHAnsi"/>
                <w:i/>
                <w:sz w:val="18"/>
                <w:szCs w:val="18"/>
                <w:lang w:eastAsia="en-AU"/>
              </w:rPr>
            </w:pPr>
            <w:r w:rsidRPr="00AC7FED">
              <w:rPr>
                <w:rFonts w:asciiTheme="majorHAnsi" w:eastAsia="Calibri" w:hAnsiTheme="majorHAnsi" w:cstheme="majorHAnsi"/>
                <w:sz w:val="18"/>
                <w:szCs w:val="18"/>
                <w:lang w:eastAsia="en-AU"/>
              </w:rPr>
              <w:t>FS2 Food safety assessments</w:t>
            </w:r>
          </w:p>
        </w:tc>
        <w:tc>
          <w:tcPr>
            <w:tcW w:w="5103" w:type="dxa"/>
          </w:tcPr>
          <w:p w14:paraId="7FF602D2"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L1 Current assets compared to current liabilities </w:t>
            </w:r>
          </w:p>
        </w:tc>
      </w:tr>
      <w:tr w:rsidR="00D7646C" w:rsidRPr="0009327A" w14:paraId="3ADB48D7" w14:textId="77777777" w:rsidTr="00B12A33">
        <w:tc>
          <w:tcPr>
            <w:tcW w:w="5102" w:type="dxa"/>
          </w:tcPr>
          <w:p w14:paraId="2B53EB1A"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FS4 Critical and major non-compliance outcome notifications</w:t>
            </w:r>
          </w:p>
        </w:tc>
        <w:tc>
          <w:tcPr>
            <w:tcW w:w="5103" w:type="dxa"/>
          </w:tcPr>
          <w:p w14:paraId="4D6F1DE9"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L2 Unrestricted cash compared to current liabilities </w:t>
            </w:r>
          </w:p>
        </w:tc>
      </w:tr>
      <w:tr w:rsidR="00D7646C" w:rsidRPr="0009327A" w14:paraId="31B73274"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098627BE"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G3 Councillor attendance at council meetings</w:t>
            </w:r>
          </w:p>
        </w:tc>
        <w:tc>
          <w:tcPr>
            <w:tcW w:w="5103" w:type="dxa"/>
          </w:tcPr>
          <w:p w14:paraId="7AAF4A02"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O1 Asset renewal compared to depreciation </w:t>
            </w:r>
          </w:p>
        </w:tc>
      </w:tr>
      <w:tr w:rsidR="00D7646C" w:rsidRPr="0009327A" w14:paraId="3924A390" w14:textId="77777777" w:rsidTr="00B12A33">
        <w:tc>
          <w:tcPr>
            <w:tcW w:w="5102" w:type="dxa"/>
          </w:tcPr>
          <w:p w14:paraId="5C174C34"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LB2 Standard of library collection </w:t>
            </w:r>
          </w:p>
        </w:tc>
        <w:tc>
          <w:tcPr>
            <w:tcW w:w="5103" w:type="dxa"/>
          </w:tcPr>
          <w:p w14:paraId="04D34C59"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O2 Loans and borrowings compared to rates </w:t>
            </w:r>
          </w:p>
        </w:tc>
      </w:tr>
      <w:tr w:rsidR="00D7646C" w:rsidRPr="0009327A" w14:paraId="1019CA90"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4DA38BC0"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MC4 Participation in the MCH service </w:t>
            </w:r>
          </w:p>
        </w:tc>
        <w:tc>
          <w:tcPr>
            <w:tcW w:w="5103" w:type="dxa"/>
          </w:tcPr>
          <w:p w14:paraId="163526AF"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O3 Loans and borrowings repayments compared to rates </w:t>
            </w:r>
          </w:p>
        </w:tc>
      </w:tr>
      <w:tr w:rsidR="00D7646C" w:rsidRPr="0009327A" w14:paraId="333BE4D4" w14:textId="77777777" w:rsidTr="00B12A33">
        <w:tc>
          <w:tcPr>
            <w:tcW w:w="5102" w:type="dxa"/>
          </w:tcPr>
          <w:p w14:paraId="487CB8A0"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MC5 Participation in MCH service by Aboriginal children </w:t>
            </w:r>
          </w:p>
        </w:tc>
        <w:tc>
          <w:tcPr>
            <w:tcW w:w="5103" w:type="dxa"/>
          </w:tcPr>
          <w:p w14:paraId="73C3A272"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O4 Non-current liabilities compared to own source revenue </w:t>
            </w:r>
          </w:p>
        </w:tc>
      </w:tr>
      <w:tr w:rsidR="00D7646C" w:rsidRPr="0009327A" w14:paraId="241FA661"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1BC664C5"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R2 Sealed local roads maintained to condition standards </w:t>
            </w:r>
          </w:p>
        </w:tc>
        <w:tc>
          <w:tcPr>
            <w:tcW w:w="5103" w:type="dxa"/>
          </w:tcPr>
          <w:p w14:paraId="2514A58C"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OP1 Adjusted underlying surplus (or deficit) </w:t>
            </w:r>
          </w:p>
        </w:tc>
      </w:tr>
      <w:tr w:rsidR="00D7646C" w:rsidRPr="0009327A" w14:paraId="512DFB6A" w14:textId="77777777" w:rsidTr="00B12A33">
        <w:tc>
          <w:tcPr>
            <w:tcW w:w="5102" w:type="dxa"/>
          </w:tcPr>
          <w:p w14:paraId="6D3EABC1"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SP1 Time taken to decide planning applications</w:t>
            </w:r>
          </w:p>
        </w:tc>
        <w:tc>
          <w:tcPr>
            <w:tcW w:w="5103" w:type="dxa"/>
          </w:tcPr>
          <w:p w14:paraId="1850071F"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p>
        </w:tc>
      </w:tr>
      <w:tr w:rsidR="00D7646C" w:rsidRPr="0009327A" w14:paraId="68F85670"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6C12F276"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SP2 Planning applications decided within required time frames</w:t>
            </w:r>
          </w:p>
        </w:tc>
        <w:tc>
          <w:tcPr>
            <w:tcW w:w="5103" w:type="dxa"/>
          </w:tcPr>
          <w:p w14:paraId="2DEC9AB8"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p>
        </w:tc>
      </w:tr>
      <w:tr w:rsidR="00D7646C" w:rsidRPr="0009327A" w14:paraId="407256B7" w14:textId="77777777" w:rsidTr="00B12A33">
        <w:tc>
          <w:tcPr>
            <w:tcW w:w="5102" w:type="dxa"/>
          </w:tcPr>
          <w:p w14:paraId="1A18FF79"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SP4 Council planning decisions upheld at VCAT </w:t>
            </w:r>
          </w:p>
        </w:tc>
        <w:tc>
          <w:tcPr>
            <w:tcW w:w="5103" w:type="dxa"/>
          </w:tcPr>
          <w:p w14:paraId="4C0D974E"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p>
        </w:tc>
      </w:tr>
      <w:tr w:rsidR="00D7646C" w:rsidRPr="0009327A" w14:paraId="7B02E658" w14:textId="77777777" w:rsidTr="00B12A33">
        <w:trPr>
          <w:cnfStyle w:val="000000100000" w:firstRow="0" w:lastRow="0" w:firstColumn="0" w:lastColumn="0" w:oddVBand="0" w:evenVBand="0" w:oddHBand="1" w:evenHBand="0" w:firstRowFirstColumn="0" w:firstRowLastColumn="0" w:lastRowFirstColumn="0" w:lastRowLastColumn="0"/>
        </w:trPr>
        <w:tc>
          <w:tcPr>
            <w:tcW w:w="5102" w:type="dxa"/>
          </w:tcPr>
          <w:p w14:paraId="7D7579FA" w14:textId="77777777" w:rsidR="00D7646C" w:rsidRPr="00AC7FED" w:rsidRDefault="00D7646C" w:rsidP="00B12A33">
            <w:pPr>
              <w:pStyle w:val="BodyText"/>
              <w:tabs>
                <w:tab w:val="left" w:pos="3675"/>
              </w:tabs>
              <w:rPr>
                <w:rFonts w:asciiTheme="majorHAnsi" w:eastAsia="Calibri" w:hAnsiTheme="majorHAnsi" w:cstheme="majorHAnsi"/>
                <w:sz w:val="18"/>
                <w:szCs w:val="18"/>
                <w:lang w:eastAsia="en-AU"/>
              </w:rPr>
            </w:pPr>
            <w:r w:rsidRPr="00AC7FED">
              <w:rPr>
                <w:rFonts w:asciiTheme="majorHAnsi" w:eastAsia="Calibri" w:hAnsiTheme="majorHAnsi" w:cstheme="majorHAnsi"/>
                <w:sz w:val="18"/>
                <w:szCs w:val="18"/>
                <w:lang w:eastAsia="en-AU"/>
              </w:rPr>
              <w:t xml:space="preserve">WC5 Kerbside collection waste diverted from landfill </w:t>
            </w:r>
          </w:p>
        </w:tc>
        <w:tc>
          <w:tcPr>
            <w:tcW w:w="5103" w:type="dxa"/>
          </w:tcPr>
          <w:p w14:paraId="1ED5614F" w14:textId="77777777" w:rsidR="00D7646C" w:rsidRPr="00AC7FED" w:rsidDel="00107BAE" w:rsidRDefault="00D7646C" w:rsidP="00B12A33">
            <w:pPr>
              <w:pStyle w:val="BodyText"/>
              <w:tabs>
                <w:tab w:val="left" w:pos="3675"/>
              </w:tabs>
              <w:rPr>
                <w:rFonts w:asciiTheme="majorHAnsi" w:eastAsia="Calibri" w:hAnsiTheme="majorHAnsi" w:cstheme="majorHAnsi"/>
                <w:sz w:val="18"/>
                <w:szCs w:val="18"/>
                <w:lang w:eastAsia="en-AU"/>
              </w:rPr>
            </w:pPr>
          </w:p>
        </w:tc>
      </w:tr>
    </w:tbl>
    <w:p w14:paraId="394BA538" w14:textId="77777777" w:rsidR="00D7646C" w:rsidRDefault="00D7646C" w:rsidP="00D7646C">
      <w:pPr>
        <w:pStyle w:val="BodyText"/>
        <w:tabs>
          <w:tab w:val="left" w:pos="3675"/>
        </w:tabs>
        <w:rPr>
          <w:rFonts w:asciiTheme="majorHAnsi" w:eastAsia="Calibri" w:hAnsiTheme="majorHAnsi" w:cstheme="majorHAnsi"/>
          <w:lang w:eastAsia="en-AU"/>
        </w:rPr>
      </w:pPr>
    </w:p>
    <w:p w14:paraId="32C99A67" w14:textId="77777777" w:rsidR="00D7646C" w:rsidRDefault="00D7646C" w:rsidP="00F90B1E">
      <w:pPr>
        <w:pStyle w:val="Heading1"/>
        <w:sectPr w:rsidR="00D7646C" w:rsidSect="00417CAC">
          <w:type w:val="continuous"/>
          <w:pgSz w:w="11907" w:h="16840" w:code="9"/>
          <w:pgMar w:top="2268" w:right="1134" w:bottom="1134" w:left="1134" w:header="284" w:footer="284" w:gutter="0"/>
          <w:cols w:space="283"/>
          <w:docGrid w:linePitch="360"/>
        </w:sectPr>
      </w:pPr>
    </w:p>
    <w:p w14:paraId="103AE580" w14:textId="77777777" w:rsidR="0099739B" w:rsidRPr="00C54B0D" w:rsidRDefault="0099739B" w:rsidP="0099739B">
      <w:pPr>
        <w:pStyle w:val="BodyText"/>
        <w:rPr>
          <w:lang w:eastAsia="en-AU"/>
        </w:rPr>
      </w:pPr>
    </w:p>
    <w:p w14:paraId="7FB2EAB4" w14:textId="77777777" w:rsidR="000F5400" w:rsidRDefault="000F5400" w:rsidP="007B41DB"/>
    <w:p w14:paraId="70846B96" w14:textId="77777777" w:rsidR="000F5400" w:rsidRDefault="000F5400" w:rsidP="007B41DB"/>
    <w:p w14:paraId="13C06EFD" w14:textId="77777777" w:rsidR="000F5400" w:rsidRDefault="000F5400" w:rsidP="007B41DB"/>
    <w:p w14:paraId="1D86EB16" w14:textId="77777777" w:rsidR="000F5400" w:rsidRDefault="000F5400" w:rsidP="007B41DB"/>
    <w:p w14:paraId="6C9D6C81" w14:textId="77777777" w:rsidR="000F5400" w:rsidRDefault="000F5400" w:rsidP="007B41DB"/>
    <w:p w14:paraId="7464069E" w14:textId="77777777" w:rsidR="000F5400" w:rsidRDefault="000F5400" w:rsidP="007B41DB"/>
    <w:p w14:paraId="4005B06A" w14:textId="77777777" w:rsidR="000F5400" w:rsidRDefault="000F5400" w:rsidP="007B41DB"/>
    <w:p w14:paraId="471534D1" w14:textId="77777777" w:rsidR="000F5400" w:rsidRDefault="000F5400" w:rsidP="007B41DB"/>
    <w:p w14:paraId="0A01AD7E" w14:textId="77777777" w:rsidR="000F5400" w:rsidRDefault="000F5400" w:rsidP="007B41DB"/>
    <w:sectPr w:rsidR="000F5400" w:rsidSect="005864E5">
      <w:type w:val="continuous"/>
      <w:pgSz w:w="11907" w:h="16840" w:code="9"/>
      <w:pgMar w:top="2268" w:right="1134" w:bottom="1134" w:left="1134" w:header="284" w:footer="284" w:gutter="0"/>
      <w:cols w:num="2" w:space="2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D4F98" w14:textId="77777777" w:rsidR="0043382E" w:rsidRDefault="0043382E">
      <w:r>
        <w:separator/>
      </w:r>
    </w:p>
    <w:p w14:paraId="70931CC2" w14:textId="77777777" w:rsidR="0043382E" w:rsidRDefault="0043382E"/>
  </w:endnote>
  <w:endnote w:type="continuationSeparator" w:id="0">
    <w:p w14:paraId="19C45C58" w14:textId="77777777" w:rsidR="0043382E" w:rsidRDefault="0043382E">
      <w:r>
        <w:continuationSeparator/>
      </w:r>
    </w:p>
    <w:p w14:paraId="1D176241" w14:textId="77777777" w:rsidR="0043382E" w:rsidRDefault="0043382E"/>
  </w:endnote>
  <w:endnote w:type="continuationNotice" w:id="1">
    <w:p w14:paraId="01E0E9F1" w14:textId="77777777" w:rsidR="0043382E" w:rsidRDefault="004338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Lato">
    <w:altName w:val="Arial"/>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8504" w:type="dxa"/>
      <w:tblLayout w:type="fixed"/>
      <w:tblCellMar>
        <w:bottom w:w="284" w:type="dxa"/>
      </w:tblCellMar>
      <w:tblLook w:val="04A0" w:firstRow="1" w:lastRow="0" w:firstColumn="1" w:lastColumn="0" w:noHBand="0" w:noVBand="1"/>
    </w:tblPr>
    <w:tblGrid>
      <w:gridCol w:w="340"/>
      <w:gridCol w:w="8164"/>
    </w:tblGrid>
    <w:tr w:rsidR="0043382E" w14:paraId="2AA55CF8" w14:textId="77777777" w:rsidTr="00D83BD4">
      <w:trPr>
        <w:trHeight w:val="397"/>
      </w:trPr>
      <w:tc>
        <w:tcPr>
          <w:tcW w:w="340" w:type="dxa"/>
        </w:tcPr>
        <w:p w14:paraId="7AB21EB6" w14:textId="0C8E7392" w:rsidR="0043382E" w:rsidRPr="00D55628" w:rsidRDefault="0043382E" w:rsidP="00D55628">
          <w:pPr>
            <w:pStyle w:val="FooterEven"/>
          </w:pPr>
          <w:r w:rsidRPr="00D55628">
            <w:fldChar w:fldCharType="begin"/>
          </w:r>
          <w:r w:rsidRPr="00D55628">
            <w:instrText xml:space="preserve"> PAGE   \* MERGEFORMAT </w:instrText>
          </w:r>
          <w:r w:rsidRPr="00D55628">
            <w:fldChar w:fldCharType="separate"/>
          </w:r>
          <w:r>
            <w:rPr>
              <w:noProof/>
            </w:rPr>
            <w:t>1</w:t>
          </w:r>
          <w:r w:rsidRPr="00D55628">
            <w:fldChar w:fldCharType="end"/>
          </w:r>
        </w:p>
      </w:tc>
      <w:tc>
        <w:tcPr>
          <w:tcW w:w="8164" w:type="dxa"/>
        </w:tcPr>
        <w:p w14:paraId="1E51292D" w14:textId="77777777" w:rsidR="0043382E" w:rsidRPr="00D55628" w:rsidRDefault="0043382E" w:rsidP="00D55628">
          <w:pPr>
            <w:pStyle w:val="FooterEven"/>
          </w:pPr>
          <w:r w:rsidRPr="000A15E4">
            <w:rPr>
              <w:rStyle w:val="Bold"/>
            </w:rPr>
            <w:t>Title of document</w:t>
          </w:r>
          <w:r w:rsidRPr="00D55628">
            <w:t xml:space="preserve"> Subtitle</w:t>
          </w:r>
        </w:p>
      </w:tc>
    </w:tr>
  </w:tbl>
  <w:p w14:paraId="24EC63B9" w14:textId="77777777" w:rsidR="0043382E" w:rsidRPr="008B6D45" w:rsidRDefault="0043382E" w:rsidP="005949B0">
    <w:pPr>
      <w:pStyle w:val="FooterEven"/>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7659" w14:textId="77777777" w:rsidR="0043382E" w:rsidRDefault="0043382E">
    <w:pPr>
      <w:pStyle w:val="Footer"/>
    </w:pPr>
    <w:r w:rsidRPr="00D55628">
      <w:rPr>
        <w:noProof/>
      </w:rPr>
      <mc:AlternateContent>
        <mc:Choice Requires="wps">
          <w:drawing>
            <wp:anchor distT="0" distB="0" distL="114300" distR="114300" simplePos="0" relativeHeight="251657728" behindDoc="1" locked="1" layoutInCell="1" allowOverlap="1" wp14:anchorId="4E5330DB" wp14:editId="780CF5EA">
              <wp:simplePos x="0" y="0"/>
              <wp:positionH relativeFrom="page">
                <wp:align>center</wp:align>
              </wp:positionH>
              <wp:positionV relativeFrom="page">
                <wp:align>center</wp:align>
              </wp:positionV>
              <wp:extent cx="7560000" cy="1796400"/>
              <wp:effectExtent l="0" t="0" r="0" b="0"/>
              <wp:wrapNone/>
              <wp:docPr id="2"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1029A" w14:textId="767EFB10" w:rsidR="0043382E" w:rsidRPr="0001226A" w:rsidRDefault="0043382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separate"/>
                          </w:r>
                          <w:r>
                            <w:t>Draft</w: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330DB" id="_x0000_t202" coordsize="21600,21600" o:spt="202" path="m,l,21600r21600,l21600,xe">
              <v:stroke joinstyle="miter"/>
              <v:path gradientshapeok="t" o:connecttype="rect"/>
            </v:shapetype>
            <v:shape id="Text Box 224" o:spid="_x0000_s1031" type="#_x0000_t202" alt="Title: Background Watermark Image" style="position:absolute;margin-left:0;margin-top:0;width:595.3pt;height:141.45pt;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B7kM6W0AIAAN8FAAAOAAAAAAAAAAAAAAAAAC4CAABkcnMvZTJvRG9jLnht&#10;bFBLAQItABQABgAIAAAAIQA0xUTO2wAAAAYBAAAPAAAAAAAAAAAAAAAAACoFAABkcnMvZG93bnJl&#10;di54bWxQSwUGAAAAAAQABADzAAAAMgYAAAAA&#10;" filled="f" stroked="f">
              <v:textbox>
                <w:txbxContent>
                  <w:p w14:paraId="2331029A" w14:textId="767EFB10" w:rsidR="0043382E" w:rsidRPr="0001226A" w:rsidRDefault="0043382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separate"/>
                    </w:r>
                    <w:r>
                      <w:t>Draft</w:t>
                    </w:r>
                    <w:r w:rsidRPr="0001226A">
                      <w:fldChar w:fldCharType="end"/>
                    </w:r>
                  </w:p>
                </w:txbxContent>
              </v:textbox>
              <w10:wrap anchorx="page" anchory="page"/>
              <w10:anchorlock/>
            </v:shape>
          </w:pict>
        </mc:Fallback>
      </mc:AlternateContent>
    </w:r>
  </w:p>
  <w:p w14:paraId="22A41238" w14:textId="77777777" w:rsidR="0043382E" w:rsidRDefault="004338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87F84" w14:textId="77777777" w:rsidR="0043382E" w:rsidRDefault="0043382E">
    <w:pPr>
      <w:pStyle w:val="Footer"/>
    </w:pPr>
    <w:r>
      <w:rPr>
        <w:noProof/>
      </w:rPr>
      <w:drawing>
        <wp:anchor distT="0" distB="0" distL="114300" distR="114300" simplePos="0" relativeHeight="251665920" behindDoc="1" locked="1" layoutInCell="1" allowOverlap="1" wp14:anchorId="7D6E175C" wp14:editId="2442F763">
          <wp:simplePos x="0" y="0"/>
          <wp:positionH relativeFrom="page">
            <wp:align>right</wp:align>
          </wp:positionH>
          <wp:positionV relativeFrom="page">
            <wp:align>bottom</wp:align>
          </wp:positionV>
          <wp:extent cx="2525576" cy="1057275"/>
          <wp:effectExtent l="0" t="0" r="0" b="0"/>
          <wp:wrapNone/>
          <wp:docPr id="25"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15043" b="-16667"/>
                  <a:stretch>
                    <a:fillRect/>
                  </a:stretch>
                </pic:blipFill>
                <pic:spPr bwMode="auto">
                  <a:xfrm>
                    <a:off x="0" y="0"/>
                    <a:ext cx="2525576" cy="1057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5628">
      <w:rPr>
        <w:noProof/>
      </w:rPr>
      <w:drawing>
        <wp:anchor distT="0" distB="0" distL="114300" distR="114300" simplePos="0" relativeHeight="251649536" behindDoc="1" locked="1" layoutInCell="1" allowOverlap="1" wp14:anchorId="5799F175" wp14:editId="381961AA">
          <wp:simplePos x="0" y="0"/>
          <wp:positionH relativeFrom="page">
            <wp:align>right</wp:align>
          </wp:positionH>
          <wp:positionV relativeFrom="page">
            <wp:align>bottom</wp:align>
          </wp:positionV>
          <wp:extent cx="2520000" cy="1062000"/>
          <wp:effectExtent l="0" t="0" r="0" b="0"/>
          <wp:wrapNone/>
          <wp:docPr id="47"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_541_RGB_right (w 1cm margin).emf"/>
                  <pic:cNvPicPr/>
                </pic:nvPicPr>
                <pic:blipFill>
                  <a:blip r:embed="rId2">
                    <a:extLst>
                      <a:ext uri="{28A0092B-C50C-407E-A947-70E740481C1C}">
                        <a14:useLocalDpi xmlns:a14="http://schemas.microsoft.com/office/drawing/2010/main" val="0"/>
                      </a:ext>
                    </a:extLst>
                  </a:blip>
                  <a:srcRect r="-37744" b="-93793"/>
                  <a:stretch>
                    <a:fillRect/>
                  </a:stretch>
                </pic:blipFill>
                <pic:spPr bwMode="auto">
                  <a:xfrm>
                    <a:off x="0" y="0"/>
                    <a:ext cx="2520000" cy="1062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8B2E2" w14:textId="77777777" w:rsidR="0043382E" w:rsidRPr="00124E8F" w:rsidRDefault="0043382E" w:rsidP="00124E8F">
    <w:pPr>
      <w:pStyle w:val="Footer"/>
    </w:pPr>
    <w:r w:rsidRPr="00D55628">
      <w:rPr>
        <w:noProof/>
      </w:rPr>
      <mc:AlternateContent>
        <mc:Choice Requires="wps">
          <w:drawing>
            <wp:anchor distT="0" distB="0" distL="114300" distR="114300" simplePos="0" relativeHeight="251661312" behindDoc="1" locked="1" layoutInCell="1" allowOverlap="1" wp14:anchorId="39F5C10A" wp14:editId="40C48249">
              <wp:simplePos x="0" y="0"/>
              <wp:positionH relativeFrom="page">
                <wp:align>center</wp:align>
              </wp:positionH>
              <wp:positionV relativeFrom="page">
                <wp:align>center</wp:align>
              </wp:positionV>
              <wp:extent cx="7560000" cy="1796400"/>
              <wp:effectExtent l="0" t="0" r="0" b="0"/>
              <wp:wrapNone/>
              <wp:docPr id="27"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E3E69" w14:textId="483B7BA5" w:rsidR="0043382E" w:rsidRPr="0001226A" w:rsidRDefault="0043382E" w:rsidP="00DF21D2">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separate"/>
                          </w:r>
                          <w:r>
                            <w:t>Draft</w: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5C10A" id="_x0000_t202" coordsize="21600,21600" o:spt="202" path="m,l,21600r21600,l21600,xe">
              <v:stroke joinstyle="miter"/>
              <v:path gradientshapeok="t" o:connecttype="rect"/>
            </v:shapetype>
            <v:shape id="Text Box 225" o:spid="_x0000_s1032" type="#_x0000_t202" style="position:absolute;margin-left:0;margin-top:0;width:595.3pt;height:141.45pt;z-index:-2516551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" filled="f" stroked="f">
              <v:textbox>
                <w:txbxContent>
                  <w:p w14:paraId="1A1E3E69" w14:textId="483B7BA5" w:rsidR="0043382E" w:rsidRPr="0001226A" w:rsidRDefault="0043382E" w:rsidP="00DF21D2">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separate"/>
                    </w:r>
                    <w:r>
                      <w:t>Draft</w:t>
                    </w:r>
                    <w:r w:rsidRPr="0001226A">
                      <w:fldChar w:fldCharType="end"/>
                    </w:r>
                  </w:p>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1F56A" w14:textId="77777777" w:rsidR="0043382E" w:rsidRDefault="0043382E">
    <w:pPr>
      <w:pStyle w:val="Footer"/>
    </w:pPr>
    <w:r w:rsidRPr="00D55628">
      <w:rPr>
        <w:noProof/>
      </w:rPr>
      <mc:AlternateContent>
        <mc:Choice Requires="wps">
          <w:drawing>
            <wp:anchor distT="0" distB="0" distL="114300" distR="114300" simplePos="0" relativeHeight="251656192" behindDoc="1" locked="1" layoutInCell="1" allowOverlap="1" wp14:anchorId="01B7A93A" wp14:editId="4DC707F4">
              <wp:simplePos x="0" y="0"/>
              <wp:positionH relativeFrom="page">
                <wp:align>center</wp:align>
              </wp:positionH>
              <wp:positionV relativeFrom="page">
                <wp:align>center</wp:align>
              </wp:positionV>
              <wp:extent cx="7560000" cy="1796400"/>
              <wp:effectExtent l="0" t="0" r="0" b="0"/>
              <wp:wrapNone/>
              <wp:docPr id="14" name="Text Box 225"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EF645" w14:textId="1986C8EC" w:rsidR="0043382E" w:rsidRPr="0001226A" w:rsidRDefault="0043382E" w:rsidP="00DF21D2">
                          <w:pPr>
                            <w:pStyle w:val="xStatu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7A93A" id="_x0000_t202" coordsize="21600,21600" o:spt="202" path="m,l,21600r21600,l21600,xe">
              <v:stroke joinstyle="miter"/>
              <v:path gradientshapeok="t" o:connecttype="rect"/>
            </v:shapetype>
            <v:shape id="_x0000_s1033" type="#_x0000_t202" alt="Title: Background Watermark Image" style="position:absolute;margin-left:0;margin-top:0;width:595.3pt;height:141.45pt;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RR1AIAAOc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gSvEUdQCAADnBQAADgAAAAAAAAAAAAAAAAAuAgAAZHJzL2Uyb0Rv&#10;Yy54bWxQSwECLQAUAAYACAAAACEANMVEztsAAAAGAQAADwAAAAAAAAAAAAAAAAAuBQAAZHJzL2Rv&#10;d25yZXYueG1sUEsFBgAAAAAEAAQA8wAAADYGAAAAAA==&#10;" filled="f" stroked="f">
              <v:textbox>
                <w:txbxContent>
                  <w:p w14:paraId="45DEF645" w14:textId="1986C8EC" w:rsidR="0043382E" w:rsidRPr="0001226A" w:rsidRDefault="0043382E" w:rsidP="00DF21D2">
                    <w:pPr>
                      <w:pStyle w:val="xStatus"/>
                    </w:pPr>
                  </w:p>
                </w:txbxContent>
              </v:textbox>
              <w10:wrap anchorx="page" anchory="page"/>
              <w10:anchorlock/>
            </v:shape>
          </w:pict>
        </mc:Fallback>
      </mc:AlternateContent>
    </w:r>
  </w:p>
  <w:p w14:paraId="6D50E236" w14:textId="77777777" w:rsidR="0043382E" w:rsidRDefault="004338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43382E" w14:paraId="753C30A2" w14:textId="77777777" w:rsidTr="00DD7238">
      <w:trPr>
        <w:trHeight w:val="397"/>
      </w:trPr>
      <w:tc>
        <w:tcPr>
          <w:tcW w:w="340" w:type="dxa"/>
        </w:tcPr>
        <w:p w14:paraId="2F1985F0" w14:textId="0DCFF74E" w:rsidR="0043382E" w:rsidRPr="00D55628" w:rsidRDefault="0043382E" w:rsidP="006C52DE">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Pr>
              <w:noProof/>
            </w:rPr>
            <w:t>6</w:t>
          </w:r>
          <w:r w:rsidRPr="00D55628">
            <w:fldChar w:fldCharType="end"/>
          </w:r>
        </w:p>
      </w:tc>
      <w:tc>
        <w:tcPr>
          <w:tcW w:w="9071" w:type="dxa"/>
        </w:tcPr>
        <w:p w14:paraId="01340303" w14:textId="2E4F5358" w:rsidR="0043382E" w:rsidRDefault="0043382E" w:rsidP="00810C40">
          <w:pPr>
            <w:pStyle w:val="FooterEven"/>
            <w:rPr>
              <w:rStyle w:val="Bold"/>
            </w:rPr>
          </w:pPr>
          <w:r>
            <w:rPr>
              <w:rStyle w:val="Bold"/>
            </w:rPr>
            <w:fldChar w:fldCharType="begin"/>
          </w:r>
          <w:r>
            <w:rPr>
              <w:rStyle w:val="Bold"/>
            </w:rPr>
            <w:instrText xml:space="preserve"> DOCPROPERTY  xFooterTitle  \* MERGEFORMAT </w:instrText>
          </w:r>
          <w:r>
            <w:rPr>
              <w:rStyle w:val="Bold"/>
            </w:rPr>
            <w:fldChar w:fldCharType="separate"/>
          </w:r>
          <w:r>
            <w:rPr>
              <w:rStyle w:val="Bold"/>
            </w:rPr>
            <w:t>Local Government Performance Reporting Framework</w:t>
          </w:r>
          <w:r>
            <w:rPr>
              <w:rStyle w:val="Bold"/>
            </w:rPr>
            <w:fldChar w:fldCharType="end"/>
          </w:r>
        </w:p>
        <w:p w14:paraId="43642DC1" w14:textId="25C09DD6" w:rsidR="0043382E" w:rsidRPr="00810C40" w:rsidRDefault="007D304A" w:rsidP="00810C40">
          <w:pPr>
            <w:pStyle w:val="FooterEven"/>
          </w:pPr>
          <w:r>
            <w:fldChar w:fldCharType="begin"/>
          </w:r>
          <w:r>
            <w:instrText xml:space="preserve"> DOCPROPERTY  xFooterSubtitle  \* MERGEFORMAT </w:instrText>
          </w:r>
          <w:r>
            <w:fldChar w:fldCharType="separate"/>
          </w:r>
          <w:r w:rsidR="0043382E">
            <w:t>Strategic Directions Paper 2018-21</w:t>
          </w:r>
          <w:r>
            <w:fldChar w:fldCharType="end"/>
          </w:r>
        </w:p>
      </w:tc>
    </w:tr>
  </w:tbl>
  <w:p w14:paraId="2122B542" w14:textId="77777777" w:rsidR="0043382E" w:rsidRDefault="0043382E" w:rsidP="005949B0">
    <w:pPr>
      <w:pStyle w:val="FooterEven"/>
    </w:pPr>
    <w:r w:rsidRPr="00D55628">
      <w:rPr>
        <w:noProof/>
      </w:rPr>
      <mc:AlternateContent>
        <mc:Choice Requires="wps">
          <w:drawing>
            <wp:anchor distT="0" distB="0" distL="114300" distR="114300" simplePos="0" relativeHeight="251662336" behindDoc="1" locked="1" layoutInCell="1" allowOverlap="1" wp14:anchorId="26C07126" wp14:editId="678908E2">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2690D" w14:textId="25EECBC1" w:rsidR="0043382E" w:rsidRPr="0001226A" w:rsidRDefault="0043382E" w:rsidP="00DF21D2">
                          <w:pPr>
                            <w:pStyle w:val="xStatu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07126" id="_x0000_t202" coordsize="21600,21600" o:spt="202" path="m,l,21600r21600,l21600,xe">
              <v:stroke joinstyle="miter"/>
              <v:path gradientshapeok="t" o:connecttype="rect"/>
            </v:shapetype>
            <v:shape id="_x0000_s1034" type="#_x0000_t202" alt="Title: Background Watermark Image" style="position:absolute;margin-left:0;margin-top:0;width:595.3pt;height:141.45pt;z-index:-2516541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0b1AIAAOY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nNKNG9QCAADmBQAADgAAAAAAAAAAAAAAAAAuAgAAZHJzL2Uyb0Rv&#10;Yy54bWxQSwECLQAUAAYACAAAACEANMVEztsAAAAGAQAADwAAAAAAAAAAAAAAAAAuBQAAZHJzL2Rv&#10;d25yZXYueG1sUEsFBgAAAAAEAAQA8wAAADYGAAAAAA==&#10;" filled="f" stroked="f">
              <v:textbox>
                <w:txbxContent>
                  <w:p w14:paraId="62E2690D" w14:textId="25EECBC1" w:rsidR="0043382E" w:rsidRPr="0001226A" w:rsidRDefault="0043382E" w:rsidP="00DF21D2">
                    <w:pPr>
                      <w:pStyle w:val="xStatus"/>
                    </w:pPr>
                  </w:p>
                </w:txbxContent>
              </v:textbox>
              <w10:wrap anchorx="page" anchory="page"/>
              <w10:anchorlock/>
            </v:shape>
          </w:pict>
        </mc:Fallback>
      </mc:AlternateContent>
    </w:r>
  </w:p>
  <w:p w14:paraId="4B9068F0" w14:textId="77777777" w:rsidR="0043382E" w:rsidRPr="00B5221E" w:rsidRDefault="0043382E" w:rsidP="00B522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43382E" w14:paraId="0BF2F1B5" w14:textId="77777777" w:rsidTr="00DD7238">
      <w:trPr>
        <w:trHeight w:val="397"/>
      </w:trPr>
      <w:tc>
        <w:tcPr>
          <w:tcW w:w="9071" w:type="dxa"/>
        </w:tcPr>
        <w:p w14:paraId="4286A3E6" w14:textId="1E6CC178" w:rsidR="0043382E" w:rsidRDefault="0043382E" w:rsidP="00810C40">
          <w:pPr>
            <w:pStyle w:val="FooterOdd"/>
            <w:rPr>
              <w:rStyle w:val="Bold"/>
            </w:rPr>
          </w:pPr>
          <w:r>
            <w:rPr>
              <w:rStyle w:val="Bold"/>
            </w:rPr>
            <w:fldChar w:fldCharType="begin"/>
          </w:r>
          <w:r>
            <w:rPr>
              <w:rStyle w:val="Bold"/>
            </w:rPr>
            <w:instrText xml:space="preserve"> DOCPROPERTY  xFooterTitle  \* MERGEFORMAT </w:instrText>
          </w:r>
          <w:r>
            <w:rPr>
              <w:rStyle w:val="Bold"/>
            </w:rPr>
            <w:fldChar w:fldCharType="separate"/>
          </w:r>
          <w:r>
            <w:rPr>
              <w:rStyle w:val="Bold"/>
            </w:rPr>
            <w:t>Local Government Performance Reporting Framework</w:t>
          </w:r>
          <w:r>
            <w:rPr>
              <w:rStyle w:val="Bold"/>
            </w:rPr>
            <w:fldChar w:fldCharType="end"/>
          </w:r>
        </w:p>
        <w:p w14:paraId="424A828D" w14:textId="33C71568" w:rsidR="0043382E" w:rsidRPr="00CB1FB7" w:rsidRDefault="007D304A" w:rsidP="00810C40">
          <w:pPr>
            <w:pStyle w:val="FooterOdd"/>
            <w:rPr>
              <w:b/>
            </w:rPr>
          </w:pPr>
          <w:r>
            <w:fldChar w:fldCharType="begin"/>
          </w:r>
          <w:r>
            <w:instrText xml:space="preserve"> DOCPROPERTY  xFooterSubtitle  \* MERGEFORMAT </w:instrText>
          </w:r>
          <w:r>
            <w:fldChar w:fldCharType="separate"/>
          </w:r>
          <w:r w:rsidR="0043382E">
            <w:t>Strategic Directions Paper 2018-21</w:t>
          </w:r>
          <w:r>
            <w:fldChar w:fldCharType="end"/>
          </w:r>
        </w:p>
      </w:tc>
      <w:tc>
        <w:tcPr>
          <w:tcW w:w="340" w:type="dxa"/>
        </w:tcPr>
        <w:p w14:paraId="3F7F2673" w14:textId="79C5017B" w:rsidR="0043382E" w:rsidRPr="00D55628" w:rsidRDefault="0043382E" w:rsidP="00D55628">
          <w:pPr>
            <w:pStyle w:val="FooterOddPageNumber"/>
          </w:pPr>
          <w:r w:rsidRPr="00D55628">
            <w:fldChar w:fldCharType="begin"/>
          </w:r>
          <w:r w:rsidRPr="00D55628">
            <w:instrText xml:space="preserve"> PAGE   \* MERGEFORMAT </w:instrText>
          </w:r>
          <w:r w:rsidRPr="00D55628">
            <w:fldChar w:fldCharType="separate"/>
          </w:r>
          <w:r>
            <w:rPr>
              <w:noProof/>
            </w:rPr>
            <w:t>5</w:t>
          </w:r>
          <w:r w:rsidRPr="00D55628">
            <w:fldChar w:fldCharType="end"/>
          </w:r>
        </w:p>
      </w:tc>
    </w:tr>
  </w:tbl>
  <w:p w14:paraId="022F5DC3" w14:textId="77777777" w:rsidR="0043382E" w:rsidRDefault="0043382E">
    <w:pPr>
      <w:pStyle w:val="Footer"/>
    </w:pPr>
    <w:r w:rsidRPr="00D55628">
      <w:rPr>
        <w:noProof/>
      </w:rPr>
      <mc:AlternateContent>
        <mc:Choice Requires="wps">
          <w:drawing>
            <wp:anchor distT="0" distB="0" distL="114300" distR="114300" simplePos="0" relativeHeight="251657216" behindDoc="1" locked="1" layoutInCell="1" allowOverlap="1" wp14:anchorId="7CD0F43D" wp14:editId="0F26BFDD">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CC882" w14:textId="2504A3C9" w:rsidR="0043382E" w:rsidRPr="0001226A" w:rsidRDefault="0043382E" w:rsidP="00DF21D2">
                          <w:pPr>
                            <w:pStyle w:val="xStatu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0F43D" id="_x0000_t202" coordsize="21600,21600" o:spt="202" path="m,l,21600r21600,l21600,xe">
              <v:stroke joinstyle="miter"/>
              <v:path gradientshapeok="t" o:connecttype="rect"/>
            </v:shapetype>
            <v:shape id="_x0000_s1035" type="#_x0000_t202" alt="Title: Background Watermark Image" style="position:absolute;margin-left:0;margin-top:0;width:595.3pt;height:141.45pt;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i/C1A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TYCBtZPoKElQSBgRhhOMKikeoJowEGTYr1ty1VDKP2RkAbxCEh&#10;djK5DZnMItio85PN+QkVBUCl2GA0LldmnGbbXvG6AU9j4wl5Da1TcSdq22NjVIeGg2HiuB0Gn51W&#10;53t363k8L34C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A4ovwtQCAADmBQAADgAAAAAAAAAAAAAAAAAuAgAAZHJzL2Uyb0Rv&#10;Yy54bWxQSwECLQAUAAYACAAAACEANMVEztsAAAAGAQAADwAAAAAAAAAAAAAAAAAuBQAAZHJzL2Rv&#10;d25yZXYueG1sUEsFBgAAAAAEAAQA8wAAADYGAAAAAA==&#10;" filled="f" stroked="f">
              <v:textbox>
                <w:txbxContent>
                  <w:p w14:paraId="44FCC882" w14:textId="2504A3C9" w:rsidR="0043382E" w:rsidRPr="0001226A" w:rsidRDefault="0043382E" w:rsidP="00DF21D2">
                    <w:pPr>
                      <w:pStyle w:val="xStatus"/>
                    </w:pPr>
                  </w:p>
                </w:txbxContent>
              </v:textbox>
              <w10:wrap anchorx="page" anchory="page"/>
              <w10:anchorlock/>
            </v:shape>
          </w:pict>
        </mc:Fallback>
      </mc:AlternateContent>
    </w:r>
  </w:p>
  <w:p w14:paraId="6E2CAD5F" w14:textId="77777777" w:rsidR="0043382E" w:rsidRDefault="004338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4DEBB" w14:textId="77777777" w:rsidR="0043382E" w:rsidRPr="008F5280" w:rsidRDefault="0043382E" w:rsidP="008F5280">
      <w:pPr>
        <w:pStyle w:val="FootnoteSeparator"/>
      </w:pPr>
    </w:p>
  </w:footnote>
  <w:footnote w:type="continuationSeparator" w:id="0">
    <w:p w14:paraId="7E6B1E43" w14:textId="77777777" w:rsidR="0043382E" w:rsidRDefault="0043382E" w:rsidP="008F5280">
      <w:pPr>
        <w:pStyle w:val="FootnoteSeparator"/>
      </w:pPr>
    </w:p>
    <w:p w14:paraId="6E74F6AF" w14:textId="77777777" w:rsidR="0043382E" w:rsidRDefault="0043382E"/>
  </w:footnote>
  <w:footnote w:type="continuationNotice" w:id="1">
    <w:p w14:paraId="6681D3FD" w14:textId="77777777" w:rsidR="0043382E" w:rsidRDefault="0043382E" w:rsidP="00D55628"/>
    <w:p w14:paraId="1DAE80B5" w14:textId="77777777" w:rsidR="0043382E" w:rsidRDefault="0043382E"/>
  </w:footnote>
  <w:footnote w:id="2">
    <w:p w14:paraId="7128D7C1" w14:textId="04297E55" w:rsidR="0043382E" w:rsidRPr="00437BEC" w:rsidRDefault="0043382E">
      <w:pPr>
        <w:pStyle w:val="FootnoteText"/>
      </w:pPr>
      <w:r w:rsidRPr="00437BEC">
        <w:footnoteRef/>
      </w:r>
      <w:r>
        <w:t>.</w:t>
      </w:r>
      <w:r>
        <w:tab/>
        <w:t>See Directions Paper 2012</w:t>
      </w:r>
    </w:p>
  </w:footnote>
  <w:footnote w:id="3">
    <w:p w14:paraId="46E9357A" w14:textId="0FA349E8" w:rsidR="0043382E" w:rsidRPr="006A609B" w:rsidRDefault="0043382E">
      <w:pPr>
        <w:pStyle w:val="FootnoteText"/>
      </w:pPr>
      <w:r w:rsidRPr="007C7D20">
        <w:footnoteRef/>
      </w:r>
      <w:r>
        <w:t>.</w:t>
      </w:r>
      <w:r>
        <w:tab/>
        <w:t>The Victorian Auditor-General’s Office have commenced a planned performance audit of the LGPRF at the time of writing.</w:t>
      </w:r>
    </w:p>
  </w:footnote>
  <w:footnote w:id="4">
    <w:p w14:paraId="18DF7DEF" w14:textId="455B1EE9" w:rsidR="0043382E" w:rsidRPr="006E1B48" w:rsidRDefault="0043382E" w:rsidP="008277BB">
      <w:pPr>
        <w:pStyle w:val="FootnoteText"/>
      </w:pPr>
      <w:r w:rsidRPr="006E1B48">
        <w:footnoteRef/>
      </w:r>
      <w:r>
        <w:t>.</w:t>
      </w:r>
      <w:r>
        <w:tab/>
        <w:t xml:space="preserve">See Victorian Auditor-General’s Office, </w:t>
      </w:r>
      <w:hyperlink r:id="rId1" w:history="1">
        <w:r w:rsidRPr="00E97182">
          <w:rPr>
            <w:rStyle w:val="Hyperlink"/>
          </w:rPr>
          <w:t>Results of Local Government Audits 2016-17.</w:t>
        </w:r>
      </w:hyperlink>
    </w:p>
  </w:footnote>
  <w:footnote w:id="5">
    <w:p w14:paraId="231309EA" w14:textId="288FC974" w:rsidR="0043382E" w:rsidRDefault="0043382E">
      <w:pPr>
        <w:pStyle w:val="FootnoteText"/>
      </w:pPr>
      <w:r>
        <w:rPr>
          <w:rStyle w:val="FootnoteReference"/>
        </w:rPr>
        <w:footnoteRef/>
      </w:r>
      <w:r>
        <w:t xml:space="preserve"> This development is subject to additional LGV funding being sourced. </w:t>
      </w:r>
    </w:p>
  </w:footnote>
  <w:footnote w:id="6">
    <w:p w14:paraId="6ED53757" w14:textId="453A061A" w:rsidR="0043382E" w:rsidRPr="00792C17" w:rsidRDefault="0043382E">
      <w:pPr>
        <w:pStyle w:val="FootnoteText"/>
      </w:pPr>
      <w:r w:rsidRPr="00792C17">
        <w:footnoteRef/>
      </w:r>
      <w:r>
        <w:t>.</w:t>
      </w:r>
      <w:r>
        <w:tab/>
        <w:t>The development of specific APIs and related work will be subject to additional resourcing.</w:t>
      </w:r>
    </w:p>
  </w:footnote>
  <w:footnote w:id="7">
    <w:p w14:paraId="348BA5FF" w14:textId="4597553F" w:rsidR="0043382E" w:rsidRDefault="0043382E">
      <w:pPr>
        <w:pStyle w:val="FootnoteText"/>
      </w:pPr>
      <w:r>
        <w:rPr>
          <w:rStyle w:val="FootnoteReference"/>
        </w:rPr>
        <w:footnoteRef/>
      </w:r>
      <w:r>
        <w:t xml:space="preserve"> Subject to additional resourcing.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5FC80" w14:textId="77777777" w:rsidR="0043382E" w:rsidRDefault="004338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9B274" w14:textId="77777777" w:rsidR="0043382E" w:rsidRDefault="0043382E" w:rsidP="009C64FA">
    <w:pPr>
      <w:pStyle w:val="Header"/>
    </w:pPr>
  </w:p>
  <w:p w14:paraId="4B900659" w14:textId="77777777" w:rsidR="0043382E" w:rsidRPr="00393205" w:rsidRDefault="0043382E" w:rsidP="003932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A74EF" w14:textId="77777777" w:rsidR="0043382E" w:rsidRDefault="004338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5028C" w14:textId="77777777" w:rsidR="0043382E" w:rsidRDefault="0043382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D67E" w14:textId="77777777" w:rsidR="0043382E" w:rsidRDefault="004338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4270E" w14:textId="77777777" w:rsidR="0043382E" w:rsidRDefault="004338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14EE8" w14:textId="35616561" w:rsidR="0043382E" w:rsidRDefault="0043382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59F0" w14:textId="77777777" w:rsidR="0043382E" w:rsidRPr="00393205" w:rsidRDefault="0043382E" w:rsidP="0039320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15C8" w14:textId="77777777" w:rsidR="0043382E" w:rsidRDefault="004338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1CC41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AEE1C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AF34F184"/>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2B4EBE4"/>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F9A5C76"/>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FEE6776"/>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2EF260E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D08345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57480E"/>
    <w:multiLevelType w:val="hybridMultilevel"/>
    <w:tmpl w:val="7A8605DC"/>
    <w:lvl w:ilvl="0" w:tplc="045ECE64">
      <w:start w:val="1"/>
      <w:numFmt w:val="decimal"/>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9" w15:restartNumberingAfterBreak="0">
    <w:nsid w:val="0561182E"/>
    <w:multiLevelType w:val="hybridMultilevel"/>
    <w:tmpl w:val="BB96E7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6E64D7F"/>
    <w:multiLevelType w:val="hybridMultilevel"/>
    <w:tmpl w:val="E37E1C82"/>
    <w:lvl w:ilvl="0" w:tplc="80687C52">
      <w:start w:val="1"/>
      <w:numFmt w:val="decimal"/>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2" w15:restartNumberingAfterBreak="0">
    <w:nsid w:val="08E866F9"/>
    <w:multiLevelType w:val="hybridMultilevel"/>
    <w:tmpl w:val="79B0F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C351215"/>
    <w:multiLevelType w:val="multilevel"/>
    <w:tmpl w:val="3FDEBA7A"/>
    <w:name w:val="DELWPHeadings"/>
    <w:lvl w:ilvl="0">
      <w:start w:val="1"/>
      <w:numFmt w:val="none"/>
      <w:lvlRestart w:val="0"/>
      <w:suff w:val="nothing"/>
      <w:lvlText w:val=""/>
      <w:lvlJc w:val="left"/>
      <w:pPr>
        <w:ind w:left="0" w:firstLine="0"/>
      </w:pPr>
      <w:rPr>
        <w:rFonts w:hint="default"/>
        <w:color w:val="B3272F" w:themeColor="text2"/>
        <w:sz w:val="4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4"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5" w15:restartNumberingAfterBreak="0">
    <w:nsid w:val="10A7780F"/>
    <w:multiLevelType w:val="hybridMultilevel"/>
    <w:tmpl w:val="6DF6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EF6618"/>
    <w:multiLevelType w:val="hybridMultilevel"/>
    <w:tmpl w:val="D96EE6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55757DD"/>
    <w:multiLevelType w:val="hybridMultilevel"/>
    <w:tmpl w:val="FB848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8EA6CF9"/>
    <w:multiLevelType w:val="hybridMultilevel"/>
    <w:tmpl w:val="B64E56E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4A695C"/>
    <w:multiLevelType w:val="multilevel"/>
    <w:tmpl w:val="AE7EA9F8"/>
    <w:lvl w:ilvl="0">
      <w:start w:val="1"/>
      <w:numFmt w:val="bullet"/>
      <w:pStyle w:val="TableTextBullet"/>
      <w:lvlText w:val="•"/>
      <w:lvlJc w:val="left"/>
      <w:pPr>
        <w:tabs>
          <w:tab w:val="num" w:pos="284"/>
        </w:tabs>
        <w:ind w:left="284" w:hanging="171"/>
      </w:pPr>
      <w:rPr>
        <w:rFonts w:ascii="Calibri" w:hAnsi="Calibri" w:hint="default"/>
        <w:b w:val="0"/>
        <w:i w:val="0"/>
        <w:color w:val="FFFFFF" w:themeColor="background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20"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21" w15:restartNumberingAfterBreak="0">
    <w:nsid w:val="1F5B1062"/>
    <w:multiLevelType w:val="hybridMultilevel"/>
    <w:tmpl w:val="6C243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30303"/>
    <w:multiLevelType w:val="multilevel"/>
    <w:tmpl w:val="127EB892"/>
    <w:lvl w:ilvl="0">
      <w:start w:val="1"/>
      <w:numFmt w:val="bullet"/>
      <w:lvlText w:val=""/>
      <w:lvlJc w:val="left"/>
      <w:pPr>
        <w:tabs>
          <w:tab w:val="num" w:pos="284"/>
        </w:tabs>
        <w:ind w:left="284" w:hanging="171"/>
      </w:pPr>
      <w:rPr>
        <w:rFonts w:ascii="Symbol" w:hAnsi="Symbol" w:hint="default"/>
        <w:b w:val="0"/>
        <w:i w:val="0"/>
        <w:color w:val="FFFFFF" w:themeColor="background1"/>
        <w:position w:val="0"/>
        <w:sz w:val="20"/>
        <w:szCs w:val="12"/>
      </w:rPr>
    </w:lvl>
    <w:lvl w:ilvl="1">
      <w:start w:val="1"/>
      <w:numFmt w:val="bullet"/>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23" w15:restartNumberingAfterBreak="0">
    <w:nsid w:val="23AA7CB5"/>
    <w:multiLevelType w:val="hybridMultilevel"/>
    <w:tmpl w:val="09EAC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5062107"/>
    <w:multiLevelType w:val="hybridMultilevel"/>
    <w:tmpl w:val="9FD41D3C"/>
    <w:lvl w:ilvl="0" w:tplc="FB082F4C">
      <w:start w:val="1"/>
      <w:numFmt w:val="bullet"/>
      <w:lvlText w:val="•"/>
      <w:lvlJc w:val="left"/>
      <w:pPr>
        <w:tabs>
          <w:tab w:val="num" w:pos="720"/>
        </w:tabs>
        <w:ind w:left="720" w:hanging="360"/>
      </w:pPr>
      <w:rPr>
        <w:rFonts w:ascii="Arial" w:hAnsi="Arial" w:hint="default"/>
      </w:rPr>
    </w:lvl>
    <w:lvl w:ilvl="1" w:tplc="E5C40DAE" w:tentative="1">
      <w:start w:val="1"/>
      <w:numFmt w:val="bullet"/>
      <w:lvlText w:val="•"/>
      <w:lvlJc w:val="left"/>
      <w:pPr>
        <w:tabs>
          <w:tab w:val="num" w:pos="1440"/>
        </w:tabs>
        <w:ind w:left="1440" w:hanging="360"/>
      </w:pPr>
      <w:rPr>
        <w:rFonts w:ascii="Arial" w:hAnsi="Arial" w:hint="default"/>
      </w:rPr>
    </w:lvl>
    <w:lvl w:ilvl="2" w:tplc="072EC73C" w:tentative="1">
      <w:start w:val="1"/>
      <w:numFmt w:val="bullet"/>
      <w:lvlText w:val="•"/>
      <w:lvlJc w:val="left"/>
      <w:pPr>
        <w:tabs>
          <w:tab w:val="num" w:pos="2160"/>
        </w:tabs>
        <w:ind w:left="2160" w:hanging="360"/>
      </w:pPr>
      <w:rPr>
        <w:rFonts w:ascii="Arial" w:hAnsi="Arial" w:hint="default"/>
      </w:rPr>
    </w:lvl>
    <w:lvl w:ilvl="3" w:tplc="D0AA9384" w:tentative="1">
      <w:start w:val="1"/>
      <w:numFmt w:val="bullet"/>
      <w:lvlText w:val="•"/>
      <w:lvlJc w:val="left"/>
      <w:pPr>
        <w:tabs>
          <w:tab w:val="num" w:pos="2880"/>
        </w:tabs>
        <w:ind w:left="2880" w:hanging="360"/>
      </w:pPr>
      <w:rPr>
        <w:rFonts w:ascii="Arial" w:hAnsi="Arial" w:hint="default"/>
      </w:rPr>
    </w:lvl>
    <w:lvl w:ilvl="4" w:tplc="9BD260F6" w:tentative="1">
      <w:start w:val="1"/>
      <w:numFmt w:val="bullet"/>
      <w:lvlText w:val="•"/>
      <w:lvlJc w:val="left"/>
      <w:pPr>
        <w:tabs>
          <w:tab w:val="num" w:pos="3600"/>
        </w:tabs>
        <w:ind w:left="3600" w:hanging="360"/>
      </w:pPr>
      <w:rPr>
        <w:rFonts w:ascii="Arial" w:hAnsi="Arial" w:hint="default"/>
      </w:rPr>
    </w:lvl>
    <w:lvl w:ilvl="5" w:tplc="4B5EADC8" w:tentative="1">
      <w:start w:val="1"/>
      <w:numFmt w:val="bullet"/>
      <w:lvlText w:val="•"/>
      <w:lvlJc w:val="left"/>
      <w:pPr>
        <w:tabs>
          <w:tab w:val="num" w:pos="4320"/>
        </w:tabs>
        <w:ind w:left="4320" w:hanging="360"/>
      </w:pPr>
      <w:rPr>
        <w:rFonts w:ascii="Arial" w:hAnsi="Arial" w:hint="default"/>
      </w:rPr>
    </w:lvl>
    <w:lvl w:ilvl="6" w:tplc="7422A45C" w:tentative="1">
      <w:start w:val="1"/>
      <w:numFmt w:val="bullet"/>
      <w:lvlText w:val="•"/>
      <w:lvlJc w:val="left"/>
      <w:pPr>
        <w:tabs>
          <w:tab w:val="num" w:pos="5040"/>
        </w:tabs>
        <w:ind w:left="5040" w:hanging="360"/>
      </w:pPr>
      <w:rPr>
        <w:rFonts w:ascii="Arial" w:hAnsi="Arial" w:hint="default"/>
      </w:rPr>
    </w:lvl>
    <w:lvl w:ilvl="7" w:tplc="DEF03D68" w:tentative="1">
      <w:start w:val="1"/>
      <w:numFmt w:val="bullet"/>
      <w:lvlText w:val="•"/>
      <w:lvlJc w:val="left"/>
      <w:pPr>
        <w:tabs>
          <w:tab w:val="num" w:pos="5760"/>
        </w:tabs>
        <w:ind w:left="5760" w:hanging="360"/>
      </w:pPr>
      <w:rPr>
        <w:rFonts w:ascii="Arial" w:hAnsi="Arial" w:hint="default"/>
      </w:rPr>
    </w:lvl>
    <w:lvl w:ilvl="8" w:tplc="16DC549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2852136D"/>
    <w:multiLevelType w:val="hybridMultilevel"/>
    <w:tmpl w:val="CA3882BA"/>
    <w:lvl w:ilvl="0" w:tplc="A1281152">
      <w:start w:val="1"/>
      <w:numFmt w:val="bullet"/>
      <w:lvlText w:val="•"/>
      <w:lvlJc w:val="left"/>
      <w:pPr>
        <w:tabs>
          <w:tab w:val="num" w:pos="720"/>
        </w:tabs>
        <w:ind w:left="720" w:hanging="360"/>
      </w:pPr>
      <w:rPr>
        <w:rFonts w:ascii="Arial" w:hAnsi="Arial" w:hint="default"/>
      </w:rPr>
    </w:lvl>
    <w:lvl w:ilvl="1" w:tplc="C622BD48" w:tentative="1">
      <w:start w:val="1"/>
      <w:numFmt w:val="bullet"/>
      <w:lvlText w:val="•"/>
      <w:lvlJc w:val="left"/>
      <w:pPr>
        <w:tabs>
          <w:tab w:val="num" w:pos="1440"/>
        </w:tabs>
        <w:ind w:left="1440" w:hanging="360"/>
      </w:pPr>
      <w:rPr>
        <w:rFonts w:ascii="Arial" w:hAnsi="Arial" w:hint="default"/>
      </w:rPr>
    </w:lvl>
    <w:lvl w:ilvl="2" w:tplc="E4A05024" w:tentative="1">
      <w:start w:val="1"/>
      <w:numFmt w:val="bullet"/>
      <w:lvlText w:val="•"/>
      <w:lvlJc w:val="left"/>
      <w:pPr>
        <w:tabs>
          <w:tab w:val="num" w:pos="2160"/>
        </w:tabs>
        <w:ind w:left="2160" w:hanging="360"/>
      </w:pPr>
      <w:rPr>
        <w:rFonts w:ascii="Arial" w:hAnsi="Arial" w:hint="default"/>
      </w:rPr>
    </w:lvl>
    <w:lvl w:ilvl="3" w:tplc="D6A63560" w:tentative="1">
      <w:start w:val="1"/>
      <w:numFmt w:val="bullet"/>
      <w:lvlText w:val="•"/>
      <w:lvlJc w:val="left"/>
      <w:pPr>
        <w:tabs>
          <w:tab w:val="num" w:pos="2880"/>
        </w:tabs>
        <w:ind w:left="2880" w:hanging="360"/>
      </w:pPr>
      <w:rPr>
        <w:rFonts w:ascii="Arial" w:hAnsi="Arial" w:hint="default"/>
      </w:rPr>
    </w:lvl>
    <w:lvl w:ilvl="4" w:tplc="2632A650" w:tentative="1">
      <w:start w:val="1"/>
      <w:numFmt w:val="bullet"/>
      <w:lvlText w:val="•"/>
      <w:lvlJc w:val="left"/>
      <w:pPr>
        <w:tabs>
          <w:tab w:val="num" w:pos="3600"/>
        </w:tabs>
        <w:ind w:left="3600" w:hanging="360"/>
      </w:pPr>
      <w:rPr>
        <w:rFonts w:ascii="Arial" w:hAnsi="Arial" w:hint="default"/>
      </w:rPr>
    </w:lvl>
    <w:lvl w:ilvl="5" w:tplc="F39664A4" w:tentative="1">
      <w:start w:val="1"/>
      <w:numFmt w:val="bullet"/>
      <w:lvlText w:val="•"/>
      <w:lvlJc w:val="left"/>
      <w:pPr>
        <w:tabs>
          <w:tab w:val="num" w:pos="4320"/>
        </w:tabs>
        <w:ind w:left="4320" w:hanging="360"/>
      </w:pPr>
      <w:rPr>
        <w:rFonts w:ascii="Arial" w:hAnsi="Arial" w:hint="default"/>
      </w:rPr>
    </w:lvl>
    <w:lvl w:ilvl="6" w:tplc="42AEA05A" w:tentative="1">
      <w:start w:val="1"/>
      <w:numFmt w:val="bullet"/>
      <w:lvlText w:val="•"/>
      <w:lvlJc w:val="left"/>
      <w:pPr>
        <w:tabs>
          <w:tab w:val="num" w:pos="5040"/>
        </w:tabs>
        <w:ind w:left="5040" w:hanging="360"/>
      </w:pPr>
      <w:rPr>
        <w:rFonts w:ascii="Arial" w:hAnsi="Arial" w:hint="default"/>
      </w:rPr>
    </w:lvl>
    <w:lvl w:ilvl="7" w:tplc="2F52A83C" w:tentative="1">
      <w:start w:val="1"/>
      <w:numFmt w:val="bullet"/>
      <w:lvlText w:val="•"/>
      <w:lvlJc w:val="left"/>
      <w:pPr>
        <w:tabs>
          <w:tab w:val="num" w:pos="5760"/>
        </w:tabs>
        <w:ind w:left="5760" w:hanging="360"/>
      </w:pPr>
      <w:rPr>
        <w:rFonts w:ascii="Arial" w:hAnsi="Arial" w:hint="default"/>
      </w:rPr>
    </w:lvl>
    <w:lvl w:ilvl="8" w:tplc="827C506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B7156F8"/>
    <w:multiLevelType w:val="hybridMultilevel"/>
    <w:tmpl w:val="5660011C"/>
    <w:lvl w:ilvl="0" w:tplc="10FE4F46">
      <w:start w:val="1"/>
      <w:numFmt w:val="bullet"/>
      <w:lvlText w:val="•"/>
      <w:lvlJc w:val="left"/>
      <w:pPr>
        <w:tabs>
          <w:tab w:val="num" w:pos="720"/>
        </w:tabs>
        <w:ind w:left="720" w:hanging="360"/>
      </w:pPr>
      <w:rPr>
        <w:rFonts w:ascii="Arial" w:hAnsi="Arial" w:hint="default"/>
      </w:rPr>
    </w:lvl>
    <w:lvl w:ilvl="1" w:tplc="C55E2816" w:tentative="1">
      <w:start w:val="1"/>
      <w:numFmt w:val="bullet"/>
      <w:lvlText w:val="•"/>
      <w:lvlJc w:val="left"/>
      <w:pPr>
        <w:tabs>
          <w:tab w:val="num" w:pos="1440"/>
        </w:tabs>
        <w:ind w:left="1440" w:hanging="360"/>
      </w:pPr>
      <w:rPr>
        <w:rFonts w:ascii="Arial" w:hAnsi="Arial" w:hint="default"/>
      </w:rPr>
    </w:lvl>
    <w:lvl w:ilvl="2" w:tplc="279CDADC" w:tentative="1">
      <w:start w:val="1"/>
      <w:numFmt w:val="bullet"/>
      <w:lvlText w:val="•"/>
      <w:lvlJc w:val="left"/>
      <w:pPr>
        <w:tabs>
          <w:tab w:val="num" w:pos="2160"/>
        </w:tabs>
        <w:ind w:left="2160" w:hanging="360"/>
      </w:pPr>
      <w:rPr>
        <w:rFonts w:ascii="Arial" w:hAnsi="Arial" w:hint="default"/>
      </w:rPr>
    </w:lvl>
    <w:lvl w:ilvl="3" w:tplc="C8980C14" w:tentative="1">
      <w:start w:val="1"/>
      <w:numFmt w:val="bullet"/>
      <w:lvlText w:val="•"/>
      <w:lvlJc w:val="left"/>
      <w:pPr>
        <w:tabs>
          <w:tab w:val="num" w:pos="2880"/>
        </w:tabs>
        <w:ind w:left="2880" w:hanging="360"/>
      </w:pPr>
      <w:rPr>
        <w:rFonts w:ascii="Arial" w:hAnsi="Arial" w:hint="default"/>
      </w:rPr>
    </w:lvl>
    <w:lvl w:ilvl="4" w:tplc="C9486BF2" w:tentative="1">
      <w:start w:val="1"/>
      <w:numFmt w:val="bullet"/>
      <w:lvlText w:val="•"/>
      <w:lvlJc w:val="left"/>
      <w:pPr>
        <w:tabs>
          <w:tab w:val="num" w:pos="3600"/>
        </w:tabs>
        <w:ind w:left="3600" w:hanging="360"/>
      </w:pPr>
      <w:rPr>
        <w:rFonts w:ascii="Arial" w:hAnsi="Arial" w:hint="default"/>
      </w:rPr>
    </w:lvl>
    <w:lvl w:ilvl="5" w:tplc="A4248A80" w:tentative="1">
      <w:start w:val="1"/>
      <w:numFmt w:val="bullet"/>
      <w:lvlText w:val="•"/>
      <w:lvlJc w:val="left"/>
      <w:pPr>
        <w:tabs>
          <w:tab w:val="num" w:pos="4320"/>
        </w:tabs>
        <w:ind w:left="4320" w:hanging="360"/>
      </w:pPr>
      <w:rPr>
        <w:rFonts w:ascii="Arial" w:hAnsi="Arial" w:hint="default"/>
      </w:rPr>
    </w:lvl>
    <w:lvl w:ilvl="6" w:tplc="C1186974" w:tentative="1">
      <w:start w:val="1"/>
      <w:numFmt w:val="bullet"/>
      <w:lvlText w:val="•"/>
      <w:lvlJc w:val="left"/>
      <w:pPr>
        <w:tabs>
          <w:tab w:val="num" w:pos="5040"/>
        </w:tabs>
        <w:ind w:left="5040" w:hanging="360"/>
      </w:pPr>
      <w:rPr>
        <w:rFonts w:ascii="Arial" w:hAnsi="Arial" w:hint="default"/>
      </w:rPr>
    </w:lvl>
    <w:lvl w:ilvl="7" w:tplc="277895A8" w:tentative="1">
      <w:start w:val="1"/>
      <w:numFmt w:val="bullet"/>
      <w:lvlText w:val="•"/>
      <w:lvlJc w:val="left"/>
      <w:pPr>
        <w:tabs>
          <w:tab w:val="num" w:pos="5760"/>
        </w:tabs>
        <w:ind w:left="5760" w:hanging="360"/>
      </w:pPr>
      <w:rPr>
        <w:rFonts w:ascii="Arial" w:hAnsi="Arial" w:hint="default"/>
      </w:rPr>
    </w:lvl>
    <w:lvl w:ilvl="8" w:tplc="C5328BA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30A2747E"/>
    <w:multiLevelType w:val="hybridMultilevel"/>
    <w:tmpl w:val="C5803586"/>
    <w:lvl w:ilvl="0" w:tplc="B6240AFA">
      <w:start w:val="1"/>
      <w:numFmt w:val="bullet"/>
      <w:lvlText w:val="•"/>
      <w:lvlJc w:val="left"/>
      <w:pPr>
        <w:tabs>
          <w:tab w:val="num" w:pos="720"/>
        </w:tabs>
        <w:ind w:left="720" w:hanging="360"/>
      </w:pPr>
      <w:rPr>
        <w:rFonts w:ascii="Times New Roman" w:hAnsi="Times New Roman" w:hint="default"/>
      </w:rPr>
    </w:lvl>
    <w:lvl w:ilvl="1" w:tplc="79342ED0" w:tentative="1">
      <w:start w:val="1"/>
      <w:numFmt w:val="bullet"/>
      <w:lvlText w:val="•"/>
      <w:lvlJc w:val="left"/>
      <w:pPr>
        <w:tabs>
          <w:tab w:val="num" w:pos="1440"/>
        </w:tabs>
        <w:ind w:left="1440" w:hanging="360"/>
      </w:pPr>
      <w:rPr>
        <w:rFonts w:ascii="Times New Roman" w:hAnsi="Times New Roman" w:hint="default"/>
      </w:rPr>
    </w:lvl>
    <w:lvl w:ilvl="2" w:tplc="6DD021DC" w:tentative="1">
      <w:start w:val="1"/>
      <w:numFmt w:val="bullet"/>
      <w:lvlText w:val="•"/>
      <w:lvlJc w:val="left"/>
      <w:pPr>
        <w:tabs>
          <w:tab w:val="num" w:pos="2160"/>
        </w:tabs>
        <w:ind w:left="2160" w:hanging="360"/>
      </w:pPr>
      <w:rPr>
        <w:rFonts w:ascii="Times New Roman" w:hAnsi="Times New Roman" w:hint="default"/>
      </w:rPr>
    </w:lvl>
    <w:lvl w:ilvl="3" w:tplc="68D64200" w:tentative="1">
      <w:start w:val="1"/>
      <w:numFmt w:val="bullet"/>
      <w:lvlText w:val="•"/>
      <w:lvlJc w:val="left"/>
      <w:pPr>
        <w:tabs>
          <w:tab w:val="num" w:pos="2880"/>
        </w:tabs>
        <w:ind w:left="2880" w:hanging="360"/>
      </w:pPr>
      <w:rPr>
        <w:rFonts w:ascii="Times New Roman" w:hAnsi="Times New Roman" w:hint="default"/>
      </w:rPr>
    </w:lvl>
    <w:lvl w:ilvl="4" w:tplc="6C4ACBA4" w:tentative="1">
      <w:start w:val="1"/>
      <w:numFmt w:val="bullet"/>
      <w:lvlText w:val="•"/>
      <w:lvlJc w:val="left"/>
      <w:pPr>
        <w:tabs>
          <w:tab w:val="num" w:pos="3600"/>
        </w:tabs>
        <w:ind w:left="3600" w:hanging="360"/>
      </w:pPr>
      <w:rPr>
        <w:rFonts w:ascii="Times New Roman" w:hAnsi="Times New Roman" w:hint="default"/>
      </w:rPr>
    </w:lvl>
    <w:lvl w:ilvl="5" w:tplc="E2767DA2" w:tentative="1">
      <w:start w:val="1"/>
      <w:numFmt w:val="bullet"/>
      <w:lvlText w:val="•"/>
      <w:lvlJc w:val="left"/>
      <w:pPr>
        <w:tabs>
          <w:tab w:val="num" w:pos="4320"/>
        </w:tabs>
        <w:ind w:left="4320" w:hanging="360"/>
      </w:pPr>
      <w:rPr>
        <w:rFonts w:ascii="Times New Roman" w:hAnsi="Times New Roman" w:hint="default"/>
      </w:rPr>
    </w:lvl>
    <w:lvl w:ilvl="6" w:tplc="0C5683BC" w:tentative="1">
      <w:start w:val="1"/>
      <w:numFmt w:val="bullet"/>
      <w:lvlText w:val="•"/>
      <w:lvlJc w:val="left"/>
      <w:pPr>
        <w:tabs>
          <w:tab w:val="num" w:pos="5040"/>
        </w:tabs>
        <w:ind w:left="5040" w:hanging="360"/>
      </w:pPr>
      <w:rPr>
        <w:rFonts w:ascii="Times New Roman" w:hAnsi="Times New Roman" w:hint="default"/>
      </w:rPr>
    </w:lvl>
    <w:lvl w:ilvl="7" w:tplc="4420F10E" w:tentative="1">
      <w:start w:val="1"/>
      <w:numFmt w:val="bullet"/>
      <w:lvlText w:val="•"/>
      <w:lvlJc w:val="left"/>
      <w:pPr>
        <w:tabs>
          <w:tab w:val="num" w:pos="5760"/>
        </w:tabs>
        <w:ind w:left="5760" w:hanging="360"/>
      </w:pPr>
      <w:rPr>
        <w:rFonts w:ascii="Times New Roman" w:hAnsi="Times New Roman" w:hint="default"/>
      </w:rPr>
    </w:lvl>
    <w:lvl w:ilvl="8" w:tplc="4648B2B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8272F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A27CAA"/>
    <w:multiLevelType w:val="hybridMultilevel"/>
    <w:tmpl w:val="C15A0CE6"/>
    <w:lvl w:ilvl="0" w:tplc="2D58E94E">
      <w:start w:val="1"/>
      <w:numFmt w:val="bullet"/>
      <w:lvlText w:val="•"/>
      <w:lvlJc w:val="left"/>
      <w:pPr>
        <w:tabs>
          <w:tab w:val="num" w:pos="720"/>
        </w:tabs>
        <w:ind w:left="720" w:hanging="360"/>
      </w:pPr>
      <w:rPr>
        <w:rFonts w:ascii="Arial" w:hAnsi="Arial" w:hint="default"/>
      </w:rPr>
    </w:lvl>
    <w:lvl w:ilvl="1" w:tplc="0D2CAAA8" w:tentative="1">
      <w:start w:val="1"/>
      <w:numFmt w:val="bullet"/>
      <w:lvlText w:val="•"/>
      <w:lvlJc w:val="left"/>
      <w:pPr>
        <w:tabs>
          <w:tab w:val="num" w:pos="1440"/>
        </w:tabs>
        <w:ind w:left="1440" w:hanging="360"/>
      </w:pPr>
      <w:rPr>
        <w:rFonts w:ascii="Arial" w:hAnsi="Arial" w:hint="default"/>
      </w:rPr>
    </w:lvl>
    <w:lvl w:ilvl="2" w:tplc="76728F50" w:tentative="1">
      <w:start w:val="1"/>
      <w:numFmt w:val="bullet"/>
      <w:lvlText w:val="•"/>
      <w:lvlJc w:val="left"/>
      <w:pPr>
        <w:tabs>
          <w:tab w:val="num" w:pos="2160"/>
        </w:tabs>
        <w:ind w:left="2160" w:hanging="360"/>
      </w:pPr>
      <w:rPr>
        <w:rFonts w:ascii="Arial" w:hAnsi="Arial" w:hint="default"/>
      </w:rPr>
    </w:lvl>
    <w:lvl w:ilvl="3" w:tplc="62A85F90" w:tentative="1">
      <w:start w:val="1"/>
      <w:numFmt w:val="bullet"/>
      <w:lvlText w:val="•"/>
      <w:lvlJc w:val="left"/>
      <w:pPr>
        <w:tabs>
          <w:tab w:val="num" w:pos="2880"/>
        </w:tabs>
        <w:ind w:left="2880" w:hanging="360"/>
      </w:pPr>
      <w:rPr>
        <w:rFonts w:ascii="Arial" w:hAnsi="Arial" w:hint="default"/>
      </w:rPr>
    </w:lvl>
    <w:lvl w:ilvl="4" w:tplc="6B7A8D1A" w:tentative="1">
      <w:start w:val="1"/>
      <w:numFmt w:val="bullet"/>
      <w:lvlText w:val="•"/>
      <w:lvlJc w:val="left"/>
      <w:pPr>
        <w:tabs>
          <w:tab w:val="num" w:pos="3600"/>
        </w:tabs>
        <w:ind w:left="3600" w:hanging="360"/>
      </w:pPr>
      <w:rPr>
        <w:rFonts w:ascii="Arial" w:hAnsi="Arial" w:hint="default"/>
      </w:rPr>
    </w:lvl>
    <w:lvl w:ilvl="5" w:tplc="A3F6B042" w:tentative="1">
      <w:start w:val="1"/>
      <w:numFmt w:val="bullet"/>
      <w:lvlText w:val="•"/>
      <w:lvlJc w:val="left"/>
      <w:pPr>
        <w:tabs>
          <w:tab w:val="num" w:pos="4320"/>
        </w:tabs>
        <w:ind w:left="4320" w:hanging="360"/>
      </w:pPr>
      <w:rPr>
        <w:rFonts w:ascii="Arial" w:hAnsi="Arial" w:hint="default"/>
      </w:rPr>
    </w:lvl>
    <w:lvl w:ilvl="6" w:tplc="79BEF91C" w:tentative="1">
      <w:start w:val="1"/>
      <w:numFmt w:val="bullet"/>
      <w:lvlText w:val="•"/>
      <w:lvlJc w:val="left"/>
      <w:pPr>
        <w:tabs>
          <w:tab w:val="num" w:pos="5040"/>
        </w:tabs>
        <w:ind w:left="5040" w:hanging="360"/>
      </w:pPr>
      <w:rPr>
        <w:rFonts w:ascii="Arial" w:hAnsi="Arial" w:hint="default"/>
      </w:rPr>
    </w:lvl>
    <w:lvl w:ilvl="7" w:tplc="5DC4B252" w:tentative="1">
      <w:start w:val="1"/>
      <w:numFmt w:val="bullet"/>
      <w:lvlText w:val="•"/>
      <w:lvlJc w:val="left"/>
      <w:pPr>
        <w:tabs>
          <w:tab w:val="num" w:pos="5760"/>
        </w:tabs>
        <w:ind w:left="5760" w:hanging="360"/>
      </w:pPr>
      <w:rPr>
        <w:rFonts w:ascii="Arial" w:hAnsi="Arial" w:hint="default"/>
      </w:rPr>
    </w:lvl>
    <w:lvl w:ilvl="8" w:tplc="A8B0E3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2"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F8502D3"/>
    <w:multiLevelType w:val="hybridMultilevel"/>
    <w:tmpl w:val="20825C94"/>
    <w:lvl w:ilvl="0" w:tplc="1556CB7E">
      <w:start w:val="1"/>
      <w:numFmt w:val="decimal"/>
      <w:lvlText w:val="%1."/>
      <w:lvlJc w:val="left"/>
      <w:pPr>
        <w:ind w:left="1599" w:hanging="360"/>
      </w:pPr>
      <w:rPr>
        <w:rFonts w:hint="default"/>
      </w:rPr>
    </w:lvl>
    <w:lvl w:ilvl="1" w:tplc="0C090019" w:tentative="1">
      <w:start w:val="1"/>
      <w:numFmt w:val="lowerLetter"/>
      <w:lvlText w:val="%2."/>
      <w:lvlJc w:val="left"/>
      <w:pPr>
        <w:ind w:left="2319" w:hanging="360"/>
      </w:pPr>
    </w:lvl>
    <w:lvl w:ilvl="2" w:tplc="0C09001B" w:tentative="1">
      <w:start w:val="1"/>
      <w:numFmt w:val="lowerRoman"/>
      <w:lvlText w:val="%3."/>
      <w:lvlJc w:val="right"/>
      <w:pPr>
        <w:ind w:left="3039" w:hanging="180"/>
      </w:pPr>
    </w:lvl>
    <w:lvl w:ilvl="3" w:tplc="0C09000F" w:tentative="1">
      <w:start w:val="1"/>
      <w:numFmt w:val="decimal"/>
      <w:lvlText w:val="%4."/>
      <w:lvlJc w:val="left"/>
      <w:pPr>
        <w:ind w:left="3759" w:hanging="360"/>
      </w:pPr>
    </w:lvl>
    <w:lvl w:ilvl="4" w:tplc="0C090019" w:tentative="1">
      <w:start w:val="1"/>
      <w:numFmt w:val="lowerLetter"/>
      <w:lvlText w:val="%5."/>
      <w:lvlJc w:val="left"/>
      <w:pPr>
        <w:ind w:left="4479" w:hanging="360"/>
      </w:pPr>
    </w:lvl>
    <w:lvl w:ilvl="5" w:tplc="0C09001B" w:tentative="1">
      <w:start w:val="1"/>
      <w:numFmt w:val="lowerRoman"/>
      <w:lvlText w:val="%6."/>
      <w:lvlJc w:val="right"/>
      <w:pPr>
        <w:ind w:left="5199" w:hanging="180"/>
      </w:pPr>
    </w:lvl>
    <w:lvl w:ilvl="6" w:tplc="0C09000F" w:tentative="1">
      <w:start w:val="1"/>
      <w:numFmt w:val="decimal"/>
      <w:lvlText w:val="%7."/>
      <w:lvlJc w:val="left"/>
      <w:pPr>
        <w:ind w:left="5919" w:hanging="360"/>
      </w:pPr>
    </w:lvl>
    <w:lvl w:ilvl="7" w:tplc="0C090019" w:tentative="1">
      <w:start w:val="1"/>
      <w:numFmt w:val="lowerLetter"/>
      <w:lvlText w:val="%8."/>
      <w:lvlJc w:val="left"/>
      <w:pPr>
        <w:ind w:left="6639" w:hanging="360"/>
      </w:pPr>
    </w:lvl>
    <w:lvl w:ilvl="8" w:tplc="0C09001B" w:tentative="1">
      <w:start w:val="1"/>
      <w:numFmt w:val="lowerRoman"/>
      <w:lvlText w:val="%9."/>
      <w:lvlJc w:val="right"/>
      <w:pPr>
        <w:ind w:left="7359" w:hanging="180"/>
      </w:pPr>
    </w:lvl>
  </w:abstractNum>
  <w:abstractNum w:abstractNumId="35" w15:restartNumberingAfterBreak="0">
    <w:nsid w:val="402F087A"/>
    <w:multiLevelType w:val="hybridMultilevel"/>
    <w:tmpl w:val="CC463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34850C7"/>
    <w:multiLevelType w:val="hybridMultilevel"/>
    <w:tmpl w:val="3AFC2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A765622"/>
    <w:multiLevelType w:val="hybridMultilevel"/>
    <w:tmpl w:val="4280BEC6"/>
    <w:lvl w:ilvl="0" w:tplc="0C090005">
      <w:start w:val="1"/>
      <w:numFmt w:val="bullet"/>
      <w:lvlText w:val=""/>
      <w:lvlJc w:val="left"/>
      <w:pPr>
        <w:ind w:left="947" w:hanging="360"/>
      </w:pPr>
      <w:rPr>
        <w:rFonts w:ascii="Wingdings" w:hAnsi="Wingdings"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9" w15:restartNumberingAfterBreak="0">
    <w:nsid w:val="4C192E4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D545EC4"/>
    <w:multiLevelType w:val="multilevel"/>
    <w:tmpl w:val="02C46BCC"/>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4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4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4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56D02170"/>
    <w:multiLevelType w:val="multilevel"/>
    <w:tmpl w:val="127EB892"/>
    <w:lvl w:ilvl="0">
      <w:start w:val="1"/>
      <w:numFmt w:val="bullet"/>
      <w:lvlText w:val=""/>
      <w:lvlJc w:val="left"/>
      <w:pPr>
        <w:tabs>
          <w:tab w:val="num" w:pos="284"/>
        </w:tabs>
        <w:ind w:left="284" w:hanging="171"/>
      </w:pPr>
      <w:rPr>
        <w:rFonts w:ascii="Symbol" w:hAnsi="Symbol" w:hint="default"/>
        <w:b w:val="0"/>
        <w:i w:val="0"/>
        <w:color w:val="FFFFFF" w:themeColor="background1"/>
        <w:position w:val="0"/>
        <w:sz w:val="20"/>
        <w:szCs w:val="12"/>
      </w:rPr>
    </w:lvl>
    <w:lvl w:ilvl="1">
      <w:start w:val="1"/>
      <w:numFmt w:val="bullet"/>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45" w15:restartNumberingAfterBreak="0">
    <w:nsid w:val="57755D59"/>
    <w:multiLevelType w:val="hybridMultilevel"/>
    <w:tmpl w:val="174C3858"/>
    <w:lvl w:ilvl="0" w:tplc="47E80C46">
      <w:numFmt w:val="bullet"/>
      <w:lvlText w:val="-"/>
      <w:lvlJc w:val="left"/>
      <w:pPr>
        <w:ind w:left="930" w:hanging="360"/>
      </w:pPr>
      <w:rPr>
        <w:rFonts w:ascii="Arial" w:eastAsia="Times New Roman" w:hAnsi="Arial" w:cs="Arial" w:hint="default"/>
      </w:rPr>
    </w:lvl>
    <w:lvl w:ilvl="1" w:tplc="0C090003" w:tentative="1">
      <w:start w:val="1"/>
      <w:numFmt w:val="bullet"/>
      <w:lvlText w:val="o"/>
      <w:lvlJc w:val="left"/>
      <w:pPr>
        <w:ind w:left="1650" w:hanging="360"/>
      </w:pPr>
      <w:rPr>
        <w:rFonts w:ascii="Courier New" w:hAnsi="Courier New" w:cs="Courier New" w:hint="default"/>
      </w:rPr>
    </w:lvl>
    <w:lvl w:ilvl="2" w:tplc="0C090005" w:tentative="1">
      <w:start w:val="1"/>
      <w:numFmt w:val="bullet"/>
      <w:lvlText w:val=""/>
      <w:lvlJc w:val="left"/>
      <w:pPr>
        <w:ind w:left="2370" w:hanging="360"/>
      </w:pPr>
      <w:rPr>
        <w:rFonts w:ascii="Wingdings" w:hAnsi="Wingdings" w:hint="default"/>
      </w:rPr>
    </w:lvl>
    <w:lvl w:ilvl="3" w:tplc="0C090001" w:tentative="1">
      <w:start w:val="1"/>
      <w:numFmt w:val="bullet"/>
      <w:lvlText w:val=""/>
      <w:lvlJc w:val="left"/>
      <w:pPr>
        <w:ind w:left="3090" w:hanging="360"/>
      </w:pPr>
      <w:rPr>
        <w:rFonts w:ascii="Symbol" w:hAnsi="Symbol" w:hint="default"/>
      </w:rPr>
    </w:lvl>
    <w:lvl w:ilvl="4" w:tplc="0C090003" w:tentative="1">
      <w:start w:val="1"/>
      <w:numFmt w:val="bullet"/>
      <w:lvlText w:val="o"/>
      <w:lvlJc w:val="left"/>
      <w:pPr>
        <w:ind w:left="3810" w:hanging="360"/>
      </w:pPr>
      <w:rPr>
        <w:rFonts w:ascii="Courier New" w:hAnsi="Courier New" w:cs="Courier New" w:hint="default"/>
      </w:rPr>
    </w:lvl>
    <w:lvl w:ilvl="5" w:tplc="0C090005" w:tentative="1">
      <w:start w:val="1"/>
      <w:numFmt w:val="bullet"/>
      <w:lvlText w:val=""/>
      <w:lvlJc w:val="left"/>
      <w:pPr>
        <w:ind w:left="4530" w:hanging="360"/>
      </w:pPr>
      <w:rPr>
        <w:rFonts w:ascii="Wingdings" w:hAnsi="Wingdings" w:hint="default"/>
      </w:rPr>
    </w:lvl>
    <w:lvl w:ilvl="6" w:tplc="0C090001" w:tentative="1">
      <w:start w:val="1"/>
      <w:numFmt w:val="bullet"/>
      <w:lvlText w:val=""/>
      <w:lvlJc w:val="left"/>
      <w:pPr>
        <w:ind w:left="5250" w:hanging="360"/>
      </w:pPr>
      <w:rPr>
        <w:rFonts w:ascii="Symbol" w:hAnsi="Symbol" w:hint="default"/>
      </w:rPr>
    </w:lvl>
    <w:lvl w:ilvl="7" w:tplc="0C090003" w:tentative="1">
      <w:start w:val="1"/>
      <w:numFmt w:val="bullet"/>
      <w:lvlText w:val="o"/>
      <w:lvlJc w:val="left"/>
      <w:pPr>
        <w:ind w:left="5970" w:hanging="360"/>
      </w:pPr>
      <w:rPr>
        <w:rFonts w:ascii="Courier New" w:hAnsi="Courier New" w:cs="Courier New" w:hint="default"/>
      </w:rPr>
    </w:lvl>
    <w:lvl w:ilvl="8" w:tplc="0C090005" w:tentative="1">
      <w:start w:val="1"/>
      <w:numFmt w:val="bullet"/>
      <w:lvlText w:val=""/>
      <w:lvlJc w:val="left"/>
      <w:pPr>
        <w:ind w:left="6690" w:hanging="360"/>
      </w:pPr>
      <w:rPr>
        <w:rFonts w:ascii="Wingdings" w:hAnsi="Wingdings" w:hint="default"/>
      </w:rPr>
    </w:lvl>
  </w:abstractNum>
  <w:abstractNum w:abstractNumId="46" w15:restartNumberingAfterBreak="0">
    <w:nsid w:val="58C96747"/>
    <w:multiLevelType w:val="hybridMultilevel"/>
    <w:tmpl w:val="A44808AE"/>
    <w:lvl w:ilvl="0" w:tplc="6AF0EB74">
      <w:start w:val="1"/>
      <w:numFmt w:val="bullet"/>
      <w:lvlText w:val="•"/>
      <w:lvlJc w:val="left"/>
      <w:pPr>
        <w:tabs>
          <w:tab w:val="num" w:pos="720"/>
        </w:tabs>
        <w:ind w:left="720" w:hanging="360"/>
      </w:pPr>
      <w:rPr>
        <w:rFonts w:ascii="Arial" w:hAnsi="Arial" w:hint="default"/>
      </w:rPr>
    </w:lvl>
    <w:lvl w:ilvl="1" w:tplc="52C24588" w:tentative="1">
      <w:start w:val="1"/>
      <w:numFmt w:val="bullet"/>
      <w:lvlText w:val="•"/>
      <w:lvlJc w:val="left"/>
      <w:pPr>
        <w:tabs>
          <w:tab w:val="num" w:pos="1440"/>
        </w:tabs>
        <w:ind w:left="1440" w:hanging="360"/>
      </w:pPr>
      <w:rPr>
        <w:rFonts w:ascii="Arial" w:hAnsi="Arial" w:hint="default"/>
      </w:rPr>
    </w:lvl>
    <w:lvl w:ilvl="2" w:tplc="E49276C6" w:tentative="1">
      <w:start w:val="1"/>
      <w:numFmt w:val="bullet"/>
      <w:lvlText w:val="•"/>
      <w:lvlJc w:val="left"/>
      <w:pPr>
        <w:tabs>
          <w:tab w:val="num" w:pos="2160"/>
        </w:tabs>
        <w:ind w:left="2160" w:hanging="360"/>
      </w:pPr>
      <w:rPr>
        <w:rFonts w:ascii="Arial" w:hAnsi="Arial" w:hint="default"/>
      </w:rPr>
    </w:lvl>
    <w:lvl w:ilvl="3" w:tplc="17DA4996" w:tentative="1">
      <w:start w:val="1"/>
      <w:numFmt w:val="bullet"/>
      <w:lvlText w:val="•"/>
      <w:lvlJc w:val="left"/>
      <w:pPr>
        <w:tabs>
          <w:tab w:val="num" w:pos="2880"/>
        </w:tabs>
        <w:ind w:left="2880" w:hanging="360"/>
      </w:pPr>
      <w:rPr>
        <w:rFonts w:ascii="Arial" w:hAnsi="Arial" w:hint="default"/>
      </w:rPr>
    </w:lvl>
    <w:lvl w:ilvl="4" w:tplc="8DDA6D7C" w:tentative="1">
      <w:start w:val="1"/>
      <w:numFmt w:val="bullet"/>
      <w:lvlText w:val="•"/>
      <w:lvlJc w:val="left"/>
      <w:pPr>
        <w:tabs>
          <w:tab w:val="num" w:pos="3600"/>
        </w:tabs>
        <w:ind w:left="3600" w:hanging="360"/>
      </w:pPr>
      <w:rPr>
        <w:rFonts w:ascii="Arial" w:hAnsi="Arial" w:hint="default"/>
      </w:rPr>
    </w:lvl>
    <w:lvl w:ilvl="5" w:tplc="97BA4B26" w:tentative="1">
      <w:start w:val="1"/>
      <w:numFmt w:val="bullet"/>
      <w:lvlText w:val="•"/>
      <w:lvlJc w:val="left"/>
      <w:pPr>
        <w:tabs>
          <w:tab w:val="num" w:pos="4320"/>
        </w:tabs>
        <w:ind w:left="4320" w:hanging="360"/>
      </w:pPr>
      <w:rPr>
        <w:rFonts w:ascii="Arial" w:hAnsi="Arial" w:hint="default"/>
      </w:rPr>
    </w:lvl>
    <w:lvl w:ilvl="6" w:tplc="64C45072" w:tentative="1">
      <w:start w:val="1"/>
      <w:numFmt w:val="bullet"/>
      <w:lvlText w:val="•"/>
      <w:lvlJc w:val="left"/>
      <w:pPr>
        <w:tabs>
          <w:tab w:val="num" w:pos="5040"/>
        </w:tabs>
        <w:ind w:left="5040" w:hanging="360"/>
      </w:pPr>
      <w:rPr>
        <w:rFonts w:ascii="Arial" w:hAnsi="Arial" w:hint="default"/>
      </w:rPr>
    </w:lvl>
    <w:lvl w:ilvl="7" w:tplc="9D9E458A" w:tentative="1">
      <w:start w:val="1"/>
      <w:numFmt w:val="bullet"/>
      <w:lvlText w:val="•"/>
      <w:lvlJc w:val="left"/>
      <w:pPr>
        <w:tabs>
          <w:tab w:val="num" w:pos="5760"/>
        </w:tabs>
        <w:ind w:left="5760" w:hanging="360"/>
      </w:pPr>
      <w:rPr>
        <w:rFonts w:ascii="Arial" w:hAnsi="Arial" w:hint="default"/>
      </w:rPr>
    </w:lvl>
    <w:lvl w:ilvl="8" w:tplc="2BF82C4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48" w15:restartNumberingAfterBreak="0">
    <w:nsid w:val="606F3EB5"/>
    <w:multiLevelType w:val="hybridMultilevel"/>
    <w:tmpl w:val="E14A505C"/>
    <w:lvl w:ilvl="0" w:tplc="709203B4">
      <w:start w:val="1"/>
      <w:numFmt w:val="bullet"/>
      <w:lvlText w:val="•"/>
      <w:lvlJc w:val="left"/>
      <w:pPr>
        <w:tabs>
          <w:tab w:val="num" w:pos="720"/>
        </w:tabs>
        <w:ind w:left="720" w:hanging="360"/>
      </w:pPr>
      <w:rPr>
        <w:rFonts w:ascii="Arial" w:hAnsi="Arial" w:hint="default"/>
      </w:rPr>
    </w:lvl>
    <w:lvl w:ilvl="1" w:tplc="8E583236" w:tentative="1">
      <w:start w:val="1"/>
      <w:numFmt w:val="bullet"/>
      <w:lvlText w:val="•"/>
      <w:lvlJc w:val="left"/>
      <w:pPr>
        <w:tabs>
          <w:tab w:val="num" w:pos="1440"/>
        </w:tabs>
        <w:ind w:left="1440" w:hanging="360"/>
      </w:pPr>
      <w:rPr>
        <w:rFonts w:ascii="Arial" w:hAnsi="Arial" w:hint="default"/>
      </w:rPr>
    </w:lvl>
    <w:lvl w:ilvl="2" w:tplc="D12AB4C8" w:tentative="1">
      <w:start w:val="1"/>
      <w:numFmt w:val="bullet"/>
      <w:lvlText w:val="•"/>
      <w:lvlJc w:val="left"/>
      <w:pPr>
        <w:tabs>
          <w:tab w:val="num" w:pos="2160"/>
        </w:tabs>
        <w:ind w:left="2160" w:hanging="360"/>
      </w:pPr>
      <w:rPr>
        <w:rFonts w:ascii="Arial" w:hAnsi="Arial" w:hint="default"/>
      </w:rPr>
    </w:lvl>
    <w:lvl w:ilvl="3" w:tplc="F15C0842" w:tentative="1">
      <w:start w:val="1"/>
      <w:numFmt w:val="bullet"/>
      <w:lvlText w:val="•"/>
      <w:lvlJc w:val="left"/>
      <w:pPr>
        <w:tabs>
          <w:tab w:val="num" w:pos="2880"/>
        </w:tabs>
        <w:ind w:left="2880" w:hanging="360"/>
      </w:pPr>
      <w:rPr>
        <w:rFonts w:ascii="Arial" w:hAnsi="Arial" w:hint="default"/>
      </w:rPr>
    </w:lvl>
    <w:lvl w:ilvl="4" w:tplc="3230A230" w:tentative="1">
      <w:start w:val="1"/>
      <w:numFmt w:val="bullet"/>
      <w:lvlText w:val="•"/>
      <w:lvlJc w:val="left"/>
      <w:pPr>
        <w:tabs>
          <w:tab w:val="num" w:pos="3600"/>
        </w:tabs>
        <w:ind w:left="3600" w:hanging="360"/>
      </w:pPr>
      <w:rPr>
        <w:rFonts w:ascii="Arial" w:hAnsi="Arial" w:hint="default"/>
      </w:rPr>
    </w:lvl>
    <w:lvl w:ilvl="5" w:tplc="92CAC3EE" w:tentative="1">
      <w:start w:val="1"/>
      <w:numFmt w:val="bullet"/>
      <w:lvlText w:val="•"/>
      <w:lvlJc w:val="left"/>
      <w:pPr>
        <w:tabs>
          <w:tab w:val="num" w:pos="4320"/>
        </w:tabs>
        <w:ind w:left="4320" w:hanging="360"/>
      </w:pPr>
      <w:rPr>
        <w:rFonts w:ascii="Arial" w:hAnsi="Arial" w:hint="default"/>
      </w:rPr>
    </w:lvl>
    <w:lvl w:ilvl="6" w:tplc="0C78C32E" w:tentative="1">
      <w:start w:val="1"/>
      <w:numFmt w:val="bullet"/>
      <w:lvlText w:val="•"/>
      <w:lvlJc w:val="left"/>
      <w:pPr>
        <w:tabs>
          <w:tab w:val="num" w:pos="5040"/>
        </w:tabs>
        <w:ind w:left="5040" w:hanging="360"/>
      </w:pPr>
      <w:rPr>
        <w:rFonts w:ascii="Arial" w:hAnsi="Arial" w:hint="default"/>
      </w:rPr>
    </w:lvl>
    <w:lvl w:ilvl="7" w:tplc="54F824E4" w:tentative="1">
      <w:start w:val="1"/>
      <w:numFmt w:val="bullet"/>
      <w:lvlText w:val="•"/>
      <w:lvlJc w:val="left"/>
      <w:pPr>
        <w:tabs>
          <w:tab w:val="num" w:pos="5760"/>
        </w:tabs>
        <w:ind w:left="5760" w:hanging="360"/>
      </w:pPr>
      <w:rPr>
        <w:rFonts w:ascii="Arial" w:hAnsi="Arial" w:hint="default"/>
      </w:rPr>
    </w:lvl>
    <w:lvl w:ilvl="8" w:tplc="A10834E8"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50"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1" w15:restartNumberingAfterBreak="0">
    <w:nsid w:val="68321F5D"/>
    <w:multiLevelType w:val="hybridMultilevel"/>
    <w:tmpl w:val="CE8EA0FE"/>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52"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3"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54"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55"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56" w15:restartNumberingAfterBreak="0">
    <w:nsid w:val="77925CFB"/>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58" w15:restartNumberingAfterBreak="0">
    <w:nsid w:val="7AD5183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52"/>
  </w:num>
  <w:num w:numId="3">
    <w:abstractNumId w:val="47"/>
  </w:num>
  <w:num w:numId="4">
    <w:abstractNumId w:val="57"/>
  </w:num>
  <w:num w:numId="5">
    <w:abstractNumId w:val="27"/>
  </w:num>
  <w:num w:numId="6">
    <w:abstractNumId w:val="14"/>
  </w:num>
  <w:num w:numId="7">
    <w:abstractNumId w:val="13"/>
  </w:num>
  <w:num w:numId="8">
    <w:abstractNumId w:val="10"/>
  </w:num>
  <w:num w:numId="9">
    <w:abstractNumId w:val="53"/>
  </w:num>
  <w:num w:numId="10">
    <w:abstractNumId w:val="19"/>
  </w:num>
  <w:num w:numId="11">
    <w:abstractNumId w:val="3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4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55"/>
    <w:lvlOverride w:ilvl="0">
      <w:startOverride w:val="1"/>
    </w:lvlOverride>
  </w:num>
  <w:num w:numId="29">
    <w:abstractNumId w:val="36"/>
  </w:num>
  <w:num w:numId="30">
    <w:abstractNumId w:val="54"/>
  </w:num>
  <w:num w:numId="31">
    <w:abstractNumId w:val="6"/>
  </w:num>
  <w:num w:numId="32">
    <w:abstractNumId w:val="50"/>
  </w:num>
  <w:num w:numId="33">
    <w:abstractNumId w:val="40"/>
  </w:num>
  <w:num w:numId="34">
    <w:abstractNumId w:val="7"/>
  </w:num>
  <w:num w:numId="35">
    <w:abstractNumId w:val="5"/>
  </w:num>
  <w:num w:numId="36">
    <w:abstractNumId w:val="4"/>
  </w:num>
  <w:num w:numId="37">
    <w:abstractNumId w:val="3"/>
  </w:num>
  <w:num w:numId="38">
    <w:abstractNumId w:val="2"/>
  </w:num>
  <w:num w:numId="39">
    <w:abstractNumId w:val="1"/>
  </w:num>
  <w:num w:numId="40">
    <w:abstractNumId w:val="0"/>
  </w:num>
  <w:num w:numId="41">
    <w:abstractNumId w:val="29"/>
  </w:num>
  <w:num w:numId="42">
    <w:abstractNumId w:val="58"/>
  </w:num>
  <w:num w:numId="43">
    <w:abstractNumId w:val="56"/>
  </w:num>
  <w:num w:numId="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8"/>
  </w:num>
  <w:num w:numId="47">
    <w:abstractNumId w:val="21"/>
  </w:num>
  <w:num w:numId="48">
    <w:abstractNumId w:val="15"/>
  </w:num>
  <w:num w:numId="49">
    <w:abstractNumId w:val="53"/>
  </w:num>
  <w:num w:numId="50">
    <w:abstractNumId w:val="51"/>
  </w:num>
  <w:num w:numId="51">
    <w:abstractNumId w:val="38"/>
  </w:num>
  <w:num w:numId="52">
    <w:abstractNumId w:val="28"/>
  </w:num>
  <w:num w:numId="53">
    <w:abstractNumId w:val="45"/>
  </w:num>
  <w:num w:numId="54">
    <w:abstractNumId w:val="9"/>
  </w:num>
  <w:num w:numId="55">
    <w:abstractNumId w:val="37"/>
  </w:num>
  <w:num w:numId="56">
    <w:abstractNumId w:val="26"/>
  </w:num>
  <w:num w:numId="57">
    <w:abstractNumId w:val="16"/>
  </w:num>
  <w:num w:numId="58">
    <w:abstractNumId w:val="23"/>
  </w:num>
  <w:num w:numId="59">
    <w:abstractNumId w:val="35"/>
  </w:num>
  <w:num w:numId="60">
    <w:abstractNumId w:val="12"/>
  </w:num>
  <w:num w:numId="61">
    <w:abstractNumId w:val="53"/>
  </w:num>
  <w:num w:numId="62">
    <w:abstractNumId w:val="39"/>
  </w:num>
  <w:num w:numId="63">
    <w:abstractNumId w:val="34"/>
  </w:num>
  <w:num w:numId="64">
    <w:abstractNumId w:val="10"/>
  </w:num>
  <w:num w:numId="65">
    <w:abstractNumId w:val="10"/>
  </w:num>
  <w:num w:numId="66">
    <w:abstractNumId w:val="44"/>
  </w:num>
  <w:num w:numId="67">
    <w:abstractNumId w:val="10"/>
  </w:num>
  <w:num w:numId="68">
    <w:abstractNumId w:val="22"/>
  </w:num>
  <w:num w:numId="69">
    <w:abstractNumId w:val="10"/>
  </w:num>
  <w:num w:numId="70">
    <w:abstractNumId w:val="10"/>
  </w:num>
  <w:num w:numId="71">
    <w:abstractNumId w:val="30"/>
  </w:num>
  <w:num w:numId="72">
    <w:abstractNumId w:val="24"/>
  </w:num>
  <w:num w:numId="73">
    <w:abstractNumId w:val="25"/>
  </w:num>
  <w:num w:numId="74">
    <w:abstractNumId w:val="48"/>
  </w:num>
  <w:num w:numId="75">
    <w:abstractNumId w:val="46"/>
  </w:num>
  <w:num w:numId="76">
    <w:abstractNumId w:val="19"/>
  </w:num>
  <w:num w:numId="77">
    <w:abstractNumId w:val="11"/>
  </w:num>
  <w:num w:numId="78">
    <w:abstractNumId w:val="8"/>
  </w:num>
  <w:num w:numId="79">
    <w:abstractNumId w:val="19"/>
  </w:num>
  <w:num w:numId="80">
    <w:abstractNumId w:val="19"/>
  </w:num>
  <w:num w:numId="81">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8193"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Audience" w:val="External"/>
    <w:docVar w:name="CoBrandNumber" w:val="0"/>
    <w:docVar w:name="CoverCoBranded" w:val="False"/>
    <w:docVar w:name="CoverLayout" w:val="None"/>
    <w:docVar w:name="CoverProjectBar" w:val="True"/>
    <w:docVar w:name="CoverWebAddress" w:val="False"/>
    <w:docVar w:name="FooterTextAuto" w:val="True"/>
    <w:docVar w:name="Heading1Numbered" w:val="False"/>
    <w:docVar w:name="Heading2Numbered" w:val="False"/>
    <w:docVar w:name="Heading3Numbered" w:val="False"/>
    <w:docVar w:name="Heading4Numbered" w:val="False"/>
    <w:docVar w:name="PageSetup" w:val="Double"/>
    <w:docVar w:name="Theme Color" w:val="LocalInfrastructure"/>
    <w:docVar w:name="TOC" w:val="True"/>
    <w:docVar w:name="TOCNew" w:val="True"/>
    <w:docVar w:name="Version" w:val="1"/>
  </w:docVars>
  <w:rsids>
    <w:rsidRoot w:val="007B41DB"/>
    <w:rsid w:val="0000017F"/>
    <w:rsid w:val="00000279"/>
    <w:rsid w:val="000004BD"/>
    <w:rsid w:val="00000B7A"/>
    <w:rsid w:val="00000C89"/>
    <w:rsid w:val="00000FEB"/>
    <w:rsid w:val="000012BE"/>
    <w:rsid w:val="000015ED"/>
    <w:rsid w:val="00001DF1"/>
    <w:rsid w:val="00001F76"/>
    <w:rsid w:val="000024EB"/>
    <w:rsid w:val="0000279C"/>
    <w:rsid w:val="000028B4"/>
    <w:rsid w:val="00002B63"/>
    <w:rsid w:val="00002DE1"/>
    <w:rsid w:val="00003960"/>
    <w:rsid w:val="00004237"/>
    <w:rsid w:val="0000456E"/>
    <w:rsid w:val="00004641"/>
    <w:rsid w:val="0000491E"/>
    <w:rsid w:val="00004CA4"/>
    <w:rsid w:val="00005022"/>
    <w:rsid w:val="00005261"/>
    <w:rsid w:val="00005647"/>
    <w:rsid w:val="0000591C"/>
    <w:rsid w:val="00006000"/>
    <w:rsid w:val="000061B5"/>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710"/>
    <w:rsid w:val="00012B94"/>
    <w:rsid w:val="00012E66"/>
    <w:rsid w:val="00012EC2"/>
    <w:rsid w:val="00013360"/>
    <w:rsid w:val="0001362A"/>
    <w:rsid w:val="0001375C"/>
    <w:rsid w:val="0001389C"/>
    <w:rsid w:val="0001393A"/>
    <w:rsid w:val="00013949"/>
    <w:rsid w:val="00013BAE"/>
    <w:rsid w:val="00013DC6"/>
    <w:rsid w:val="0001466C"/>
    <w:rsid w:val="00014E03"/>
    <w:rsid w:val="00014E15"/>
    <w:rsid w:val="00015BB6"/>
    <w:rsid w:val="00016478"/>
    <w:rsid w:val="00016C60"/>
    <w:rsid w:val="00017094"/>
    <w:rsid w:val="000171F8"/>
    <w:rsid w:val="000171FD"/>
    <w:rsid w:val="00017669"/>
    <w:rsid w:val="00017D91"/>
    <w:rsid w:val="00020DB2"/>
    <w:rsid w:val="00021093"/>
    <w:rsid w:val="000219FC"/>
    <w:rsid w:val="00021A33"/>
    <w:rsid w:val="00021CF5"/>
    <w:rsid w:val="00022175"/>
    <w:rsid w:val="0002261E"/>
    <w:rsid w:val="000227DA"/>
    <w:rsid w:val="00022F51"/>
    <w:rsid w:val="000230FD"/>
    <w:rsid w:val="000231DC"/>
    <w:rsid w:val="0002325E"/>
    <w:rsid w:val="00023536"/>
    <w:rsid w:val="000236AE"/>
    <w:rsid w:val="00023AFB"/>
    <w:rsid w:val="00023F44"/>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8F7"/>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55E"/>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5FD9"/>
    <w:rsid w:val="000362D6"/>
    <w:rsid w:val="000367F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1D0"/>
    <w:rsid w:val="0004263E"/>
    <w:rsid w:val="000430CC"/>
    <w:rsid w:val="000430E6"/>
    <w:rsid w:val="00043650"/>
    <w:rsid w:val="00043671"/>
    <w:rsid w:val="00043BC5"/>
    <w:rsid w:val="00043E65"/>
    <w:rsid w:val="000441FC"/>
    <w:rsid w:val="00044882"/>
    <w:rsid w:val="00044BDC"/>
    <w:rsid w:val="0004518D"/>
    <w:rsid w:val="000455E1"/>
    <w:rsid w:val="00045AA1"/>
    <w:rsid w:val="0004622F"/>
    <w:rsid w:val="00046864"/>
    <w:rsid w:val="00046EE3"/>
    <w:rsid w:val="000473A1"/>
    <w:rsid w:val="0004761D"/>
    <w:rsid w:val="00047C72"/>
    <w:rsid w:val="00047CE9"/>
    <w:rsid w:val="00050039"/>
    <w:rsid w:val="000501F1"/>
    <w:rsid w:val="00050257"/>
    <w:rsid w:val="00050487"/>
    <w:rsid w:val="000504A5"/>
    <w:rsid w:val="000507C3"/>
    <w:rsid w:val="000521FD"/>
    <w:rsid w:val="00052234"/>
    <w:rsid w:val="00052630"/>
    <w:rsid w:val="00052825"/>
    <w:rsid w:val="00052C61"/>
    <w:rsid w:val="00053244"/>
    <w:rsid w:val="00053710"/>
    <w:rsid w:val="00053C43"/>
    <w:rsid w:val="0005434E"/>
    <w:rsid w:val="0005472E"/>
    <w:rsid w:val="000547C6"/>
    <w:rsid w:val="00054A4E"/>
    <w:rsid w:val="00054AD4"/>
    <w:rsid w:val="00055546"/>
    <w:rsid w:val="0005568C"/>
    <w:rsid w:val="000557B4"/>
    <w:rsid w:val="00055860"/>
    <w:rsid w:val="00055A59"/>
    <w:rsid w:val="00055D0B"/>
    <w:rsid w:val="000560BA"/>
    <w:rsid w:val="00056CD8"/>
    <w:rsid w:val="000570E5"/>
    <w:rsid w:val="00057EB2"/>
    <w:rsid w:val="0006013C"/>
    <w:rsid w:val="00060538"/>
    <w:rsid w:val="00060722"/>
    <w:rsid w:val="00060EE0"/>
    <w:rsid w:val="00060FD9"/>
    <w:rsid w:val="00061573"/>
    <w:rsid w:val="000617D7"/>
    <w:rsid w:val="000620DA"/>
    <w:rsid w:val="000626EE"/>
    <w:rsid w:val="00062985"/>
    <w:rsid w:val="00063623"/>
    <w:rsid w:val="00063E71"/>
    <w:rsid w:val="000640A9"/>
    <w:rsid w:val="0006422E"/>
    <w:rsid w:val="00064489"/>
    <w:rsid w:val="00065584"/>
    <w:rsid w:val="000655FD"/>
    <w:rsid w:val="00065A52"/>
    <w:rsid w:val="00065E7A"/>
    <w:rsid w:val="00065FDA"/>
    <w:rsid w:val="000660C5"/>
    <w:rsid w:val="00066ABF"/>
    <w:rsid w:val="00066AD9"/>
    <w:rsid w:val="00066F02"/>
    <w:rsid w:val="00067098"/>
    <w:rsid w:val="0006742D"/>
    <w:rsid w:val="000676F8"/>
    <w:rsid w:val="00067769"/>
    <w:rsid w:val="000704F3"/>
    <w:rsid w:val="00070C97"/>
    <w:rsid w:val="0007112E"/>
    <w:rsid w:val="00071516"/>
    <w:rsid w:val="00071B67"/>
    <w:rsid w:val="00071CA4"/>
    <w:rsid w:val="00071DE2"/>
    <w:rsid w:val="00072074"/>
    <w:rsid w:val="00072288"/>
    <w:rsid w:val="00072733"/>
    <w:rsid w:val="00072783"/>
    <w:rsid w:val="00072E02"/>
    <w:rsid w:val="00073536"/>
    <w:rsid w:val="0007374D"/>
    <w:rsid w:val="00073956"/>
    <w:rsid w:val="00073963"/>
    <w:rsid w:val="000739CC"/>
    <w:rsid w:val="00073A9B"/>
    <w:rsid w:val="00073BBA"/>
    <w:rsid w:val="00073F07"/>
    <w:rsid w:val="00073F9C"/>
    <w:rsid w:val="000742AF"/>
    <w:rsid w:val="00074430"/>
    <w:rsid w:val="00074A1F"/>
    <w:rsid w:val="00074C2B"/>
    <w:rsid w:val="000752FC"/>
    <w:rsid w:val="000758E3"/>
    <w:rsid w:val="000767F1"/>
    <w:rsid w:val="00076B41"/>
    <w:rsid w:val="00077E97"/>
    <w:rsid w:val="0008006E"/>
    <w:rsid w:val="000802A9"/>
    <w:rsid w:val="0008061A"/>
    <w:rsid w:val="0008129B"/>
    <w:rsid w:val="000816AD"/>
    <w:rsid w:val="0008221A"/>
    <w:rsid w:val="00082224"/>
    <w:rsid w:val="0008252E"/>
    <w:rsid w:val="00082889"/>
    <w:rsid w:val="00082914"/>
    <w:rsid w:val="0008309F"/>
    <w:rsid w:val="00083529"/>
    <w:rsid w:val="00083770"/>
    <w:rsid w:val="000838A2"/>
    <w:rsid w:val="00083917"/>
    <w:rsid w:val="00083C9C"/>
    <w:rsid w:val="00083CD6"/>
    <w:rsid w:val="00084069"/>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09C"/>
    <w:rsid w:val="000948CF"/>
    <w:rsid w:val="00094A84"/>
    <w:rsid w:val="00094E51"/>
    <w:rsid w:val="00094F27"/>
    <w:rsid w:val="0009521E"/>
    <w:rsid w:val="000957FE"/>
    <w:rsid w:val="00095E8A"/>
    <w:rsid w:val="00096627"/>
    <w:rsid w:val="00096B2D"/>
    <w:rsid w:val="00096B35"/>
    <w:rsid w:val="00097170"/>
    <w:rsid w:val="0009728E"/>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1F81"/>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490"/>
    <w:rsid w:val="000A6592"/>
    <w:rsid w:val="000A6C89"/>
    <w:rsid w:val="000A6C8C"/>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9A"/>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0B3B"/>
    <w:rsid w:val="000C26FC"/>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6231"/>
    <w:rsid w:val="000C6A21"/>
    <w:rsid w:val="000C707C"/>
    <w:rsid w:val="000C70D2"/>
    <w:rsid w:val="000C7611"/>
    <w:rsid w:val="000D050A"/>
    <w:rsid w:val="000D0526"/>
    <w:rsid w:val="000D06EA"/>
    <w:rsid w:val="000D0CA4"/>
    <w:rsid w:val="000D18D0"/>
    <w:rsid w:val="000D1A7B"/>
    <w:rsid w:val="000D1E7B"/>
    <w:rsid w:val="000D2340"/>
    <w:rsid w:val="000D2526"/>
    <w:rsid w:val="000D2813"/>
    <w:rsid w:val="000D2EA1"/>
    <w:rsid w:val="000D3159"/>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D7F03"/>
    <w:rsid w:val="000E01BD"/>
    <w:rsid w:val="000E01C1"/>
    <w:rsid w:val="000E01D0"/>
    <w:rsid w:val="000E1562"/>
    <w:rsid w:val="000E1613"/>
    <w:rsid w:val="000E1779"/>
    <w:rsid w:val="000E1A61"/>
    <w:rsid w:val="000E1BEC"/>
    <w:rsid w:val="000E1C70"/>
    <w:rsid w:val="000E1F1D"/>
    <w:rsid w:val="000E21E5"/>
    <w:rsid w:val="000E2207"/>
    <w:rsid w:val="000E24E1"/>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2DB"/>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400"/>
    <w:rsid w:val="000F567F"/>
    <w:rsid w:val="000F5A78"/>
    <w:rsid w:val="000F5C10"/>
    <w:rsid w:val="000F5E34"/>
    <w:rsid w:val="000F5E5F"/>
    <w:rsid w:val="000F5E8C"/>
    <w:rsid w:val="000F6801"/>
    <w:rsid w:val="000F6803"/>
    <w:rsid w:val="000F6D60"/>
    <w:rsid w:val="000F6D6B"/>
    <w:rsid w:val="000F7657"/>
    <w:rsid w:val="000F7A4B"/>
    <w:rsid w:val="000F7A4F"/>
    <w:rsid w:val="000F7F8C"/>
    <w:rsid w:val="000F7FC5"/>
    <w:rsid w:val="001000DA"/>
    <w:rsid w:val="00100611"/>
    <w:rsid w:val="001006AD"/>
    <w:rsid w:val="0010072A"/>
    <w:rsid w:val="001009C3"/>
    <w:rsid w:val="00100B5E"/>
    <w:rsid w:val="001010F1"/>
    <w:rsid w:val="00101435"/>
    <w:rsid w:val="00101451"/>
    <w:rsid w:val="0010306F"/>
    <w:rsid w:val="001031FC"/>
    <w:rsid w:val="0010384A"/>
    <w:rsid w:val="00103D73"/>
    <w:rsid w:val="00103F0F"/>
    <w:rsid w:val="00104371"/>
    <w:rsid w:val="00104574"/>
    <w:rsid w:val="0010494C"/>
    <w:rsid w:val="00104A5B"/>
    <w:rsid w:val="00104B12"/>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36"/>
    <w:rsid w:val="00111483"/>
    <w:rsid w:val="00111886"/>
    <w:rsid w:val="00111CE1"/>
    <w:rsid w:val="00111FED"/>
    <w:rsid w:val="001120D8"/>
    <w:rsid w:val="00112614"/>
    <w:rsid w:val="0011267E"/>
    <w:rsid w:val="0011271A"/>
    <w:rsid w:val="00112E38"/>
    <w:rsid w:val="001131AA"/>
    <w:rsid w:val="0011378E"/>
    <w:rsid w:val="001137CE"/>
    <w:rsid w:val="00113C4C"/>
    <w:rsid w:val="00113CDC"/>
    <w:rsid w:val="00113DD9"/>
    <w:rsid w:val="0011467A"/>
    <w:rsid w:val="00114751"/>
    <w:rsid w:val="0011484F"/>
    <w:rsid w:val="001148DA"/>
    <w:rsid w:val="00114F21"/>
    <w:rsid w:val="00114F4E"/>
    <w:rsid w:val="00115310"/>
    <w:rsid w:val="00115E3D"/>
    <w:rsid w:val="001164DA"/>
    <w:rsid w:val="00117355"/>
    <w:rsid w:val="001177A2"/>
    <w:rsid w:val="00117819"/>
    <w:rsid w:val="001179D3"/>
    <w:rsid w:val="00117CFE"/>
    <w:rsid w:val="00117DD6"/>
    <w:rsid w:val="00117F77"/>
    <w:rsid w:val="00117FA6"/>
    <w:rsid w:val="001202B1"/>
    <w:rsid w:val="001203C0"/>
    <w:rsid w:val="001204D7"/>
    <w:rsid w:val="0012093F"/>
    <w:rsid w:val="001210F1"/>
    <w:rsid w:val="00121248"/>
    <w:rsid w:val="00121266"/>
    <w:rsid w:val="00121268"/>
    <w:rsid w:val="001217C3"/>
    <w:rsid w:val="00121933"/>
    <w:rsid w:val="001219CD"/>
    <w:rsid w:val="00121AC0"/>
    <w:rsid w:val="00121E66"/>
    <w:rsid w:val="00122355"/>
    <w:rsid w:val="00122358"/>
    <w:rsid w:val="001226AD"/>
    <w:rsid w:val="001228CD"/>
    <w:rsid w:val="00122A3C"/>
    <w:rsid w:val="00122AE8"/>
    <w:rsid w:val="00122C4C"/>
    <w:rsid w:val="00122C72"/>
    <w:rsid w:val="001230A5"/>
    <w:rsid w:val="00123733"/>
    <w:rsid w:val="00123ACC"/>
    <w:rsid w:val="00123FDE"/>
    <w:rsid w:val="00124482"/>
    <w:rsid w:val="00124611"/>
    <w:rsid w:val="001246C4"/>
    <w:rsid w:val="00124797"/>
    <w:rsid w:val="00124C3D"/>
    <w:rsid w:val="00124D82"/>
    <w:rsid w:val="00124E8F"/>
    <w:rsid w:val="001250AF"/>
    <w:rsid w:val="001253D5"/>
    <w:rsid w:val="00125A6C"/>
    <w:rsid w:val="00125C50"/>
    <w:rsid w:val="00125F99"/>
    <w:rsid w:val="00125FEB"/>
    <w:rsid w:val="001262FB"/>
    <w:rsid w:val="001266B1"/>
    <w:rsid w:val="001269E0"/>
    <w:rsid w:val="001270B7"/>
    <w:rsid w:val="00127385"/>
    <w:rsid w:val="00127410"/>
    <w:rsid w:val="0012741A"/>
    <w:rsid w:val="00127532"/>
    <w:rsid w:val="00127D30"/>
    <w:rsid w:val="00127F2F"/>
    <w:rsid w:val="001300CB"/>
    <w:rsid w:val="00131311"/>
    <w:rsid w:val="001314EF"/>
    <w:rsid w:val="001315CE"/>
    <w:rsid w:val="0013248A"/>
    <w:rsid w:val="001325D7"/>
    <w:rsid w:val="00132744"/>
    <w:rsid w:val="00132777"/>
    <w:rsid w:val="00133770"/>
    <w:rsid w:val="00133A4B"/>
    <w:rsid w:val="00133A9C"/>
    <w:rsid w:val="00133B3F"/>
    <w:rsid w:val="00133E3D"/>
    <w:rsid w:val="00134326"/>
    <w:rsid w:val="0013436B"/>
    <w:rsid w:val="0013448B"/>
    <w:rsid w:val="001344D2"/>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476"/>
    <w:rsid w:val="001408BD"/>
    <w:rsid w:val="00140987"/>
    <w:rsid w:val="001409C8"/>
    <w:rsid w:val="00140AE9"/>
    <w:rsid w:val="00140B0D"/>
    <w:rsid w:val="00141648"/>
    <w:rsid w:val="001418BB"/>
    <w:rsid w:val="00141F9F"/>
    <w:rsid w:val="00142074"/>
    <w:rsid w:val="001422C5"/>
    <w:rsid w:val="001422E5"/>
    <w:rsid w:val="001423CA"/>
    <w:rsid w:val="00142AFE"/>
    <w:rsid w:val="00142C15"/>
    <w:rsid w:val="00142C6C"/>
    <w:rsid w:val="00142DFF"/>
    <w:rsid w:val="00142E13"/>
    <w:rsid w:val="0014307F"/>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46D"/>
    <w:rsid w:val="001524EB"/>
    <w:rsid w:val="00152510"/>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A81"/>
    <w:rsid w:val="00156F4A"/>
    <w:rsid w:val="00157B3D"/>
    <w:rsid w:val="00157E61"/>
    <w:rsid w:val="00157E78"/>
    <w:rsid w:val="001601C2"/>
    <w:rsid w:val="00160ED7"/>
    <w:rsid w:val="001619E0"/>
    <w:rsid w:val="00161A62"/>
    <w:rsid w:val="00161E60"/>
    <w:rsid w:val="00162B86"/>
    <w:rsid w:val="00162E29"/>
    <w:rsid w:val="0016301C"/>
    <w:rsid w:val="0016310E"/>
    <w:rsid w:val="0016334C"/>
    <w:rsid w:val="00163536"/>
    <w:rsid w:val="001635A6"/>
    <w:rsid w:val="00163737"/>
    <w:rsid w:val="00163867"/>
    <w:rsid w:val="00163AFD"/>
    <w:rsid w:val="00163E14"/>
    <w:rsid w:val="00164055"/>
    <w:rsid w:val="00164B4C"/>
    <w:rsid w:val="00164D40"/>
    <w:rsid w:val="00164F11"/>
    <w:rsid w:val="0016502A"/>
    <w:rsid w:val="0016509E"/>
    <w:rsid w:val="00165143"/>
    <w:rsid w:val="00165678"/>
    <w:rsid w:val="00165754"/>
    <w:rsid w:val="0016579F"/>
    <w:rsid w:val="001658FA"/>
    <w:rsid w:val="00165D74"/>
    <w:rsid w:val="001664DC"/>
    <w:rsid w:val="00166B17"/>
    <w:rsid w:val="00166FEF"/>
    <w:rsid w:val="00167413"/>
    <w:rsid w:val="00167588"/>
    <w:rsid w:val="001676F4"/>
    <w:rsid w:val="00167865"/>
    <w:rsid w:val="00170713"/>
    <w:rsid w:val="00170F85"/>
    <w:rsid w:val="00171393"/>
    <w:rsid w:val="001715D8"/>
    <w:rsid w:val="00171FD1"/>
    <w:rsid w:val="00172031"/>
    <w:rsid w:val="00172DA4"/>
    <w:rsid w:val="0017384D"/>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192B"/>
    <w:rsid w:val="00181EC2"/>
    <w:rsid w:val="00182759"/>
    <w:rsid w:val="0018296A"/>
    <w:rsid w:val="00182986"/>
    <w:rsid w:val="00183265"/>
    <w:rsid w:val="00183DC3"/>
    <w:rsid w:val="00183F0D"/>
    <w:rsid w:val="0018400C"/>
    <w:rsid w:val="00184D8A"/>
    <w:rsid w:val="00184F71"/>
    <w:rsid w:val="00184FE9"/>
    <w:rsid w:val="00185004"/>
    <w:rsid w:val="001856A2"/>
    <w:rsid w:val="0018593D"/>
    <w:rsid w:val="00185D75"/>
    <w:rsid w:val="00185F4B"/>
    <w:rsid w:val="0018600C"/>
    <w:rsid w:val="0018616D"/>
    <w:rsid w:val="00186ECA"/>
    <w:rsid w:val="00186FD1"/>
    <w:rsid w:val="00187062"/>
    <w:rsid w:val="00187485"/>
    <w:rsid w:val="00187860"/>
    <w:rsid w:val="00187A24"/>
    <w:rsid w:val="00190073"/>
    <w:rsid w:val="00190242"/>
    <w:rsid w:val="0019095F"/>
    <w:rsid w:val="001911C7"/>
    <w:rsid w:val="001911F6"/>
    <w:rsid w:val="0019138F"/>
    <w:rsid w:val="00191688"/>
    <w:rsid w:val="0019194F"/>
    <w:rsid w:val="00191D45"/>
    <w:rsid w:val="00191D9C"/>
    <w:rsid w:val="00192396"/>
    <w:rsid w:val="001924D8"/>
    <w:rsid w:val="00192793"/>
    <w:rsid w:val="001929A8"/>
    <w:rsid w:val="00192B65"/>
    <w:rsid w:val="001932CF"/>
    <w:rsid w:val="00193BEE"/>
    <w:rsid w:val="001942B8"/>
    <w:rsid w:val="00194471"/>
    <w:rsid w:val="00194C55"/>
    <w:rsid w:val="00194CF5"/>
    <w:rsid w:val="0019502C"/>
    <w:rsid w:val="001952E8"/>
    <w:rsid w:val="00195C19"/>
    <w:rsid w:val="00195EAE"/>
    <w:rsid w:val="00196016"/>
    <w:rsid w:val="00196165"/>
    <w:rsid w:val="00196393"/>
    <w:rsid w:val="00196667"/>
    <w:rsid w:val="001966C9"/>
    <w:rsid w:val="00197033"/>
    <w:rsid w:val="0019725F"/>
    <w:rsid w:val="00197717"/>
    <w:rsid w:val="001977C0"/>
    <w:rsid w:val="00197F7F"/>
    <w:rsid w:val="001A016B"/>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5933"/>
    <w:rsid w:val="001A5E71"/>
    <w:rsid w:val="001A7120"/>
    <w:rsid w:val="001A7616"/>
    <w:rsid w:val="001A788D"/>
    <w:rsid w:val="001A7B61"/>
    <w:rsid w:val="001A7F0C"/>
    <w:rsid w:val="001B025E"/>
    <w:rsid w:val="001B0693"/>
    <w:rsid w:val="001B0706"/>
    <w:rsid w:val="001B0807"/>
    <w:rsid w:val="001B0BAC"/>
    <w:rsid w:val="001B0F9E"/>
    <w:rsid w:val="001B101F"/>
    <w:rsid w:val="001B11E1"/>
    <w:rsid w:val="001B136D"/>
    <w:rsid w:val="001B1442"/>
    <w:rsid w:val="001B1470"/>
    <w:rsid w:val="001B1C09"/>
    <w:rsid w:val="001B1C97"/>
    <w:rsid w:val="001B1F30"/>
    <w:rsid w:val="001B2547"/>
    <w:rsid w:val="001B2BCC"/>
    <w:rsid w:val="001B36B4"/>
    <w:rsid w:val="001B38B7"/>
    <w:rsid w:val="001B39AE"/>
    <w:rsid w:val="001B3F7F"/>
    <w:rsid w:val="001B411F"/>
    <w:rsid w:val="001B4653"/>
    <w:rsid w:val="001B4A22"/>
    <w:rsid w:val="001B4A40"/>
    <w:rsid w:val="001B4F01"/>
    <w:rsid w:val="001B58BC"/>
    <w:rsid w:val="001B5E41"/>
    <w:rsid w:val="001B5E7A"/>
    <w:rsid w:val="001B6912"/>
    <w:rsid w:val="001B6C1D"/>
    <w:rsid w:val="001B758A"/>
    <w:rsid w:val="001B7723"/>
    <w:rsid w:val="001B7979"/>
    <w:rsid w:val="001B7FBD"/>
    <w:rsid w:val="001C03D1"/>
    <w:rsid w:val="001C0AC9"/>
    <w:rsid w:val="001C0ECA"/>
    <w:rsid w:val="001C1735"/>
    <w:rsid w:val="001C1769"/>
    <w:rsid w:val="001C1C28"/>
    <w:rsid w:val="001C2125"/>
    <w:rsid w:val="001C2198"/>
    <w:rsid w:val="001C21A0"/>
    <w:rsid w:val="001C2301"/>
    <w:rsid w:val="001C24BB"/>
    <w:rsid w:val="001C2A75"/>
    <w:rsid w:val="001C2AAB"/>
    <w:rsid w:val="001C3683"/>
    <w:rsid w:val="001C36B5"/>
    <w:rsid w:val="001C37E7"/>
    <w:rsid w:val="001C4284"/>
    <w:rsid w:val="001C4299"/>
    <w:rsid w:val="001C43F5"/>
    <w:rsid w:val="001C44D3"/>
    <w:rsid w:val="001C4A0A"/>
    <w:rsid w:val="001C514B"/>
    <w:rsid w:val="001C516D"/>
    <w:rsid w:val="001C5239"/>
    <w:rsid w:val="001C5501"/>
    <w:rsid w:val="001C58FF"/>
    <w:rsid w:val="001C591F"/>
    <w:rsid w:val="001C63D2"/>
    <w:rsid w:val="001C6526"/>
    <w:rsid w:val="001C6A87"/>
    <w:rsid w:val="001C6E3A"/>
    <w:rsid w:val="001C7078"/>
    <w:rsid w:val="001C709B"/>
    <w:rsid w:val="001C7813"/>
    <w:rsid w:val="001D1792"/>
    <w:rsid w:val="001D2509"/>
    <w:rsid w:val="001D25DB"/>
    <w:rsid w:val="001D2DA8"/>
    <w:rsid w:val="001D303E"/>
    <w:rsid w:val="001D3116"/>
    <w:rsid w:val="001D347F"/>
    <w:rsid w:val="001D3B9E"/>
    <w:rsid w:val="001D3E83"/>
    <w:rsid w:val="001D3F6F"/>
    <w:rsid w:val="001D463D"/>
    <w:rsid w:val="001D4A29"/>
    <w:rsid w:val="001D4F9A"/>
    <w:rsid w:val="001D5114"/>
    <w:rsid w:val="001D5406"/>
    <w:rsid w:val="001D55F2"/>
    <w:rsid w:val="001D5C0F"/>
    <w:rsid w:val="001D5DE0"/>
    <w:rsid w:val="001D5F7D"/>
    <w:rsid w:val="001D61E1"/>
    <w:rsid w:val="001D6553"/>
    <w:rsid w:val="001D65FF"/>
    <w:rsid w:val="001D6658"/>
    <w:rsid w:val="001D686B"/>
    <w:rsid w:val="001D68CD"/>
    <w:rsid w:val="001D69FE"/>
    <w:rsid w:val="001D6A75"/>
    <w:rsid w:val="001D6D1D"/>
    <w:rsid w:val="001D70F5"/>
    <w:rsid w:val="001D729D"/>
    <w:rsid w:val="001D74DB"/>
    <w:rsid w:val="001E0190"/>
    <w:rsid w:val="001E0734"/>
    <w:rsid w:val="001E0ACF"/>
    <w:rsid w:val="001E0ADE"/>
    <w:rsid w:val="001E1098"/>
    <w:rsid w:val="001E1E96"/>
    <w:rsid w:val="001E24D4"/>
    <w:rsid w:val="001E25C4"/>
    <w:rsid w:val="001E2CED"/>
    <w:rsid w:val="001E2CF8"/>
    <w:rsid w:val="001E2E6F"/>
    <w:rsid w:val="001E3511"/>
    <w:rsid w:val="001E3642"/>
    <w:rsid w:val="001E3DBD"/>
    <w:rsid w:val="001E4751"/>
    <w:rsid w:val="001E4938"/>
    <w:rsid w:val="001E4CD8"/>
    <w:rsid w:val="001E4F22"/>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4DE"/>
    <w:rsid w:val="001F4FA9"/>
    <w:rsid w:val="001F548A"/>
    <w:rsid w:val="001F579C"/>
    <w:rsid w:val="001F58E7"/>
    <w:rsid w:val="001F5C40"/>
    <w:rsid w:val="001F5D92"/>
    <w:rsid w:val="001F5F13"/>
    <w:rsid w:val="001F5F73"/>
    <w:rsid w:val="001F668A"/>
    <w:rsid w:val="001F6AB6"/>
    <w:rsid w:val="001F6C35"/>
    <w:rsid w:val="001F6D64"/>
    <w:rsid w:val="001F765B"/>
    <w:rsid w:val="001F770A"/>
    <w:rsid w:val="00200A9D"/>
    <w:rsid w:val="00200B2E"/>
    <w:rsid w:val="00201162"/>
    <w:rsid w:val="00201324"/>
    <w:rsid w:val="00201841"/>
    <w:rsid w:val="0020194C"/>
    <w:rsid w:val="0020205B"/>
    <w:rsid w:val="0020278D"/>
    <w:rsid w:val="00202A03"/>
    <w:rsid w:val="00202C45"/>
    <w:rsid w:val="00202E4A"/>
    <w:rsid w:val="00203011"/>
    <w:rsid w:val="002031FC"/>
    <w:rsid w:val="0020332E"/>
    <w:rsid w:val="00203733"/>
    <w:rsid w:val="0020390A"/>
    <w:rsid w:val="00203A4C"/>
    <w:rsid w:val="002041DB"/>
    <w:rsid w:val="0020460C"/>
    <w:rsid w:val="00204622"/>
    <w:rsid w:val="00205553"/>
    <w:rsid w:val="0020587F"/>
    <w:rsid w:val="002059C8"/>
    <w:rsid w:val="00206005"/>
    <w:rsid w:val="00206857"/>
    <w:rsid w:val="00206928"/>
    <w:rsid w:val="00206C16"/>
    <w:rsid w:val="00206E82"/>
    <w:rsid w:val="0020726F"/>
    <w:rsid w:val="002073CA"/>
    <w:rsid w:val="002074EE"/>
    <w:rsid w:val="002076FD"/>
    <w:rsid w:val="0020775A"/>
    <w:rsid w:val="0020777E"/>
    <w:rsid w:val="0020778C"/>
    <w:rsid w:val="00207D4E"/>
    <w:rsid w:val="00207ED2"/>
    <w:rsid w:val="00210464"/>
    <w:rsid w:val="002104A5"/>
    <w:rsid w:val="002104FF"/>
    <w:rsid w:val="00210D74"/>
    <w:rsid w:val="00210E22"/>
    <w:rsid w:val="00211046"/>
    <w:rsid w:val="002112B2"/>
    <w:rsid w:val="00211AE6"/>
    <w:rsid w:val="00211FE8"/>
    <w:rsid w:val="002127F4"/>
    <w:rsid w:val="00212CB6"/>
    <w:rsid w:val="00212DA6"/>
    <w:rsid w:val="00213289"/>
    <w:rsid w:val="002139D9"/>
    <w:rsid w:val="00213B45"/>
    <w:rsid w:val="002147CA"/>
    <w:rsid w:val="002150E0"/>
    <w:rsid w:val="00215179"/>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4A"/>
    <w:rsid w:val="00223EC7"/>
    <w:rsid w:val="002240AD"/>
    <w:rsid w:val="002241F7"/>
    <w:rsid w:val="00224234"/>
    <w:rsid w:val="002242F0"/>
    <w:rsid w:val="0022452B"/>
    <w:rsid w:val="00224EDC"/>
    <w:rsid w:val="00224F1D"/>
    <w:rsid w:val="002254B1"/>
    <w:rsid w:val="00225CB2"/>
    <w:rsid w:val="002262A7"/>
    <w:rsid w:val="0022721E"/>
    <w:rsid w:val="00227B32"/>
    <w:rsid w:val="0023007D"/>
    <w:rsid w:val="002302F5"/>
    <w:rsid w:val="00230478"/>
    <w:rsid w:val="0023084B"/>
    <w:rsid w:val="00231311"/>
    <w:rsid w:val="0023151E"/>
    <w:rsid w:val="00231979"/>
    <w:rsid w:val="0023219B"/>
    <w:rsid w:val="0023230E"/>
    <w:rsid w:val="002323A3"/>
    <w:rsid w:val="0023282F"/>
    <w:rsid w:val="00232E2E"/>
    <w:rsid w:val="00232E42"/>
    <w:rsid w:val="00233827"/>
    <w:rsid w:val="00233EB7"/>
    <w:rsid w:val="00233F42"/>
    <w:rsid w:val="00234272"/>
    <w:rsid w:val="002347C3"/>
    <w:rsid w:val="00234809"/>
    <w:rsid w:val="00234856"/>
    <w:rsid w:val="00234EDA"/>
    <w:rsid w:val="00235450"/>
    <w:rsid w:val="002359C3"/>
    <w:rsid w:val="00235ABC"/>
    <w:rsid w:val="00235C2D"/>
    <w:rsid w:val="00235CBD"/>
    <w:rsid w:val="00236737"/>
    <w:rsid w:val="00236778"/>
    <w:rsid w:val="00236C0D"/>
    <w:rsid w:val="00236E1C"/>
    <w:rsid w:val="00236F25"/>
    <w:rsid w:val="0023749F"/>
    <w:rsid w:val="002374F6"/>
    <w:rsid w:val="002375F5"/>
    <w:rsid w:val="00237656"/>
    <w:rsid w:val="0023766E"/>
    <w:rsid w:val="00237BD5"/>
    <w:rsid w:val="00237D72"/>
    <w:rsid w:val="00237EDD"/>
    <w:rsid w:val="0024022E"/>
    <w:rsid w:val="00240237"/>
    <w:rsid w:val="002408BA"/>
    <w:rsid w:val="00240AE1"/>
    <w:rsid w:val="00240ED3"/>
    <w:rsid w:val="002412A2"/>
    <w:rsid w:val="00241740"/>
    <w:rsid w:val="00241810"/>
    <w:rsid w:val="00242AB5"/>
    <w:rsid w:val="00242CFC"/>
    <w:rsid w:val="00242E04"/>
    <w:rsid w:val="002430F6"/>
    <w:rsid w:val="002430F9"/>
    <w:rsid w:val="002432E0"/>
    <w:rsid w:val="00243622"/>
    <w:rsid w:val="002436B2"/>
    <w:rsid w:val="002439CF"/>
    <w:rsid w:val="00243D2B"/>
    <w:rsid w:val="00243DE6"/>
    <w:rsid w:val="00243E8D"/>
    <w:rsid w:val="00244224"/>
    <w:rsid w:val="00244B6B"/>
    <w:rsid w:val="002454B2"/>
    <w:rsid w:val="002454C8"/>
    <w:rsid w:val="00245790"/>
    <w:rsid w:val="00245971"/>
    <w:rsid w:val="00245CE9"/>
    <w:rsid w:val="00245E00"/>
    <w:rsid w:val="00246012"/>
    <w:rsid w:val="00247B52"/>
    <w:rsid w:val="00247E49"/>
    <w:rsid w:val="00247EB2"/>
    <w:rsid w:val="00250568"/>
    <w:rsid w:val="002507C7"/>
    <w:rsid w:val="002511AF"/>
    <w:rsid w:val="0025150B"/>
    <w:rsid w:val="00251AF9"/>
    <w:rsid w:val="00251BF4"/>
    <w:rsid w:val="00252146"/>
    <w:rsid w:val="002525B9"/>
    <w:rsid w:val="00252B3D"/>
    <w:rsid w:val="00252BA5"/>
    <w:rsid w:val="00253077"/>
    <w:rsid w:val="00253368"/>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579F0"/>
    <w:rsid w:val="002604DA"/>
    <w:rsid w:val="00260781"/>
    <w:rsid w:val="00260992"/>
    <w:rsid w:val="00260A76"/>
    <w:rsid w:val="00260FC1"/>
    <w:rsid w:val="002611D2"/>
    <w:rsid w:val="002614DA"/>
    <w:rsid w:val="00261BDD"/>
    <w:rsid w:val="00261C51"/>
    <w:rsid w:val="00261DCD"/>
    <w:rsid w:val="0026285F"/>
    <w:rsid w:val="00262D02"/>
    <w:rsid w:val="00262E05"/>
    <w:rsid w:val="00262E69"/>
    <w:rsid w:val="00263235"/>
    <w:rsid w:val="00263401"/>
    <w:rsid w:val="0026369F"/>
    <w:rsid w:val="002636AB"/>
    <w:rsid w:val="0026373B"/>
    <w:rsid w:val="002638B5"/>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E6A"/>
    <w:rsid w:val="00274F3B"/>
    <w:rsid w:val="002753C1"/>
    <w:rsid w:val="00275624"/>
    <w:rsid w:val="0027562D"/>
    <w:rsid w:val="0027598E"/>
    <w:rsid w:val="00275B33"/>
    <w:rsid w:val="00275BCE"/>
    <w:rsid w:val="002760B0"/>
    <w:rsid w:val="0027632F"/>
    <w:rsid w:val="002766CD"/>
    <w:rsid w:val="0027678A"/>
    <w:rsid w:val="00276CA7"/>
    <w:rsid w:val="002770AD"/>
    <w:rsid w:val="00277171"/>
    <w:rsid w:val="002779C6"/>
    <w:rsid w:val="00277B3D"/>
    <w:rsid w:val="00277BAB"/>
    <w:rsid w:val="0028044C"/>
    <w:rsid w:val="0028048B"/>
    <w:rsid w:val="0028091B"/>
    <w:rsid w:val="0028111A"/>
    <w:rsid w:val="002815F0"/>
    <w:rsid w:val="0028165D"/>
    <w:rsid w:val="002817EC"/>
    <w:rsid w:val="00281F5E"/>
    <w:rsid w:val="00283592"/>
    <w:rsid w:val="0028363C"/>
    <w:rsid w:val="00283E4F"/>
    <w:rsid w:val="00283FA3"/>
    <w:rsid w:val="002845AC"/>
    <w:rsid w:val="00284B07"/>
    <w:rsid w:val="00284D69"/>
    <w:rsid w:val="00285A5B"/>
    <w:rsid w:val="00285C44"/>
    <w:rsid w:val="00285E6C"/>
    <w:rsid w:val="00285F04"/>
    <w:rsid w:val="00286689"/>
    <w:rsid w:val="00286C19"/>
    <w:rsid w:val="00287075"/>
    <w:rsid w:val="00287146"/>
    <w:rsid w:val="002874CC"/>
    <w:rsid w:val="00287609"/>
    <w:rsid w:val="002878A6"/>
    <w:rsid w:val="00287D08"/>
    <w:rsid w:val="00290136"/>
    <w:rsid w:val="0029046B"/>
    <w:rsid w:val="002905D9"/>
    <w:rsid w:val="00290935"/>
    <w:rsid w:val="002913D6"/>
    <w:rsid w:val="002914D3"/>
    <w:rsid w:val="00291BB4"/>
    <w:rsid w:val="00292232"/>
    <w:rsid w:val="002925DE"/>
    <w:rsid w:val="00292C66"/>
    <w:rsid w:val="0029318B"/>
    <w:rsid w:val="00293463"/>
    <w:rsid w:val="00293680"/>
    <w:rsid w:val="00293EDC"/>
    <w:rsid w:val="002940DF"/>
    <w:rsid w:val="002942A8"/>
    <w:rsid w:val="0029440C"/>
    <w:rsid w:val="0029457A"/>
    <w:rsid w:val="00294BC0"/>
    <w:rsid w:val="00294C41"/>
    <w:rsid w:val="00294C4B"/>
    <w:rsid w:val="0029505A"/>
    <w:rsid w:val="002958B8"/>
    <w:rsid w:val="00295F12"/>
    <w:rsid w:val="002963F3"/>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83"/>
    <w:rsid w:val="002A6CDD"/>
    <w:rsid w:val="002A6FC7"/>
    <w:rsid w:val="002A7217"/>
    <w:rsid w:val="002A72B4"/>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C0A"/>
    <w:rsid w:val="002B2FCD"/>
    <w:rsid w:val="002B2FF1"/>
    <w:rsid w:val="002B32A8"/>
    <w:rsid w:val="002B3396"/>
    <w:rsid w:val="002B3565"/>
    <w:rsid w:val="002B35C2"/>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49F"/>
    <w:rsid w:val="002C25A0"/>
    <w:rsid w:val="002C2715"/>
    <w:rsid w:val="002C282D"/>
    <w:rsid w:val="002C296E"/>
    <w:rsid w:val="002C2E8E"/>
    <w:rsid w:val="002C321C"/>
    <w:rsid w:val="002C3384"/>
    <w:rsid w:val="002C3560"/>
    <w:rsid w:val="002C35FF"/>
    <w:rsid w:val="002C3EFD"/>
    <w:rsid w:val="002C4AD2"/>
    <w:rsid w:val="002C4FEB"/>
    <w:rsid w:val="002C5235"/>
    <w:rsid w:val="002C536C"/>
    <w:rsid w:val="002C555C"/>
    <w:rsid w:val="002C5995"/>
    <w:rsid w:val="002C5DB1"/>
    <w:rsid w:val="002C5F6C"/>
    <w:rsid w:val="002C6693"/>
    <w:rsid w:val="002C729B"/>
    <w:rsid w:val="002C73EA"/>
    <w:rsid w:val="002C7FEF"/>
    <w:rsid w:val="002D04B2"/>
    <w:rsid w:val="002D06AC"/>
    <w:rsid w:val="002D06D9"/>
    <w:rsid w:val="002D07F5"/>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23"/>
    <w:rsid w:val="002D4531"/>
    <w:rsid w:val="002D47E6"/>
    <w:rsid w:val="002D4B67"/>
    <w:rsid w:val="002D517F"/>
    <w:rsid w:val="002D5353"/>
    <w:rsid w:val="002D5398"/>
    <w:rsid w:val="002D5584"/>
    <w:rsid w:val="002D5767"/>
    <w:rsid w:val="002D5D2F"/>
    <w:rsid w:val="002D65F7"/>
    <w:rsid w:val="002D66F5"/>
    <w:rsid w:val="002D6A84"/>
    <w:rsid w:val="002D6B9C"/>
    <w:rsid w:val="002D6C05"/>
    <w:rsid w:val="002D70B7"/>
    <w:rsid w:val="002D7C5A"/>
    <w:rsid w:val="002E0210"/>
    <w:rsid w:val="002E0666"/>
    <w:rsid w:val="002E0CE5"/>
    <w:rsid w:val="002E18B5"/>
    <w:rsid w:val="002E18FF"/>
    <w:rsid w:val="002E1A23"/>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ADE"/>
    <w:rsid w:val="002E5B9E"/>
    <w:rsid w:val="002E6B7A"/>
    <w:rsid w:val="002E6B87"/>
    <w:rsid w:val="002E6DC0"/>
    <w:rsid w:val="002E7001"/>
    <w:rsid w:val="002E72BE"/>
    <w:rsid w:val="002E739D"/>
    <w:rsid w:val="002E7991"/>
    <w:rsid w:val="002E7A32"/>
    <w:rsid w:val="002E7EE9"/>
    <w:rsid w:val="002F0A6E"/>
    <w:rsid w:val="002F0BF5"/>
    <w:rsid w:val="002F1ECC"/>
    <w:rsid w:val="002F25E9"/>
    <w:rsid w:val="002F3E23"/>
    <w:rsid w:val="002F4165"/>
    <w:rsid w:val="002F44C2"/>
    <w:rsid w:val="002F45D7"/>
    <w:rsid w:val="002F4916"/>
    <w:rsid w:val="002F4B98"/>
    <w:rsid w:val="002F4FB6"/>
    <w:rsid w:val="002F57C5"/>
    <w:rsid w:val="002F57C9"/>
    <w:rsid w:val="002F5CA3"/>
    <w:rsid w:val="002F5DE3"/>
    <w:rsid w:val="002F6632"/>
    <w:rsid w:val="002F6A05"/>
    <w:rsid w:val="002F6C77"/>
    <w:rsid w:val="002F6C8D"/>
    <w:rsid w:val="002F71D3"/>
    <w:rsid w:val="002F7537"/>
    <w:rsid w:val="002F76A5"/>
    <w:rsid w:val="002F76E9"/>
    <w:rsid w:val="002F77C6"/>
    <w:rsid w:val="002F7E42"/>
    <w:rsid w:val="002F7F6A"/>
    <w:rsid w:val="00300224"/>
    <w:rsid w:val="003002D2"/>
    <w:rsid w:val="003003E2"/>
    <w:rsid w:val="00300409"/>
    <w:rsid w:val="00300640"/>
    <w:rsid w:val="00300778"/>
    <w:rsid w:val="00300B22"/>
    <w:rsid w:val="00300F7B"/>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5C63"/>
    <w:rsid w:val="00306030"/>
    <w:rsid w:val="00306780"/>
    <w:rsid w:val="00306796"/>
    <w:rsid w:val="00306AD1"/>
    <w:rsid w:val="00306B0C"/>
    <w:rsid w:val="00307282"/>
    <w:rsid w:val="00307581"/>
    <w:rsid w:val="003078C0"/>
    <w:rsid w:val="00307DE3"/>
    <w:rsid w:val="00307EE7"/>
    <w:rsid w:val="00310A6E"/>
    <w:rsid w:val="00310BB6"/>
    <w:rsid w:val="00310F51"/>
    <w:rsid w:val="003114B3"/>
    <w:rsid w:val="00311AEC"/>
    <w:rsid w:val="00311F5B"/>
    <w:rsid w:val="00312073"/>
    <w:rsid w:val="00312320"/>
    <w:rsid w:val="00312916"/>
    <w:rsid w:val="00312A2E"/>
    <w:rsid w:val="00313432"/>
    <w:rsid w:val="00313587"/>
    <w:rsid w:val="00313AA4"/>
    <w:rsid w:val="00313EC8"/>
    <w:rsid w:val="003140E6"/>
    <w:rsid w:val="00314485"/>
    <w:rsid w:val="003145C4"/>
    <w:rsid w:val="00314EA8"/>
    <w:rsid w:val="00315133"/>
    <w:rsid w:val="0031528F"/>
    <w:rsid w:val="0031535C"/>
    <w:rsid w:val="0031546D"/>
    <w:rsid w:val="00315585"/>
    <w:rsid w:val="00315622"/>
    <w:rsid w:val="00315855"/>
    <w:rsid w:val="00315CFC"/>
    <w:rsid w:val="00315F65"/>
    <w:rsid w:val="00316EE5"/>
    <w:rsid w:val="003177C7"/>
    <w:rsid w:val="00317B03"/>
    <w:rsid w:val="00317B60"/>
    <w:rsid w:val="00320BFB"/>
    <w:rsid w:val="00320D1D"/>
    <w:rsid w:val="00320E0A"/>
    <w:rsid w:val="00321131"/>
    <w:rsid w:val="00321137"/>
    <w:rsid w:val="003217EF"/>
    <w:rsid w:val="00321955"/>
    <w:rsid w:val="00322009"/>
    <w:rsid w:val="0032230D"/>
    <w:rsid w:val="0032250C"/>
    <w:rsid w:val="00322545"/>
    <w:rsid w:val="003229CA"/>
    <w:rsid w:val="00322CA6"/>
    <w:rsid w:val="00323063"/>
    <w:rsid w:val="003234E6"/>
    <w:rsid w:val="0032380A"/>
    <w:rsid w:val="00323975"/>
    <w:rsid w:val="0032407D"/>
    <w:rsid w:val="00324330"/>
    <w:rsid w:val="00324361"/>
    <w:rsid w:val="003243D5"/>
    <w:rsid w:val="003245A3"/>
    <w:rsid w:val="0032492D"/>
    <w:rsid w:val="00324C65"/>
    <w:rsid w:val="00324E02"/>
    <w:rsid w:val="00324F58"/>
    <w:rsid w:val="003251B3"/>
    <w:rsid w:val="003251E1"/>
    <w:rsid w:val="00325B4F"/>
    <w:rsid w:val="00325C0C"/>
    <w:rsid w:val="003260D0"/>
    <w:rsid w:val="0032673B"/>
    <w:rsid w:val="00327052"/>
    <w:rsid w:val="00327485"/>
    <w:rsid w:val="003274B6"/>
    <w:rsid w:val="00327FD3"/>
    <w:rsid w:val="0033013A"/>
    <w:rsid w:val="00330302"/>
    <w:rsid w:val="00330504"/>
    <w:rsid w:val="00330946"/>
    <w:rsid w:val="00330A9E"/>
    <w:rsid w:val="00330F50"/>
    <w:rsid w:val="00331509"/>
    <w:rsid w:val="003316FD"/>
    <w:rsid w:val="00331705"/>
    <w:rsid w:val="003319CC"/>
    <w:rsid w:val="00332131"/>
    <w:rsid w:val="0033220C"/>
    <w:rsid w:val="00332439"/>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BC7"/>
    <w:rsid w:val="00334ED7"/>
    <w:rsid w:val="00335A0C"/>
    <w:rsid w:val="00335E10"/>
    <w:rsid w:val="003363DA"/>
    <w:rsid w:val="003365F6"/>
    <w:rsid w:val="00336657"/>
    <w:rsid w:val="003368F1"/>
    <w:rsid w:val="00336A3D"/>
    <w:rsid w:val="00336F65"/>
    <w:rsid w:val="003370FB"/>
    <w:rsid w:val="00337508"/>
    <w:rsid w:val="0033776C"/>
    <w:rsid w:val="00337980"/>
    <w:rsid w:val="00337989"/>
    <w:rsid w:val="00337AEE"/>
    <w:rsid w:val="003404DA"/>
    <w:rsid w:val="00340C4D"/>
    <w:rsid w:val="00340E76"/>
    <w:rsid w:val="00341D28"/>
    <w:rsid w:val="00341DE0"/>
    <w:rsid w:val="003420BD"/>
    <w:rsid w:val="003420E0"/>
    <w:rsid w:val="00342173"/>
    <w:rsid w:val="00342444"/>
    <w:rsid w:val="003428F3"/>
    <w:rsid w:val="00342C49"/>
    <w:rsid w:val="00342D06"/>
    <w:rsid w:val="003433B9"/>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08C"/>
    <w:rsid w:val="00353573"/>
    <w:rsid w:val="00353707"/>
    <w:rsid w:val="00354841"/>
    <w:rsid w:val="00354EFD"/>
    <w:rsid w:val="003555CC"/>
    <w:rsid w:val="00355B9C"/>
    <w:rsid w:val="003561B4"/>
    <w:rsid w:val="003574ED"/>
    <w:rsid w:val="003576A7"/>
    <w:rsid w:val="003576FA"/>
    <w:rsid w:val="0036096A"/>
    <w:rsid w:val="00360B61"/>
    <w:rsid w:val="00360F3F"/>
    <w:rsid w:val="00361287"/>
    <w:rsid w:val="0036145D"/>
    <w:rsid w:val="00361F2F"/>
    <w:rsid w:val="00361FBC"/>
    <w:rsid w:val="003622D4"/>
    <w:rsid w:val="003628F9"/>
    <w:rsid w:val="00362D3F"/>
    <w:rsid w:val="00362E3A"/>
    <w:rsid w:val="003630B0"/>
    <w:rsid w:val="00363120"/>
    <w:rsid w:val="00363532"/>
    <w:rsid w:val="003636EA"/>
    <w:rsid w:val="00363763"/>
    <w:rsid w:val="00363BBC"/>
    <w:rsid w:val="00364154"/>
    <w:rsid w:val="003649FB"/>
    <w:rsid w:val="00364B6D"/>
    <w:rsid w:val="00364CA5"/>
    <w:rsid w:val="00365B4B"/>
    <w:rsid w:val="00366434"/>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7B1"/>
    <w:rsid w:val="00373994"/>
    <w:rsid w:val="00373A4D"/>
    <w:rsid w:val="00373D12"/>
    <w:rsid w:val="00374140"/>
    <w:rsid w:val="00374298"/>
    <w:rsid w:val="00374D76"/>
    <w:rsid w:val="0037511C"/>
    <w:rsid w:val="003751ED"/>
    <w:rsid w:val="003752C3"/>
    <w:rsid w:val="003752DA"/>
    <w:rsid w:val="003752E2"/>
    <w:rsid w:val="00376018"/>
    <w:rsid w:val="0037615F"/>
    <w:rsid w:val="003765AD"/>
    <w:rsid w:val="00376828"/>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47B0"/>
    <w:rsid w:val="00385237"/>
    <w:rsid w:val="003857BF"/>
    <w:rsid w:val="00385DC0"/>
    <w:rsid w:val="003866A9"/>
    <w:rsid w:val="003868ED"/>
    <w:rsid w:val="003868F9"/>
    <w:rsid w:val="00386C52"/>
    <w:rsid w:val="00386CB8"/>
    <w:rsid w:val="00386DE5"/>
    <w:rsid w:val="00386FCD"/>
    <w:rsid w:val="003870F1"/>
    <w:rsid w:val="00387788"/>
    <w:rsid w:val="00387B23"/>
    <w:rsid w:val="00387F59"/>
    <w:rsid w:val="003901B7"/>
    <w:rsid w:val="00390F45"/>
    <w:rsid w:val="00391137"/>
    <w:rsid w:val="0039179C"/>
    <w:rsid w:val="00391E78"/>
    <w:rsid w:val="00391F27"/>
    <w:rsid w:val="003920B2"/>
    <w:rsid w:val="00392E40"/>
    <w:rsid w:val="0039303B"/>
    <w:rsid w:val="0039318E"/>
    <w:rsid w:val="00393205"/>
    <w:rsid w:val="003936CD"/>
    <w:rsid w:val="003938BA"/>
    <w:rsid w:val="0039396D"/>
    <w:rsid w:val="00393EA9"/>
    <w:rsid w:val="00393FA4"/>
    <w:rsid w:val="00394109"/>
    <w:rsid w:val="003947B8"/>
    <w:rsid w:val="00394C87"/>
    <w:rsid w:val="00394D65"/>
    <w:rsid w:val="00394F95"/>
    <w:rsid w:val="00395181"/>
    <w:rsid w:val="00395578"/>
    <w:rsid w:val="003960AD"/>
    <w:rsid w:val="003963F7"/>
    <w:rsid w:val="003964CC"/>
    <w:rsid w:val="00396652"/>
    <w:rsid w:val="0039686E"/>
    <w:rsid w:val="0039720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FA"/>
    <w:rsid w:val="003A6C67"/>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047"/>
    <w:rsid w:val="003B32F7"/>
    <w:rsid w:val="003B3734"/>
    <w:rsid w:val="003B3B86"/>
    <w:rsid w:val="003B3E59"/>
    <w:rsid w:val="003B430A"/>
    <w:rsid w:val="003B4465"/>
    <w:rsid w:val="003B47B2"/>
    <w:rsid w:val="003B482F"/>
    <w:rsid w:val="003B4BE8"/>
    <w:rsid w:val="003B4E07"/>
    <w:rsid w:val="003B5119"/>
    <w:rsid w:val="003B53AB"/>
    <w:rsid w:val="003B53CC"/>
    <w:rsid w:val="003B5AD3"/>
    <w:rsid w:val="003B5DE9"/>
    <w:rsid w:val="003B5FA4"/>
    <w:rsid w:val="003B61E1"/>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1CE0"/>
    <w:rsid w:val="003C20D3"/>
    <w:rsid w:val="003C217F"/>
    <w:rsid w:val="003C2217"/>
    <w:rsid w:val="003C2AA7"/>
    <w:rsid w:val="003C2E9B"/>
    <w:rsid w:val="003C3368"/>
    <w:rsid w:val="003C38BD"/>
    <w:rsid w:val="003C3A14"/>
    <w:rsid w:val="003C3BC2"/>
    <w:rsid w:val="003C3BCD"/>
    <w:rsid w:val="003C3C33"/>
    <w:rsid w:val="003C3EDA"/>
    <w:rsid w:val="003C3F27"/>
    <w:rsid w:val="003C4209"/>
    <w:rsid w:val="003C474B"/>
    <w:rsid w:val="003C5099"/>
    <w:rsid w:val="003C50AA"/>
    <w:rsid w:val="003C510E"/>
    <w:rsid w:val="003C5AF6"/>
    <w:rsid w:val="003C5C56"/>
    <w:rsid w:val="003C62D6"/>
    <w:rsid w:val="003C673F"/>
    <w:rsid w:val="003C6B7E"/>
    <w:rsid w:val="003C70FF"/>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11"/>
    <w:rsid w:val="003D4055"/>
    <w:rsid w:val="003D4483"/>
    <w:rsid w:val="003D4B85"/>
    <w:rsid w:val="003D4C15"/>
    <w:rsid w:val="003D4DC8"/>
    <w:rsid w:val="003D545B"/>
    <w:rsid w:val="003D5476"/>
    <w:rsid w:val="003D5A45"/>
    <w:rsid w:val="003D5DBF"/>
    <w:rsid w:val="003D5EA3"/>
    <w:rsid w:val="003D6113"/>
    <w:rsid w:val="003D6245"/>
    <w:rsid w:val="003D6A16"/>
    <w:rsid w:val="003D6AA6"/>
    <w:rsid w:val="003D6B1C"/>
    <w:rsid w:val="003D6CF0"/>
    <w:rsid w:val="003D75A3"/>
    <w:rsid w:val="003D7644"/>
    <w:rsid w:val="003D76D7"/>
    <w:rsid w:val="003D7ECF"/>
    <w:rsid w:val="003D7EE9"/>
    <w:rsid w:val="003E0B36"/>
    <w:rsid w:val="003E0E29"/>
    <w:rsid w:val="003E106A"/>
    <w:rsid w:val="003E13A8"/>
    <w:rsid w:val="003E1E9A"/>
    <w:rsid w:val="003E22D4"/>
    <w:rsid w:val="003E24BD"/>
    <w:rsid w:val="003E2C4B"/>
    <w:rsid w:val="003E2DAD"/>
    <w:rsid w:val="003E313F"/>
    <w:rsid w:val="003E335D"/>
    <w:rsid w:val="003E3643"/>
    <w:rsid w:val="003E39F6"/>
    <w:rsid w:val="003E3E59"/>
    <w:rsid w:val="003E4332"/>
    <w:rsid w:val="003E439F"/>
    <w:rsid w:val="003E493B"/>
    <w:rsid w:val="003E514F"/>
    <w:rsid w:val="003E5442"/>
    <w:rsid w:val="003E5737"/>
    <w:rsid w:val="003E5AAB"/>
    <w:rsid w:val="003E6066"/>
    <w:rsid w:val="003E60CA"/>
    <w:rsid w:val="003E6458"/>
    <w:rsid w:val="003E690B"/>
    <w:rsid w:val="003E6917"/>
    <w:rsid w:val="003E6A4C"/>
    <w:rsid w:val="003E6CA0"/>
    <w:rsid w:val="003E724B"/>
    <w:rsid w:val="003E7618"/>
    <w:rsid w:val="003E7784"/>
    <w:rsid w:val="003E7A62"/>
    <w:rsid w:val="003E7F3D"/>
    <w:rsid w:val="003F0989"/>
    <w:rsid w:val="003F0C86"/>
    <w:rsid w:val="003F1131"/>
    <w:rsid w:val="003F13AC"/>
    <w:rsid w:val="003F1523"/>
    <w:rsid w:val="003F168A"/>
    <w:rsid w:val="003F183B"/>
    <w:rsid w:val="003F1886"/>
    <w:rsid w:val="003F19DB"/>
    <w:rsid w:val="003F1A89"/>
    <w:rsid w:val="003F2934"/>
    <w:rsid w:val="003F2B54"/>
    <w:rsid w:val="003F2D3A"/>
    <w:rsid w:val="003F2ECC"/>
    <w:rsid w:val="003F2EDD"/>
    <w:rsid w:val="003F34EE"/>
    <w:rsid w:val="003F36B9"/>
    <w:rsid w:val="003F385A"/>
    <w:rsid w:val="003F3912"/>
    <w:rsid w:val="003F44F5"/>
    <w:rsid w:val="003F4A93"/>
    <w:rsid w:val="003F4DE2"/>
    <w:rsid w:val="003F4E79"/>
    <w:rsid w:val="003F50F5"/>
    <w:rsid w:val="003F524E"/>
    <w:rsid w:val="003F5644"/>
    <w:rsid w:val="003F5720"/>
    <w:rsid w:val="003F5AAB"/>
    <w:rsid w:val="003F5C95"/>
    <w:rsid w:val="003F6017"/>
    <w:rsid w:val="003F635B"/>
    <w:rsid w:val="003F63AF"/>
    <w:rsid w:val="003F6842"/>
    <w:rsid w:val="003F6B4D"/>
    <w:rsid w:val="003F6E4F"/>
    <w:rsid w:val="003F7913"/>
    <w:rsid w:val="003F7B30"/>
    <w:rsid w:val="003F7B68"/>
    <w:rsid w:val="003F7E66"/>
    <w:rsid w:val="004002A8"/>
    <w:rsid w:val="00400760"/>
    <w:rsid w:val="00400A90"/>
    <w:rsid w:val="0040102D"/>
    <w:rsid w:val="004010B3"/>
    <w:rsid w:val="0040135F"/>
    <w:rsid w:val="00401465"/>
    <w:rsid w:val="0040178D"/>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6F8"/>
    <w:rsid w:val="00410A0F"/>
    <w:rsid w:val="00410BB0"/>
    <w:rsid w:val="00410E71"/>
    <w:rsid w:val="00410F00"/>
    <w:rsid w:val="004113E2"/>
    <w:rsid w:val="004114E8"/>
    <w:rsid w:val="0041166A"/>
    <w:rsid w:val="00411F52"/>
    <w:rsid w:val="00412083"/>
    <w:rsid w:val="00412245"/>
    <w:rsid w:val="004122D4"/>
    <w:rsid w:val="0041287F"/>
    <w:rsid w:val="00412DE8"/>
    <w:rsid w:val="00413316"/>
    <w:rsid w:val="004133CE"/>
    <w:rsid w:val="004134DF"/>
    <w:rsid w:val="0041360B"/>
    <w:rsid w:val="004143E5"/>
    <w:rsid w:val="0041469A"/>
    <w:rsid w:val="0041497A"/>
    <w:rsid w:val="00415067"/>
    <w:rsid w:val="00415C01"/>
    <w:rsid w:val="00415FBA"/>
    <w:rsid w:val="004162D7"/>
    <w:rsid w:val="004166A0"/>
    <w:rsid w:val="0041692C"/>
    <w:rsid w:val="00416A93"/>
    <w:rsid w:val="00416BD8"/>
    <w:rsid w:val="0041747F"/>
    <w:rsid w:val="004179D0"/>
    <w:rsid w:val="00417A6D"/>
    <w:rsid w:val="00417CAC"/>
    <w:rsid w:val="004200B0"/>
    <w:rsid w:val="0042017F"/>
    <w:rsid w:val="00420664"/>
    <w:rsid w:val="00420A87"/>
    <w:rsid w:val="00420B15"/>
    <w:rsid w:val="00420C24"/>
    <w:rsid w:val="00420DCE"/>
    <w:rsid w:val="00420E5E"/>
    <w:rsid w:val="004212F0"/>
    <w:rsid w:val="00421799"/>
    <w:rsid w:val="0042191F"/>
    <w:rsid w:val="00421F78"/>
    <w:rsid w:val="00422267"/>
    <w:rsid w:val="0042227F"/>
    <w:rsid w:val="00422B63"/>
    <w:rsid w:val="00422E51"/>
    <w:rsid w:val="0042317C"/>
    <w:rsid w:val="00423925"/>
    <w:rsid w:val="00423F52"/>
    <w:rsid w:val="00423FEB"/>
    <w:rsid w:val="0042404B"/>
    <w:rsid w:val="00424A25"/>
    <w:rsid w:val="00424C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87"/>
    <w:rsid w:val="00430AF9"/>
    <w:rsid w:val="00431066"/>
    <w:rsid w:val="004311F9"/>
    <w:rsid w:val="004313EF"/>
    <w:rsid w:val="00431441"/>
    <w:rsid w:val="00431F16"/>
    <w:rsid w:val="00432296"/>
    <w:rsid w:val="0043382E"/>
    <w:rsid w:val="0043383B"/>
    <w:rsid w:val="0043384A"/>
    <w:rsid w:val="004339B7"/>
    <w:rsid w:val="00433C3F"/>
    <w:rsid w:val="00433CB8"/>
    <w:rsid w:val="00433EF9"/>
    <w:rsid w:val="00433F44"/>
    <w:rsid w:val="00433F6B"/>
    <w:rsid w:val="0043497B"/>
    <w:rsid w:val="00434A5E"/>
    <w:rsid w:val="00434B0F"/>
    <w:rsid w:val="00434B87"/>
    <w:rsid w:val="004352F3"/>
    <w:rsid w:val="0043533B"/>
    <w:rsid w:val="004356E2"/>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BEC"/>
    <w:rsid w:val="004400F1"/>
    <w:rsid w:val="0044019A"/>
    <w:rsid w:val="004403B8"/>
    <w:rsid w:val="00440734"/>
    <w:rsid w:val="00440870"/>
    <w:rsid w:val="00441569"/>
    <w:rsid w:val="00441A0D"/>
    <w:rsid w:val="00441B87"/>
    <w:rsid w:val="00441BE7"/>
    <w:rsid w:val="004422DF"/>
    <w:rsid w:val="00442BAA"/>
    <w:rsid w:val="00442D95"/>
    <w:rsid w:val="00442FB4"/>
    <w:rsid w:val="004430B1"/>
    <w:rsid w:val="00443176"/>
    <w:rsid w:val="00443310"/>
    <w:rsid w:val="00443463"/>
    <w:rsid w:val="0044367E"/>
    <w:rsid w:val="004454C2"/>
    <w:rsid w:val="00445CA0"/>
    <w:rsid w:val="00446176"/>
    <w:rsid w:val="0044618B"/>
    <w:rsid w:val="00446390"/>
    <w:rsid w:val="004464A2"/>
    <w:rsid w:val="00446920"/>
    <w:rsid w:val="004470B3"/>
    <w:rsid w:val="00447351"/>
    <w:rsid w:val="00447B50"/>
    <w:rsid w:val="00447BD5"/>
    <w:rsid w:val="00447C55"/>
    <w:rsid w:val="0045004D"/>
    <w:rsid w:val="004505F8"/>
    <w:rsid w:val="004507A4"/>
    <w:rsid w:val="00450BFC"/>
    <w:rsid w:val="00450C2B"/>
    <w:rsid w:val="00450E1B"/>
    <w:rsid w:val="004512D8"/>
    <w:rsid w:val="0045132E"/>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48CC"/>
    <w:rsid w:val="0045510B"/>
    <w:rsid w:val="00455385"/>
    <w:rsid w:val="004556CC"/>
    <w:rsid w:val="0045598B"/>
    <w:rsid w:val="00455A7E"/>
    <w:rsid w:val="00455BCE"/>
    <w:rsid w:val="004561E6"/>
    <w:rsid w:val="0045626E"/>
    <w:rsid w:val="0045663F"/>
    <w:rsid w:val="0045701C"/>
    <w:rsid w:val="00457135"/>
    <w:rsid w:val="0045714E"/>
    <w:rsid w:val="0045724E"/>
    <w:rsid w:val="004575A6"/>
    <w:rsid w:val="004576B7"/>
    <w:rsid w:val="004578A8"/>
    <w:rsid w:val="00457E4C"/>
    <w:rsid w:val="004601B1"/>
    <w:rsid w:val="004606CB"/>
    <w:rsid w:val="00460C85"/>
    <w:rsid w:val="00460FCF"/>
    <w:rsid w:val="0046109E"/>
    <w:rsid w:val="00461293"/>
    <w:rsid w:val="004613ED"/>
    <w:rsid w:val="004614C6"/>
    <w:rsid w:val="004615D2"/>
    <w:rsid w:val="004618F6"/>
    <w:rsid w:val="004621F0"/>
    <w:rsid w:val="004623BF"/>
    <w:rsid w:val="004627AB"/>
    <w:rsid w:val="0046283F"/>
    <w:rsid w:val="00462F2F"/>
    <w:rsid w:val="004631BC"/>
    <w:rsid w:val="004634CE"/>
    <w:rsid w:val="00463524"/>
    <w:rsid w:val="004635A7"/>
    <w:rsid w:val="004635C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0D63"/>
    <w:rsid w:val="00471473"/>
    <w:rsid w:val="00471496"/>
    <w:rsid w:val="0047188C"/>
    <w:rsid w:val="00471D90"/>
    <w:rsid w:val="00472154"/>
    <w:rsid w:val="0047291F"/>
    <w:rsid w:val="00472CE5"/>
    <w:rsid w:val="00472D29"/>
    <w:rsid w:val="00473915"/>
    <w:rsid w:val="004741FF"/>
    <w:rsid w:val="0047431D"/>
    <w:rsid w:val="00474492"/>
    <w:rsid w:val="00474924"/>
    <w:rsid w:val="004749BC"/>
    <w:rsid w:val="00474AB4"/>
    <w:rsid w:val="00474C65"/>
    <w:rsid w:val="0047533C"/>
    <w:rsid w:val="00475575"/>
    <w:rsid w:val="00475DC7"/>
    <w:rsid w:val="00475E92"/>
    <w:rsid w:val="00476187"/>
    <w:rsid w:val="00476590"/>
    <w:rsid w:val="00476734"/>
    <w:rsid w:val="00476D9E"/>
    <w:rsid w:val="00477146"/>
    <w:rsid w:val="004772B4"/>
    <w:rsid w:val="004778C7"/>
    <w:rsid w:val="00477A42"/>
    <w:rsid w:val="00477D1D"/>
    <w:rsid w:val="00477F22"/>
    <w:rsid w:val="0048018C"/>
    <w:rsid w:val="0048066C"/>
    <w:rsid w:val="0048087A"/>
    <w:rsid w:val="00480A9E"/>
    <w:rsid w:val="00480DA7"/>
    <w:rsid w:val="0048154D"/>
    <w:rsid w:val="0048157D"/>
    <w:rsid w:val="0048179C"/>
    <w:rsid w:val="00481A57"/>
    <w:rsid w:val="004825B9"/>
    <w:rsid w:val="00482A70"/>
    <w:rsid w:val="00482BBC"/>
    <w:rsid w:val="00482D46"/>
    <w:rsid w:val="004831D6"/>
    <w:rsid w:val="0048328C"/>
    <w:rsid w:val="00483326"/>
    <w:rsid w:val="004834A7"/>
    <w:rsid w:val="00483A51"/>
    <w:rsid w:val="00483B71"/>
    <w:rsid w:val="00483D92"/>
    <w:rsid w:val="00483FCE"/>
    <w:rsid w:val="0048408A"/>
    <w:rsid w:val="004842EB"/>
    <w:rsid w:val="00484746"/>
    <w:rsid w:val="00485025"/>
    <w:rsid w:val="00485533"/>
    <w:rsid w:val="0048558F"/>
    <w:rsid w:val="00485759"/>
    <w:rsid w:val="00485BCA"/>
    <w:rsid w:val="00485D2C"/>
    <w:rsid w:val="00485DBF"/>
    <w:rsid w:val="004862CE"/>
    <w:rsid w:val="0048677F"/>
    <w:rsid w:val="00486AF4"/>
    <w:rsid w:val="00486B9D"/>
    <w:rsid w:val="00486F4D"/>
    <w:rsid w:val="00487851"/>
    <w:rsid w:val="004879B6"/>
    <w:rsid w:val="00487EC0"/>
    <w:rsid w:val="00487EC7"/>
    <w:rsid w:val="004904CF"/>
    <w:rsid w:val="00490F9B"/>
    <w:rsid w:val="00491465"/>
    <w:rsid w:val="0049165E"/>
    <w:rsid w:val="00491A11"/>
    <w:rsid w:val="00491C2A"/>
    <w:rsid w:val="0049202E"/>
    <w:rsid w:val="004922A5"/>
    <w:rsid w:val="004925EC"/>
    <w:rsid w:val="00492C0D"/>
    <w:rsid w:val="00492CD9"/>
    <w:rsid w:val="0049412F"/>
    <w:rsid w:val="00494637"/>
    <w:rsid w:val="0049473E"/>
    <w:rsid w:val="0049493E"/>
    <w:rsid w:val="004956B2"/>
    <w:rsid w:val="0049587E"/>
    <w:rsid w:val="00495986"/>
    <w:rsid w:val="00495EE7"/>
    <w:rsid w:val="00496446"/>
    <w:rsid w:val="00496465"/>
    <w:rsid w:val="00496982"/>
    <w:rsid w:val="00496C3E"/>
    <w:rsid w:val="00496F54"/>
    <w:rsid w:val="0049713E"/>
    <w:rsid w:val="00497494"/>
    <w:rsid w:val="00497A05"/>
    <w:rsid w:val="004A013D"/>
    <w:rsid w:val="004A0535"/>
    <w:rsid w:val="004A0717"/>
    <w:rsid w:val="004A07E7"/>
    <w:rsid w:val="004A092C"/>
    <w:rsid w:val="004A0D32"/>
    <w:rsid w:val="004A0E8E"/>
    <w:rsid w:val="004A142F"/>
    <w:rsid w:val="004A200E"/>
    <w:rsid w:val="004A2164"/>
    <w:rsid w:val="004A2515"/>
    <w:rsid w:val="004A2B54"/>
    <w:rsid w:val="004A2E41"/>
    <w:rsid w:val="004A30FA"/>
    <w:rsid w:val="004A324F"/>
    <w:rsid w:val="004A35BE"/>
    <w:rsid w:val="004A39FD"/>
    <w:rsid w:val="004A4205"/>
    <w:rsid w:val="004A4235"/>
    <w:rsid w:val="004A45E4"/>
    <w:rsid w:val="004A4A85"/>
    <w:rsid w:val="004A4D43"/>
    <w:rsid w:val="004A5164"/>
    <w:rsid w:val="004A5391"/>
    <w:rsid w:val="004A5619"/>
    <w:rsid w:val="004A5897"/>
    <w:rsid w:val="004A593E"/>
    <w:rsid w:val="004A5B3B"/>
    <w:rsid w:val="004A5D61"/>
    <w:rsid w:val="004A650C"/>
    <w:rsid w:val="004A6713"/>
    <w:rsid w:val="004A69C8"/>
    <w:rsid w:val="004A6C97"/>
    <w:rsid w:val="004A79D7"/>
    <w:rsid w:val="004A7AA8"/>
    <w:rsid w:val="004A7F29"/>
    <w:rsid w:val="004B0796"/>
    <w:rsid w:val="004B09F7"/>
    <w:rsid w:val="004B0E07"/>
    <w:rsid w:val="004B0E1F"/>
    <w:rsid w:val="004B10EC"/>
    <w:rsid w:val="004B141F"/>
    <w:rsid w:val="004B1491"/>
    <w:rsid w:val="004B16BA"/>
    <w:rsid w:val="004B1E8C"/>
    <w:rsid w:val="004B1ED0"/>
    <w:rsid w:val="004B286C"/>
    <w:rsid w:val="004B3987"/>
    <w:rsid w:val="004B3A9B"/>
    <w:rsid w:val="004B3C6B"/>
    <w:rsid w:val="004B441C"/>
    <w:rsid w:val="004B44C5"/>
    <w:rsid w:val="004B4B80"/>
    <w:rsid w:val="004B4DC3"/>
    <w:rsid w:val="004B55DC"/>
    <w:rsid w:val="004B7FA5"/>
    <w:rsid w:val="004C0479"/>
    <w:rsid w:val="004C0A38"/>
    <w:rsid w:val="004C1076"/>
    <w:rsid w:val="004C112B"/>
    <w:rsid w:val="004C12BA"/>
    <w:rsid w:val="004C1401"/>
    <w:rsid w:val="004C1649"/>
    <w:rsid w:val="004C1A1C"/>
    <w:rsid w:val="004C1AD1"/>
    <w:rsid w:val="004C1DBC"/>
    <w:rsid w:val="004C234B"/>
    <w:rsid w:val="004C2710"/>
    <w:rsid w:val="004C328C"/>
    <w:rsid w:val="004C37B2"/>
    <w:rsid w:val="004C398D"/>
    <w:rsid w:val="004C3ACD"/>
    <w:rsid w:val="004C3C46"/>
    <w:rsid w:val="004C402B"/>
    <w:rsid w:val="004C417C"/>
    <w:rsid w:val="004C4781"/>
    <w:rsid w:val="004C49D5"/>
    <w:rsid w:val="004C4C05"/>
    <w:rsid w:val="004C4C8A"/>
    <w:rsid w:val="004C4EE4"/>
    <w:rsid w:val="004C50FD"/>
    <w:rsid w:val="004C5315"/>
    <w:rsid w:val="004C577C"/>
    <w:rsid w:val="004C581E"/>
    <w:rsid w:val="004C5CEB"/>
    <w:rsid w:val="004C7235"/>
    <w:rsid w:val="004C72EE"/>
    <w:rsid w:val="004C7366"/>
    <w:rsid w:val="004C770B"/>
    <w:rsid w:val="004C77E1"/>
    <w:rsid w:val="004C79EE"/>
    <w:rsid w:val="004C7F52"/>
    <w:rsid w:val="004D0374"/>
    <w:rsid w:val="004D03AF"/>
    <w:rsid w:val="004D078E"/>
    <w:rsid w:val="004D082D"/>
    <w:rsid w:val="004D09B3"/>
    <w:rsid w:val="004D0BB5"/>
    <w:rsid w:val="004D0ED6"/>
    <w:rsid w:val="004D1061"/>
    <w:rsid w:val="004D1E13"/>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ED5"/>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5E2F"/>
    <w:rsid w:val="004E6424"/>
    <w:rsid w:val="004E6426"/>
    <w:rsid w:val="004E657B"/>
    <w:rsid w:val="004E6F7C"/>
    <w:rsid w:val="004E739F"/>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1E25"/>
    <w:rsid w:val="004F2065"/>
    <w:rsid w:val="004F240B"/>
    <w:rsid w:val="004F35E0"/>
    <w:rsid w:val="004F35EE"/>
    <w:rsid w:val="004F3A12"/>
    <w:rsid w:val="004F3D42"/>
    <w:rsid w:val="004F40B3"/>
    <w:rsid w:val="004F43A1"/>
    <w:rsid w:val="004F46BF"/>
    <w:rsid w:val="004F46E6"/>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13"/>
    <w:rsid w:val="004F7D83"/>
    <w:rsid w:val="004F7EDF"/>
    <w:rsid w:val="00500110"/>
    <w:rsid w:val="00500799"/>
    <w:rsid w:val="00500DE8"/>
    <w:rsid w:val="00500F9B"/>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4A6A"/>
    <w:rsid w:val="00505460"/>
    <w:rsid w:val="00505CE1"/>
    <w:rsid w:val="00506058"/>
    <w:rsid w:val="00506259"/>
    <w:rsid w:val="005062DD"/>
    <w:rsid w:val="00506A1F"/>
    <w:rsid w:val="005071A3"/>
    <w:rsid w:val="00507376"/>
    <w:rsid w:val="005077C6"/>
    <w:rsid w:val="00507CFB"/>
    <w:rsid w:val="00510245"/>
    <w:rsid w:val="0051067C"/>
    <w:rsid w:val="00510833"/>
    <w:rsid w:val="0051089A"/>
    <w:rsid w:val="005108DA"/>
    <w:rsid w:val="005108EF"/>
    <w:rsid w:val="00510A01"/>
    <w:rsid w:val="00511120"/>
    <w:rsid w:val="00511156"/>
    <w:rsid w:val="0051118C"/>
    <w:rsid w:val="0051138B"/>
    <w:rsid w:val="00511A66"/>
    <w:rsid w:val="00512229"/>
    <w:rsid w:val="0051251A"/>
    <w:rsid w:val="00512721"/>
    <w:rsid w:val="00512DFB"/>
    <w:rsid w:val="00512E08"/>
    <w:rsid w:val="00512EFA"/>
    <w:rsid w:val="0051345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69B"/>
    <w:rsid w:val="00520A02"/>
    <w:rsid w:val="00520A59"/>
    <w:rsid w:val="00520FC1"/>
    <w:rsid w:val="00521232"/>
    <w:rsid w:val="00521244"/>
    <w:rsid w:val="005212C4"/>
    <w:rsid w:val="005212DC"/>
    <w:rsid w:val="0052196C"/>
    <w:rsid w:val="005219CA"/>
    <w:rsid w:val="00521BFD"/>
    <w:rsid w:val="00521DB5"/>
    <w:rsid w:val="00522198"/>
    <w:rsid w:val="0052239B"/>
    <w:rsid w:val="00522779"/>
    <w:rsid w:val="00522AA5"/>
    <w:rsid w:val="00522B13"/>
    <w:rsid w:val="00522B30"/>
    <w:rsid w:val="00522BB9"/>
    <w:rsid w:val="00522C03"/>
    <w:rsid w:val="00522D70"/>
    <w:rsid w:val="005232B3"/>
    <w:rsid w:val="005233A5"/>
    <w:rsid w:val="00523C38"/>
    <w:rsid w:val="0052438E"/>
    <w:rsid w:val="00525B0A"/>
    <w:rsid w:val="0052624A"/>
    <w:rsid w:val="00526266"/>
    <w:rsid w:val="00526493"/>
    <w:rsid w:val="00526A07"/>
    <w:rsid w:val="00526A2E"/>
    <w:rsid w:val="00526EBE"/>
    <w:rsid w:val="00526F6C"/>
    <w:rsid w:val="00527730"/>
    <w:rsid w:val="005302CE"/>
    <w:rsid w:val="005304B7"/>
    <w:rsid w:val="00530BC0"/>
    <w:rsid w:val="005310F3"/>
    <w:rsid w:val="0053160A"/>
    <w:rsid w:val="00531614"/>
    <w:rsid w:val="005319CA"/>
    <w:rsid w:val="00531A3D"/>
    <w:rsid w:val="00531DE9"/>
    <w:rsid w:val="00531E6C"/>
    <w:rsid w:val="00531F4B"/>
    <w:rsid w:val="0053272A"/>
    <w:rsid w:val="0053349A"/>
    <w:rsid w:val="005334AF"/>
    <w:rsid w:val="005336D9"/>
    <w:rsid w:val="00533DD7"/>
    <w:rsid w:val="00534175"/>
    <w:rsid w:val="0053426F"/>
    <w:rsid w:val="00534527"/>
    <w:rsid w:val="0053497F"/>
    <w:rsid w:val="00534DA3"/>
    <w:rsid w:val="00534DD6"/>
    <w:rsid w:val="005353E5"/>
    <w:rsid w:val="005355C9"/>
    <w:rsid w:val="005358C4"/>
    <w:rsid w:val="00535E1F"/>
    <w:rsid w:val="0053665B"/>
    <w:rsid w:val="00536848"/>
    <w:rsid w:val="00536B82"/>
    <w:rsid w:val="00536BED"/>
    <w:rsid w:val="00536DA1"/>
    <w:rsid w:val="00537024"/>
    <w:rsid w:val="0053708A"/>
    <w:rsid w:val="00537261"/>
    <w:rsid w:val="005373D2"/>
    <w:rsid w:val="0053770A"/>
    <w:rsid w:val="005379C2"/>
    <w:rsid w:val="00537E54"/>
    <w:rsid w:val="00537E60"/>
    <w:rsid w:val="0054010B"/>
    <w:rsid w:val="005402B2"/>
    <w:rsid w:val="00540758"/>
    <w:rsid w:val="00540776"/>
    <w:rsid w:val="005407D4"/>
    <w:rsid w:val="0054098D"/>
    <w:rsid w:val="005414E2"/>
    <w:rsid w:val="0054160D"/>
    <w:rsid w:val="005416A2"/>
    <w:rsid w:val="00541E9D"/>
    <w:rsid w:val="00541EB7"/>
    <w:rsid w:val="00542945"/>
    <w:rsid w:val="00542AD5"/>
    <w:rsid w:val="00542B3F"/>
    <w:rsid w:val="00542EDE"/>
    <w:rsid w:val="0054341E"/>
    <w:rsid w:val="00543FC2"/>
    <w:rsid w:val="00543FD6"/>
    <w:rsid w:val="00544088"/>
    <w:rsid w:val="0054433B"/>
    <w:rsid w:val="005443E0"/>
    <w:rsid w:val="00544AD7"/>
    <w:rsid w:val="005450CB"/>
    <w:rsid w:val="005452DF"/>
    <w:rsid w:val="0054585E"/>
    <w:rsid w:val="00545B76"/>
    <w:rsid w:val="00546073"/>
    <w:rsid w:val="00546408"/>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622"/>
    <w:rsid w:val="00561816"/>
    <w:rsid w:val="005619B2"/>
    <w:rsid w:val="00561C27"/>
    <w:rsid w:val="0056225F"/>
    <w:rsid w:val="00562414"/>
    <w:rsid w:val="0056255F"/>
    <w:rsid w:val="0056269B"/>
    <w:rsid w:val="0056298E"/>
    <w:rsid w:val="00562C8B"/>
    <w:rsid w:val="00563627"/>
    <w:rsid w:val="0056396A"/>
    <w:rsid w:val="005641CA"/>
    <w:rsid w:val="00564478"/>
    <w:rsid w:val="005647F9"/>
    <w:rsid w:val="00564CE1"/>
    <w:rsid w:val="00565127"/>
    <w:rsid w:val="00565F98"/>
    <w:rsid w:val="00566671"/>
    <w:rsid w:val="00566DAC"/>
    <w:rsid w:val="00566E75"/>
    <w:rsid w:val="00566FEA"/>
    <w:rsid w:val="005676F5"/>
    <w:rsid w:val="00567C79"/>
    <w:rsid w:val="00570012"/>
    <w:rsid w:val="00570018"/>
    <w:rsid w:val="005704B3"/>
    <w:rsid w:val="005705A3"/>
    <w:rsid w:val="005715BD"/>
    <w:rsid w:val="00572C10"/>
    <w:rsid w:val="00572FD2"/>
    <w:rsid w:val="005735B8"/>
    <w:rsid w:val="005735BB"/>
    <w:rsid w:val="005735BC"/>
    <w:rsid w:val="00573ABC"/>
    <w:rsid w:val="00573EC6"/>
    <w:rsid w:val="005740BA"/>
    <w:rsid w:val="005746CB"/>
    <w:rsid w:val="00574A48"/>
    <w:rsid w:val="00574A5F"/>
    <w:rsid w:val="00574C1C"/>
    <w:rsid w:val="00574C57"/>
    <w:rsid w:val="00574E66"/>
    <w:rsid w:val="00575769"/>
    <w:rsid w:val="005759A1"/>
    <w:rsid w:val="00575CFA"/>
    <w:rsid w:val="00575FB3"/>
    <w:rsid w:val="005760F7"/>
    <w:rsid w:val="00576192"/>
    <w:rsid w:val="005761FD"/>
    <w:rsid w:val="00576A48"/>
    <w:rsid w:val="00576A9C"/>
    <w:rsid w:val="00576EC9"/>
    <w:rsid w:val="00576F93"/>
    <w:rsid w:val="0057744C"/>
    <w:rsid w:val="00577475"/>
    <w:rsid w:val="005775D9"/>
    <w:rsid w:val="00577878"/>
    <w:rsid w:val="00577D17"/>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B72"/>
    <w:rsid w:val="00582C5B"/>
    <w:rsid w:val="00582EE0"/>
    <w:rsid w:val="00582FAD"/>
    <w:rsid w:val="00583129"/>
    <w:rsid w:val="005835F6"/>
    <w:rsid w:val="00583D40"/>
    <w:rsid w:val="00583E2B"/>
    <w:rsid w:val="00583E96"/>
    <w:rsid w:val="005840D6"/>
    <w:rsid w:val="00584B8F"/>
    <w:rsid w:val="00584C57"/>
    <w:rsid w:val="00584E40"/>
    <w:rsid w:val="0058551B"/>
    <w:rsid w:val="00585C73"/>
    <w:rsid w:val="005864E5"/>
    <w:rsid w:val="005867AE"/>
    <w:rsid w:val="00587A9A"/>
    <w:rsid w:val="00587F6A"/>
    <w:rsid w:val="00587FAB"/>
    <w:rsid w:val="0059071B"/>
    <w:rsid w:val="00590903"/>
    <w:rsid w:val="00590B1F"/>
    <w:rsid w:val="00590B89"/>
    <w:rsid w:val="00591309"/>
    <w:rsid w:val="00591420"/>
    <w:rsid w:val="005915F9"/>
    <w:rsid w:val="0059193C"/>
    <w:rsid w:val="00591CE2"/>
    <w:rsid w:val="005922AA"/>
    <w:rsid w:val="00592D66"/>
    <w:rsid w:val="00592E64"/>
    <w:rsid w:val="00592F17"/>
    <w:rsid w:val="00593021"/>
    <w:rsid w:val="005930BC"/>
    <w:rsid w:val="005938B8"/>
    <w:rsid w:val="00594595"/>
    <w:rsid w:val="00594764"/>
    <w:rsid w:val="0059485F"/>
    <w:rsid w:val="005949B0"/>
    <w:rsid w:val="00595400"/>
    <w:rsid w:val="00595627"/>
    <w:rsid w:val="0059590E"/>
    <w:rsid w:val="0059613A"/>
    <w:rsid w:val="0059627F"/>
    <w:rsid w:val="005963E2"/>
    <w:rsid w:val="0059717E"/>
    <w:rsid w:val="00597359"/>
    <w:rsid w:val="00597C8C"/>
    <w:rsid w:val="00597D3A"/>
    <w:rsid w:val="005A02B2"/>
    <w:rsid w:val="005A0352"/>
    <w:rsid w:val="005A04E8"/>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0EC9"/>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2DA"/>
    <w:rsid w:val="005B63AA"/>
    <w:rsid w:val="005B6BDB"/>
    <w:rsid w:val="005B6CE4"/>
    <w:rsid w:val="005B6E2E"/>
    <w:rsid w:val="005B6F7A"/>
    <w:rsid w:val="005B7044"/>
    <w:rsid w:val="005B7246"/>
    <w:rsid w:val="005B72B3"/>
    <w:rsid w:val="005B7339"/>
    <w:rsid w:val="005B79F9"/>
    <w:rsid w:val="005C0642"/>
    <w:rsid w:val="005C07A1"/>
    <w:rsid w:val="005C0FC8"/>
    <w:rsid w:val="005C104B"/>
    <w:rsid w:val="005C129C"/>
    <w:rsid w:val="005C23E4"/>
    <w:rsid w:val="005C2463"/>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E1C"/>
    <w:rsid w:val="005D1075"/>
    <w:rsid w:val="005D1248"/>
    <w:rsid w:val="005D1255"/>
    <w:rsid w:val="005D12C4"/>
    <w:rsid w:val="005D141F"/>
    <w:rsid w:val="005D1494"/>
    <w:rsid w:val="005D1C5E"/>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4B"/>
    <w:rsid w:val="005E109D"/>
    <w:rsid w:val="005E16C9"/>
    <w:rsid w:val="005E1961"/>
    <w:rsid w:val="005E2204"/>
    <w:rsid w:val="005E25C1"/>
    <w:rsid w:val="005E2661"/>
    <w:rsid w:val="005E3167"/>
    <w:rsid w:val="005E31A1"/>
    <w:rsid w:val="005E36CC"/>
    <w:rsid w:val="005E3CB4"/>
    <w:rsid w:val="005E3E05"/>
    <w:rsid w:val="005E43AE"/>
    <w:rsid w:val="005E462C"/>
    <w:rsid w:val="005E4816"/>
    <w:rsid w:val="005E52F3"/>
    <w:rsid w:val="005E5351"/>
    <w:rsid w:val="005E542C"/>
    <w:rsid w:val="005E59CF"/>
    <w:rsid w:val="005E651B"/>
    <w:rsid w:val="005E6A00"/>
    <w:rsid w:val="005E6C4A"/>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433"/>
    <w:rsid w:val="005F4CC2"/>
    <w:rsid w:val="005F4E6E"/>
    <w:rsid w:val="005F4FED"/>
    <w:rsid w:val="005F551C"/>
    <w:rsid w:val="005F5CE7"/>
    <w:rsid w:val="005F5F36"/>
    <w:rsid w:val="005F5FFB"/>
    <w:rsid w:val="005F618D"/>
    <w:rsid w:val="005F6F53"/>
    <w:rsid w:val="005F73D0"/>
    <w:rsid w:val="005F7770"/>
    <w:rsid w:val="005F7835"/>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39C8"/>
    <w:rsid w:val="006040D0"/>
    <w:rsid w:val="00604691"/>
    <w:rsid w:val="00604976"/>
    <w:rsid w:val="00604A64"/>
    <w:rsid w:val="00604F9B"/>
    <w:rsid w:val="00605B53"/>
    <w:rsid w:val="00605F62"/>
    <w:rsid w:val="00606402"/>
    <w:rsid w:val="00606440"/>
    <w:rsid w:val="00606505"/>
    <w:rsid w:val="0060655A"/>
    <w:rsid w:val="00606818"/>
    <w:rsid w:val="00606951"/>
    <w:rsid w:val="0060698A"/>
    <w:rsid w:val="00606CC0"/>
    <w:rsid w:val="00606CDD"/>
    <w:rsid w:val="00606E3E"/>
    <w:rsid w:val="006071AD"/>
    <w:rsid w:val="006072AD"/>
    <w:rsid w:val="00607702"/>
    <w:rsid w:val="0060793A"/>
    <w:rsid w:val="00610620"/>
    <w:rsid w:val="006107E4"/>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0E"/>
    <w:rsid w:val="0061445B"/>
    <w:rsid w:val="0061467C"/>
    <w:rsid w:val="00614C53"/>
    <w:rsid w:val="006150C5"/>
    <w:rsid w:val="00615263"/>
    <w:rsid w:val="0061599C"/>
    <w:rsid w:val="00615AD4"/>
    <w:rsid w:val="0061619C"/>
    <w:rsid w:val="00616BFE"/>
    <w:rsid w:val="00617567"/>
    <w:rsid w:val="00617C5A"/>
    <w:rsid w:val="00617D36"/>
    <w:rsid w:val="00617FA5"/>
    <w:rsid w:val="00620A75"/>
    <w:rsid w:val="00621089"/>
    <w:rsid w:val="00621407"/>
    <w:rsid w:val="00621757"/>
    <w:rsid w:val="00621D27"/>
    <w:rsid w:val="00622B92"/>
    <w:rsid w:val="00622CC0"/>
    <w:rsid w:val="00622E33"/>
    <w:rsid w:val="00622FC5"/>
    <w:rsid w:val="00623C20"/>
    <w:rsid w:val="00624172"/>
    <w:rsid w:val="006243D6"/>
    <w:rsid w:val="00624A25"/>
    <w:rsid w:val="00624FB0"/>
    <w:rsid w:val="006254B4"/>
    <w:rsid w:val="006254FD"/>
    <w:rsid w:val="006262CF"/>
    <w:rsid w:val="006266D4"/>
    <w:rsid w:val="006266E1"/>
    <w:rsid w:val="006266FA"/>
    <w:rsid w:val="00627067"/>
    <w:rsid w:val="0062728C"/>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588"/>
    <w:rsid w:val="00634813"/>
    <w:rsid w:val="00634E22"/>
    <w:rsid w:val="006357F6"/>
    <w:rsid w:val="00635893"/>
    <w:rsid w:val="00635A9E"/>
    <w:rsid w:val="00635C17"/>
    <w:rsid w:val="00635FEF"/>
    <w:rsid w:val="00636354"/>
    <w:rsid w:val="00636447"/>
    <w:rsid w:val="00636A17"/>
    <w:rsid w:val="0063703B"/>
    <w:rsid w:val="00637633"/>
    <w:rsid w:val="006378C4"/>
    <w:rsid w:val="00640E50"/>
    <w:rsid w:val="00640EC7"/>
    <w:rsid w:val="00641975"/>
    <w:rsid w:val="00641FE4"/>
    <w:rsid w:val="006421A8"/>
    <w:rsid w:val="00642290"/>
    <w:rsid w:val="006423EC"/>
    <w:rsid w:val="00642B49"/>
    <w:rsid w:val="00642E73"/>
    <w:rsid w:val="006430E4"/>
    <w:rsid w:val="006434FB"/>
    <w:rsid w:val="00644027"/>
    <w:rsid w:val="0064428A"/>
    <w:rsid w:val="00644375"/>
    <w:rsid w:val="006444A0"/>
    <w:rsid w:val="006445F9"/>
    <w:rsid w:val="0064481A"/>
    <w:rsid w:val="00644C3A"/>
    <w:rsid w:val="00644D13"/>
    <w:rsid w:val="00645089"/>
    <w:rsid w:val="00645553"/>
    <w:rsid w:val="00645637"/>
    <w:rsid w:val="0064565A"/>
    <w:rsid w:val="0064591A"/>
    <w:rsid w:val="00645A8E"/>
    <w:rsid w:val="00645D07"/>
    <w:rsid w:val="00645E86"/>
    <w:rsid w:val="00646EB5"/>
    <w:rsid w:val="0064759D"/>
    <w:rsid w:val="00647777"/>
    <w:rsid w:val="00647AB3"/>
    <w:rsid w:val="00647AD8"/>
    <w:rsid w:val="00647D86"/>
    <w:rsid w:val="00647F59"/>
    <w:rsid w:val="00650342"/>
    <w:rsid w:val="00650640"/>
    <w:rsid w:val="00650913"/>
    <w:rsid w:val="00650D59"/>
    <w:rsid w:val="00650DF0"/>
    <w:rsid w:val="00650F55"/>
    <w:rsid w:val="00650F92"/>
    <w:rsid w:val="00651335"/>
    <w:rsid w:val="006518DF"/>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E58"/>
    <w:rsid w:val="00653F71"/>
    <w:rsid w:val="006545A2"/>
    <w:rsid w:val="0065474D"/>
    <w:rsid w:val="00654C98"/>
    <w:rsid w:val="00654F06"/>
    <w:rsid w:val="006554A1"/>
    <w:rsid w:val="00655501"/>
    <w:rsid w:val="006556BA"/>
    <w:rsid w:val="00655BFD"/>
    <w:rsid w:val="00655E3E"/>
    <w:rsid w:val="00655F1F"/>
    <w:rsid w:val="00655F4D"/>
    <w:rsid w:val="00656718"/>
    <w:rsid w:val="00656BAC"/>
    <w:rsid w:val="00657227"/>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D4E"/>
    <w:rsid w:val="00664914"/>
    <w:rsid w:val="00664BF0"/>
    <w:rsid w:val="00664C0B"/>
    <w:rsid w:val="00665A3C"/>
    <w:rsid w:val="00665D0D"/>
    <w:rsid w:val="00665E16"/>
    <w:rsid w:val="00665F05"/>
    <w:rsid w:val="006662EB"/>
    <w:rsid w:val="00666900"/>
    <w:rsid w:val="006669FB"/>
    <w:rsid w:val="00666DFB"/>
    <w:rsid w:val="0066740E"/>
    <w:rsid w:val="006679B3"/>
    <w:rsid w:val="0067011C"/>
    <w:rsid w:val="00670B51"/>
    <w:rsid w:val="00670C77"/>
    <w:rsid w:val="00670E02"/>
    <w:rsid w:val="00670F64"/>
    <w:rsid w:val="00671100"/>
    <w:rsid w:val="00671260"/>
    <w:rsid w:val="006712C2"/>
    <w:rsid w:val="00671492"/>
    <w:rsid w:val="006717E1"/>
    <w:rsid w:val="00671D89"/>
    <w:rsid w:val="00671FFF"/>
    <w:rsid w:val="00672399"/>
    <w:rsid w:val="0067278A"/>
    <w:rsid w:val="0067295F"/>
    <w:rsid w:val="00672BB1"/>
    <w:rsid w:val="00672D08"/>
    <w:rsid w:val="00672D97"/>
    <w:rsid w:val="006736E9"/>
    <w:rsid w:val="00673B0F"/>
    <w:rsid w:val="00673B43"/>
    <w:rsid w:val="00673F70"/>
    <w:rsid w:val="00674720"/>
    <w:rsid w:val="00674C30"/>
    <w:rsid w:val="00674C7F"/>
    <w:rsid w:val="00675203"/>
    <w:rsid w:val="00675E8D"/>
    <w:rsid w:val="006760A1"/>
    <w:rsid w:val="00676AB0"/>
    <w:rsid w:val="00676B02"/>
    <w:rsid w:val="006770D4"/>
    <w:rsid w:val="006773B8"/>
    <w:rsid w:val="006773E8"/>
    <w:rsid w:val="006778B0"/>
    <w:rsid w:val="00677CFC"/>
    <w:rsid w:val="00677D3D"/>
    <w:rsid w:val="00677DE9"/>
    <w:rsid w:val="00677F28"/>
    <w:rsid w:val="0068082D"/>
    <w:rsid w:val="00680CBA"/>
    <w:rsid w:val="006813EB"/>
    <w:rsid w:val="00681603"/>
    <w:rsid w:val="006817C4"/>
    <w:rsid w:val="006819A9"/>
    <w:rsid w:val="00681E17"/>
    <w:rsid w:val="00681E31"/>
    <w:rsid w:val="00682292"/>
    <w:rsid w:val="00682478"/>
    <w:rsid w:val="006829E9"/>
    <w:rsid w:val="00682A59"/>
    <w:rsid w:val="00682BAF"/>
    <w:rsid w:val="00682BD8"/>
    <w:rsid w:val="0068306F"/>
    <w:rsid w:val="0068323C"/>
    <w:rsid w:val="006832BC"/>
    <w:rsid w:val="0068342A"/>
    <w:rsid w:val="0068345F"/>
    <w:rsid w:val="00683AD9"/>
    <w:rsid w:val="00683D2E"/>
    <w:rsid w:val="0068458E"/>
    <w:rsid w:val="006848E7"/>
    <w:rsid w:val="006850FB"/>
    <w:rsid w:val="006852CE"/>
    <w:rsid w:val="00685873"/>
    <w:rsid w:val="00685B39"/>
    <w:rsid w:val="0068664E"/>
    <w:rsid w:val="00686997"/>
    <w:rsid w:val="00686BAD"/>
    <w:rsid w:val="00686C6D"/>
    <w:rsid w:val="00686D61"/>
    <w:rsid w:val="00687233"/>
    <w:rsid w:val="006873BE"/>
    <w:rsid w:val="006875F8"/>
    <w:rsid w:val="006876AA"/>
    <w:rsid w:val="006903C0"/>
    <w:rsid w:val="0069052A"/>
    <w:rsid w:val="006909B7"/>
    <w:rsid w:val="00690BA0"/>
    <w:rsid w:val="00691664"/>
    <w:rsid w:val="0069186E"/>
    <w:rsid w:val="00691BD2"/>
    <w:rsid w:val="0069210E"/>
    <w:rsid w:val="00692877"/>
    <w:rsid w:val="00692C49"/>
    <w:rsid w:val="006930DF"/>
    <w:rsid w:val="00693285"/>
    <w:rsid w:val="006934CF"/>
    <w:rsid w:val="00693963"/>
    <w:rsid w:val="00693ACB"/>
    <w:rsid w:val="00693C50"/>
    <w:rsid w:val="0069438C"/>
    <w:rsid w:val="0069443D"/>
    <w:rsid w:val="006945EA"/>
    <w:rsid w:val="006947BD"/>
    <w:rsid w:val="006947C5"/>
    <w:rsid w:val="006947E2"/>
    <w:rsid w:val="00694A77"/>
    <w:rsid w:val="00694D4F"/>
    <w:rsid w:val="00694EFB"/>
    <w:rsid w:val="0069540B"/>
    <w:rsid w:val="006955CD"/>
    <w:rsid w:val="00696326"/>
    <w:rsid w:val="00696530"/>
    <w:rsid w:val="006967A1"/>
    <w:rsid w:val="00696CFA"/>
    <w:rsid w:val="00696D1D"/>
    <w:rsid w:val="0069749C"/>
    <w:rsid w:val="006979E4"/>
    <w:rsid w:val="00697AB9"/>
    <w:rsid w:val="00697EA6"/>
    <w:rsid w:val="006A0425"/>
    <w:rsid w:val="006A0FAB"/>
    <w:rsid w:val="006A14B6"/>
    <w:rsid w:val="006A1933"/>
    <w:rsid w:val="006A1A20"/>
    <w:rsid w:val="006A2763"/>
    <w:rsid w:val="006A2DEE"/>
    <w:rsid w:val="006A3398"/>
    <w:rsid w:val="006A396B"/>
    <w:rsid w:val="006A3A4C"/>
    <w:rsid w:val="006A3A96"/>
    <w:rsid w:val="006A4025"/>
    <w:rsid w:val="006A40D7"/>
    <w:rsid w:val="006A4700"/>
    <w:rsid w:val="006A4C45"/>
    <w:rsid w:val="006A4D08"/>
    <w:rsid w:val="006A4D41"/>
    <w:rsid w:val="006A5ECE"/>
    <w:rsid w:val="006A609B"/>
    <w:rsid w:val="006A62A4"/>
    <w:rsid w:val="006A646F"/>
    <w:rsid w:val="006A66B0"/>
    <w:rsid w:val="006A6A19"/>
    <w:rsid w:val="006A73C4"/>
    <w:rsid w:val="006A7BC9"/>
    <w:rsid w:val="006B00A9"/>
    <w:rsid w:val="006B0264"/>
    <w:rsid w:val="006B04EB"/>
    <w:rsid w:val="006B05D3"/>
    <w:rsid w:val="006B0F4B"/>
    <w:rsid w:val="006B10B4"/>
    <w:rsid w:val="006B13BB"/>
    <w:rsid w:val="006B14EB"/>
    <w:rsid w:val="006B16AB"/>
    <w:rsid w:val="006B1B43"/>
    <w:rsid w:val="006B1C34"/>
    <w:rsid w:val="006B20B2"/>
    <w:rsid w:val="006B2C90"/>
    <w:rsid w:val="006B30E7"/>
    <w:rsid w:val="006B3157"/>
    <w:rsid w:val="006B35BB"/>
    <w:rsid w:val="006B36E4"/>
    <w:rsid w:val="006B41FB"/>
    <w:rsid w:val="006B44A9"/>
    <w:rsid w:val="006B4566"/>
    <w:rsid w:val="006B460D"/>
    <w:rsid w:val="006B460E"/>
    <w:rsid w:val="006B46AE"/>
    <w:rsid w:val="006B47DA"/>
    <w:rsid w:val="006B550D"/>
    <w:rsid w:val="006B5CB2"/>
    <w:rsid w:val="006B62DD"/>
    <w:rsid w:val="006B62E9"/>
    <w:rsid w:val="006B6521"/>
    <w:rsid w:val="006B65FF"/>
    <w:rsid w:val="006B6D7C"/>
    <w:rsid w:val="006B70FB"/>
    <w:rsid w:val="006B7163"/>
    <w:rsid w:val="006B7260"/>
    <w:rsid w:val="006B77B4"/>
    <w:rsid w:val="006B7D9B"/>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8D1"/>
    <w:rsid w:val="006C4C76"/>
    <w:rsid w:val="006C52DE"/>
    <w:rsid w:val="006C55AB"/>
    <w:rsid w:val="006C577B"/>
    <w:rsid w:val="006C5BDE"/>
    <w:rsid w:val="006C5DF4"/>
    <w:rsid w:val="006C6412"/>
    <w:rsid w:val="006C660C"/>
    <w:rsid w:val="006C66D5"/>
    <w:rsid w:val="006C68CD"/>
    <w:rsid w:val="006C71AB"/>
    <w:rsid w:val="006C72CC"/>
    <w:rsid w:val="006C7BDB"/>
    <w:rsid w:val="006D0741"/>
    <w:rsid w:val="006D0A00"/>
    <w:rsid w:val="006D0A6F"/>
    <w:rsid w:val="006D0E5A"/>
    <w:rsid w:val="006D0EC4"/>
    <w:rsid w:val="006D10E8"/>
    <w:rsid w:val="006D119C"/>
    <w:rsid w:val="006D1590"/>
    <w:rsid w:val="006D1F88"/>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D63"/>
    <w:rsid w:val="006D71A0"/>
    <w:rsid w:val="006D756A"/>
    <w:rsid w:val="006D7C46"/>
    <w:rsid w:val="006E0006"/>
    <w:rsid w:val="006E01B1"/>
    <w:rsid w:val="006E035D"/>
    <w:rsid w:val="006E07D1"/>
    <w:rsid w:val="006E083A"/>
    <w:rsid w:val="006E0857"/>
    <w:rsid w:val="006E0861"/>
    <w:rsid w:val="006E0970"/>
    <w:rsid w:val="006E0F43"/>
    <w:rsid w:val="006E10BA"/>
    <w:rsid w:val="006E1305"/>
    <w:rsid w:val="006E1B48"/>
    <w:rsid w:val="006E1CCA"/>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A97"/>
    <w:rsid w:val="006E4D73"/>
    <w:rsid w:val="006E50C6"/>
    <w:rsid w:val="006E53AA"/>
    <w:rsid w:val="006E5453"/>
    <w:rsid w:val="006E5475"/>
    <w:rsid w:val="006E5932"/>
    <w:rsid w:val="006E5FC9"/>
    <w:rsid w:val="006E6C8C"/>
    <w:rsid w:val="006E7019"/>
    <w:rsid w:val="006E711E"/>
    <w:rsid w:val="006E71FE"/>
    <w:rsid w:val="006E729B"/>
    <w:rsid w:val="006E77E2"/>
    <w:rsid w:val="006E7867"/>
    <w:rsid w:val="006E7900"/>
    <w:rsid w:val="006E7D6C"/>
    <w:rsid w:val="006F06E8"/>
    <w:rsid w:val="006F08C0"/>
    <w:rsid w:val="006F08EF"/>
    <w:rsid w:val="006F0AA8"/>
    <w:rsid w:val="006F0D9F"/>
    <w:rsid w:val="006F0ED7"/>
    <w:rsid w:val="006F0FD3"/>
    <w:rsid w:val="006F108D"/>
    <w:rsid w:val="006F17CE"/>
    <w:rsid w:val="006F1955"/>
    <w:rsid w:val="006F1974"/>
    <w:rsid w:val="006F1C41"/>
    <w:rsid w:val="006F1E76"/>
    <w:rsid w:val="006F231D"/>
    <w:rsid w:val="006F277E"/>
    <w:rsid w:val="006F2852"/>
    <w:rsid w:val="006F2BB3"/>
    <w:rsid w:val="006F2D32"/>
    <w:rsid w:val="006F2F98"/>
    <w:rsid w:val="006F31D9"/>
    <w:rsid w:val="006F345F"/>
    <w:rsid w:val="006F34A5"/>
    <w:rsid w:val="006F34BB"/>
    <w:rsid w:val="006F3881"/>
    <w:rsid w:val="006F3B0E"/>
    <w:rsid w:val="006F3D39"/>
    <w:rsid w:val="006F3FBE"/>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82C"/>
    <w:rsid w:val="00702B73"/>
    <w:rsid w:val="00702D28"/>
    <w:rsid w:val="00703986"/>
    <w:rsid w:val="00703AF1"/>
    <w:rsid w:val="00703BC5"/>
    <w:rsid w:val="00704255"/>
    <w:rsid w:val="00704C93"/>
    <w:rsid w:val="00704D0F"/>
    <w:rsid w:val="00705752"/>
    <w:rsid w:val="007062E2"/>
    <w:rsid w:val="00706347"/>
    <w:rsid w:val="0070663E"/>
    <w:rsid w:val="00706747"/>
    <w:rsid w:val="00706F9F"/>
    <w:rsid w:val="007070EE"/>
    <w:rsid w:val="00707264"/>
    <w:rsid w:val="00707373"/>
    <w:rsid w:val="00707B50"/>
    <w:rsid w:val="0071108E"/>
    <w:rsid w:val="0071129C"/>
    <w:rsid w:val="007112FA"/>
    <w:rsid w:val="007114A6"/>
    <w:rsid w:val="0071172A"/>
    <w:rsid w:val="0071198A"/>
    <w:rsid w:val="00711F73"/>
    <w:rsid w:val="007120C9"/>
    <w:rsid w:val="0071253A"/>
    <w:rsid w:val="0071329F"/>
    <w:rsid w:val="00713906"/>
    <w:rsid w:val="00713AB9"/>
    <w:rsid w:val="00713B45"/>
    <w:rsid w:val="00713C26"/>
    <w:rsid w:val="00714FD3"/>
    <w:rsid w:val="0071518E"/>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244"/>
    <w:rsid w:val="0072239F"/>
    <w:rsid w:val="0072260B"/>
    <w:rsid w:val="00722A0A"/>
    <w:rsid w:val="007230EC"/>
    <w:rsid w:val="00723379"/>
    <w:rsid w:val="007239D7"/>
    <w:rsid w:val="00723CAA"/>
    <w:rsid w:val="007244C5"/>
    <w:rsid w:val="00724536"/>
    <w:rsid w:val="007253F3"/>
    <w:rsid w:val="00725BC7"/>
    <w:rsid w:val="007261D2"/>
    <w:rsid w:val="00726387"/>
    <w:rsid w:val="00726A4B"/>
    <w:rsid w:val="00726B50"/>
    <w:rsid w:val="00726E5A"/>
    <w:rsid w:val="00727294"/>
    <w:rsid w:val="00727346"/>
    <w:rsid w:val="0072771D"/>
    <w:rsid w:val="00727A04"/>
    <w:rsid w:val="00727BF4"/>
    <w:rsid w:val="00727D59"/>
    <w:rsid w:val="00727FEF"/>
    <w:rsid w:val="00730E54"/>
    <w:rsid w:val="00730E56"/>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4C45"/>
    <w:rsid w:val="00735493"/>
    <w:rsid w:val="007354D4"/>
    <w:rsid w:val="00735711"/>
    <w:rsid w:val="007359DA"/>
    <w:rsid w:val="00735B6D"/>
    <w:rsid w:val="00735C7A"/>
    <w:rsid w:val="00735CBD"/>
    <w:rsid w:val="00736637"/>
    <w:rsid w:val="00737041"/>
    <w:rsid w:val="00737046"/>
    <w:rsid w:val="007370B4"/>
    <w:rsid w:val="0073737D"/>
    <w:rsid w:val="00737D06"/>
    <w:rsid w:val="007402C4"/>
    <w:rsid w:val="007402EF"/>
    <w:rsid w:val="007408FA"/>
    <w:rsid w:val="007408FC"/>
    <w:rsid w:val="0074145A"/>
    <w:rsid w:val="00741475"/>
    <w:rsid w:val="007418C9"/>
    <w:rsid w:val="00741B02"/>
    <w:rsid w:val="00741FE3"/>
    <w:rsid w:val="007420BB"/>
    <w:rsid w:val="0074211D"/>
    <w:rsid w:val="0074221C"/>
    <w:rsid w:val="007423AB"/>
    <w:rsid w:val="00742476"/>
    <w:rsid w:val="0074286B"/>
    <w:rsid w:val="00742974"/>
    <w:rsid w:val="00742E83"/>
    <w:rsid w:val="00743779"/>
    <w:rsid w:val="00743C5A"/>
    <w:rsid w:val="00743E88"/>
    <w:rsid w:val="007444C1"/>
    <w:rsid w:val="0074479B"/>
    <w:rsid w:val="0074545B"/>
    <w:rsid w:val="00745643"/>
    <w:rsid w:val="007458C6"/>
    <w:rsid w:val="007459A9"/>
    <w:rsid w:val="00745DFB"/>
    <w:rsid w:val="00746166"/>
    <w:rsid w:val="00746362"/>
    <w:rsid w:val="00746592"/>
    <w:rsid w:val="00746AB8"/>
    <w:rsid w:val="007474E3"/>
    <w:rsid w:val="007477CB"/>
    <w:rsid w:val="0075075D"/>
    <w:rsid w:val="00750760"/>
    <w:rsid w:val="00750D2B"/>
    <w:rsid w:val="00750DDB"/>
    <w:rsid w:val="00750F60"/>
    <w:rsid w:val="00750FCA"/>
    <w:rsid w:val="00751B22"/>
    <w:rsid w:val="00752085"/>
    <w:rsid w:val="007525FC"/>
    <w:rsid w:val="00752726"/>
    <w:rsid w:val="0075295B"/>
    <w:rsid w:val="00753414"/>
    <w:rsid w:val="0075357D"/>
    <w:rsid w:val="007535AA"/>
    <w:rsid w:val="007535DA"/>
    <w:rsid w:val="0075373B"/>
    <w:rsid w:val="00753E07"/>
    <w:rsid w:val="00753FA3"/>
    <w:rsid w:val="00754BEB"/>
    <w:rsid w:val="00754D6D"/>
    <w:rsid w:val="00754F62"/>
    <w:rsid w:val="007554D1"/>
    <w:rsid w:val="00755955"/>
    <w:rsid w:val="00755B35"/>
    <w:rsid w:val="00755CC8"/>
    <w:rsid w:val="00755F55"/>
    <w:rsid w:val="00756497"/>
    <w:rsid w:val="00756552"/>
    <w:rsid w:val="00756F57"/>
    <w:rsid w:val="00756FFA"/>
    <w:rsid w:val="007579AE"/>
    <w:rsid w:val="007579E2"/>
    <w:rsid w:val="00760543"/>
    <w:rsid w:val="00760556"/>
    <w:rsid w:val="007608FB"/>
    <w:rsid w:val="00760950"/>
    <w:rsid w:val="0076096D"/>
    <w:rsid w:val="007611B8"/>
    <w:rsid w:val="00761233"/>
    <w:rsid w:val="0076126B"/>
    <w:rsid w:val="007616A6"/>
    <w:rsid w:val="0076172B"/>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D9"/>
    <w:rsid w:val="00766982"/>
    <w:rsid w:val="00767205"/>
    <w:rsid w:val="007673BD"/>
    <w:rsid w:val="007673EA"/>
    <w:rsid w:val="0076773C"/>
    <w:rsid w:val="00767852"/>
    <w:rsid w:val="00767D34"/>
    <w:rsid w:val="0077067E"/>
    <w:rsid w:val="00770D11"/>
    <w:rsid w:val="00771101"/>
    <w:rsid w:val="007712BF"/>
    <w:rsid w:val="0077170E"/>
    <w:rsid w:val="0077186C"/>
    <w:rsid w:val="00771F80"/>
    <w:rsid w:val="0077215A"/>
    <w:rsid w:val="0077220B"/>
    <w:rsid w:val="00772910"/>
    <w:rsid w:val="00772A08"/>
    <w:rsid w:val="00772BA3"/>
    <w:rsid w:val="00772C6B"/>
    <w:rsid w:val="00773376"/>
    <w:rsid w:val="0077367F"/>
    <w:rsid w:val="0077392D"/>
    <w:rsid w:val="00773C98"/>
    <w:rsid w:val="00773E3E"/>
    <w:rsid w:val="00774325"/>
    <w:rsid w:val="00774EEB"/>
    <w:rsid w:val="007753D6"/>
    <w:rsid w:val="007755A5"/>
    <w:rsid w:val="0077571D"/>
    <w:rsid w:val="0077597C"/>
    <w:rsid w:val="007759C3"/>
    <w:rsid w:val="00775D80"/>
    <w:rsid w:val="007763B8"/>
    <w:rsid w:val="0077641A"/>
    <w:rsid w:val="00776A64"/>
    <w:rsid w:val="00776ADF"/>
    <w:rsid w:val="00776C58"/>
    <w:rsid w:val="00777036"/>
    <w:rsid w:val="00777103"/>
    <w:rsid w:val="0077710D"/>
    <w:rsid w:val="007778FA"/>
    <w:rsid w:val="00777DA8"/>
    <w:rsid w:val="00777FE0"/>
    <w:rsid w:val="00780241"/>
    <w:rsid w:val="00780521"/>
    <w:rsid w:val="00780E0F"/>
    <w:rsid w:val="007812DE"/>
    <w:rsid w:val="00781566"/>
    <w:rsid w:val="00781795"/>
    <w:rsid w:val="00781A63"/>
    <w:rsid w:val="00781D40"/>
    <w:rsid w:val="007820C9"/>
    <w:rsid w:val="0078243F"/>
    <w:rsid w:val="0078248E"/>
    <w:rsid w:val="0078329D"/>
    <w:rsid w:val="007832C4"/>
    <w:rsid w:val="00783690"/>
    <w:rsid w:val="00783801"/>
    <w:rsid w:val="007838B7"/>
    <w:rsid w:val="007838D6"/>
    <w:rsid w:val="00783C09"/>
    <w:rsid w:val="00783F49"/>
    <w:rsid w:val="00784213"/>
    <w:rsid w:val="007843F4"/>
    <w:rsid w:val="00784A45"/>
    <w:rsid w:val="00784B91"/>
    <w:rsid w:val="00784F75"/>
    <w:rsid w:val="00785089"/>
    <w:rsid w:val="007851E1"/>
    <w:rsid w:val="00785300"/>
    <w:rsid w:val="0078568D"/>
    <w:rsid w:val="00785938"/>
    <w:rsid w:val="00785A12"/>
    <w:rsid w:val="00785AA2"/>
    <w:rsid w:val="00785AEE"/>
    <w:rsid w:val="00785FCA"/>
    <w:rsid w:val="00786086"/>
    <w:rsid w:val="007860F7"/>
    <w:rsid w:val="0078616A"/>
    <w:rsid w:val="007861EC"/>
    <w:rsid w:val="00786379"/>
    <w:rsid w:val="007864F2"/>
    <w:rsid w:val="00786862"/>
    <w:rsid w:val="00786B21"/>
    <w:rsid w:val="007875DF"/>
    <w:rsid w:val="00787867"/>
    <w:rsid w:val="007879D1"/>
    <w:rsid w:val="00787AC4"/>
    <w:rsid w:val="00787C50"/>
    <w:rsid w:val="0079025C"/>
    <w:rsid w:val="0079048F"/>
    <w:rsid w:val="00790660"/>
    <w:rsid w:val="00790B01"/>
    <w:rsid w:val="00790C4F"/>
    <w:rsid w:val="00790E9E"/>
    <w:rsid w:val="00790FAA"/>
    <w:rsid w:val="00791401"/>
    <w:rsid w:val="00791FC1"/>
    <w:rsid w:val="00792161"/>
    <w:rsid w:val="0079245C"/>
    <w:rsid w:val="00792757"/>
    <w:rsid w:val="0079279B"/>
    <w:rsid w:val="00792A52"/>
    <w:rsid w:val="00792BEF"/>
    <w:rsid w:val="00792C17"/>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14"/>
    <w:rsid w:val="007A2C47"/>
    <w:rsid w:val="007A3485"/>
    <w:rsid w:val="007A38DD"/>
    <w:rsid w:val="007A3903"/>
    <w:rsid w:val="007A3B3F"/>
    <w:rsid w:val="007A402E"/>
    <w:rsid w:val="007A424F"/>
    <w:rsid w:val="007A47C6"/>
    <w:rsid w:val="007A4B65"/>
    <w:rsid w:val="007A4BA3"/>
    <w:rsid w:val="007A4C6F"/>
    <w:rsid w:val="007A4DE7"/>
    <w:rsid w:val="007A4E1C"/>
    <w:rsid w:val="007A5E1C"/>
    <w:rsid w:val="007A63BF"/>
    <w:rsid w:val="007A6488"/>
    <w:rsid w:val="007A6C61"/>
    <w:rsid w:val="007A71E7"/>
    <w:rsid w:val="007A766B"/>
    <w:rsid w:val="007A7A5E"/>
    <w:rsid w:val="007A7DED"/>
    <w:rsid w:val="007A7DF2"/>
    <w:rsid w:val="007B00D1"/>
    <w:rsid w:val="007B039B"/>
    <w:rsid w:val="007B03D2"/>
    <w:rsid w:val="007B0B6E"/>
    <w:rsid w:val="007B0C7A"/>
    <w:rsid w:val="007B0F02"/>
    <w:rsid w:val="007B1164"/>
    <w:rsid w:val="007B140D"/>
    <w:rsid w:val="007B197C"/>
    <w:rsid w:val="007B1F76"/>
    <w:rsid w:val="007B257F"/>
    <w:rsid w:val="007B27B4"/>
    <w:rsid w:val="007B2802"/>
    <w:rsid w:val="007B3314"/>
    <w:rsid w:val="007B384D"/>
    <w:rsid w:val="007B3BA0"/>
    <w:rsid w:val="007B4113"/>
    <w:rsid w:val="007B41DB"/>
    <w:rsid w:val="007B431B"/>
    <w:rsid w:val="007B4412"/>
    <w:rsid w:val="007B47D4"/>
    <w:rsid w:val="007B4823"/>
    <w:rsid w:val="007B49FA"/>
    <w:rsid w:val="007B4EC0"/>
    <w:rsid w:val="007B5135"/>
    <w:rsid w:val="007B5174"/>
    <w:rsid w:val="007B51F1"/>
    <w:rsid w:val="007B541D"/>
    <w:rsid w:val="007B5837"/>
    <w:rsid w:val="007B5BC4"/>
    <w:rsid w:val="007B608C"/>
    <w:rsid w:val="007B6535"/>
    <w:rsid w:val="007B6996"/>
    <w:rsid w:val="007B6D2E"/>
    <w:rsid w:val="007B6D7A"/>
    <w:rsid w:val="007B6D8F"/>
    <w:rsid w:val="007B74C4"/>
    <w:rsid w:val="007B7559"/>
    <w:rsid w:val="007B76C3"/>
    <w:rsid w:val="007B76F2"/>
    <w:rsid w:val="007B7A2B"/>
    <w:rsid w:val="007C09AF"/>
    <w:rsid w:val="007C11ED"/>
    <w:rsid w:val="007C177D"/>
    <w:rsid w:val="007C1A65"/>
    <w:rsid w:val="007C1CF7"/>
    <w:rsid w:val="007C2272"/>
    <w:rsid w:val="007C22CA"/>
    <w:rsid w:val="007C263F"/>
    <w:rsid w:val="007C2698"/>
    <w:rsid w:val="007C27BC"/>
    <w:rsid w:val="007C2A32"/>
    <w:rsid w:val="007C2A69"/>
    <w:rsid w:val="007C2CCA"/>
    <w:rsid w:val="007C30CE"/>
    <w:rsid w:val="007C3122"/>
    <w:rsid w:val="007C33A4"/>
    <w:rsid w:val="007C348B"/>
    <w:rsid w:val="007C3580"/>
    <w:rsid w:val="007C364B"/>
    <w:rsid w:val="007C36CA"/>
    <w:rsid w:val="007C3BDD"/>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D20"/>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304A"/>
    <w:rsid w:val="007D320E"/>
    <w:rsid w:val="007D3846"/>
    <w:rsid w:val="007D45FF"/>
    <w:rsid w:val="007D4AB6"/>
    <w:rsid w:val="007D4B22"/>
    <w:rsid w:val="007D4E91"/>
    <w:rsid w:val="007D50FD"/>
    <w:rsid w:val="007D512D"/>
    <w:rsid w:val="007D5363"/>
    <w:rsid w:val="007D5449"/>
    <w:rsid w:val="007D5534"/>
    <w:rsid w:val="007D5758"/>
    <w:rsid w:val="007D5923"/>
    <w:rsid w:val="007D5A97"/>
    <w:rsid w:val="007D5B31"/>
    <w:rsid w:val="007D5C33"/>
    <w:rsid w:val="007D5CA8"/>
    <w:rsid w:val="007D605B"/>
    <w:rsid w:val="007D7DE0"/>
    <w:rsid w:val="007D7FEE"/>
    <w:rsid w:val="007E0104"/>
    <w:rsid w:val="007E08CF"/>
    <w:rsid w:val="007E0AF4"/>
    <w:rsid w:val="007E0B6F"/>
    <w:rsid w:val="007E0CA5"/>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DAB"/>
    <w:rsid w:val="007E5F8D"/>
    <w:rsid w:val="007E614B"/>
    <w:rsid w:val="007E651B"/>
    <w:rsid w:val="007E679C"/>
    <w:rsid w:val="007E6818"/>
    <w:rsid w:val="007E6819"/>
    <w:rsid w:val="007E6F77"/>
    <w:rsid w:val="007E79CE"/>
    <w:rsid w:val="007E7B22"/>
    <w:rsid w:val="007E7E4B"/>
    <w:rsid w:val="007E7F34"/>
    <w:rsid w:val="007F1A6B"/>
    <w:rsid w:val="007F1D7C"/>
    <w:rsid w:val="007F2545"/>
    <w:rsid w:val="007F26D5"/>
    <w:rsid w:val="007F297D"/>
    <w:rsid w:val="007F2BA6"/>
    <w:rsid w:val="007F3088"/>
    <w:rsid w:val="007F32C9"/>
    <w:rsid w:val="007F35A0"/>
    <w:rsid w:val="007F3CCA"/>
    <w:rsid w:val="007F4249"/>
    <w:rsid w:val="007F4643"/>
    <w:rsid w:val="007F4C28"/>
    <w:rsid w:val="007F52F1"/>
    <w:rsid w:val="007F5B9D"/>
    <w:rsid w:val="007F5E2A"/>
    <w:rsid w:val="007F66D7"/>
    <w:rsid w:val="007F68B8"/>
    <w:rsid w:val="007F6F7A"/>
    <w:rsid w:val="007F7420"/>
    <w:rsid w:val="007F75BE"/>
    <w:rsid w:val="007F7B44"/>
    <w:rsid w:val="007F7FB2"/>
    <w:rsid w:val="008000C5"/>
    <w:rsid w:val="00800745"/>
    <w:rsid w:val="0080079F"/>
    <w:rsid w:val="00801416"/>
    <w:rsid w:val="00801F39"/>
    <w:rsid w:val="00802227"/>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7076"/>
    <w:rsid w:val="0080709E"/>
    <w:rsid w:val="0080764C"/>
    <w:rsid w:val="00807662"/>
    <w:rsid w:val="00807809"/>
    <w:rsid w:val="008078C4"/>
    <w:rsid w:val="00807AA5"/>
    <w:rsid w:val="00807B62"/>
    <w:rsid w:val="00807EA8"/>
    <w:rsid w:val="00807FD2"/>
    <w:rsid w:val="008102DA"/>
    <w:rsid w:val="00810394"/>
    <w:rsid w:val="0081053C"/>
    <w:rsid w:val="00810583"/>
    <w:rsid w:val="00810594"/>
    <w:rsid w:val="00810B9B"/>
    <w:rsid w:val="00810C40"/>
    <w:rsid w:val="00810C97"/>
    <w:rsid w:val="00810DB7"/>
    <w:rsid w:val="0081130A"/>
    <w:rsid w:val="008113A3"/>
    <w:rsid w:val="008114B8"/>
    <w:rsid w:val="00811572"/>
    <w:rsid w:val="00811BE4"/>
    <w:rsid w:val="00811E8B"/>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62C"/>
    <w:rsid w:val="00816829"/>
    <w:rsid w:val="00816E7C"/>
    <w:rsid w:val="00817873"/>
    <w:rsid w:val="00820451"/>
    <w:rsid w:val="008207F6"/>
    <w:rsid w:val="00820A3D"/>
    <w:rsid w:val="00820CF6"/>
    <w:rsid w:val="00820F1C"/>
    <w:rsid w:val="00821262"/>
    <w:rsid w:val="008212DD"/>
    <w:rsid w:val="00821EEC"/>
    <w:rsid w:val="0082206D"/>
    <w:rsid w:val="008226F0"/>
    <w:rsid w:val="008227BC"/>
    <w:rsid w:val="00822AEC"/>
    <w:rsid w:val="00822EB8"/>
    <w:rsid w:val="008230D6"/>
    <w:rsid w:val="00823238"/>
    <w:rsid w:val="0082352B"/>
    <w:rsid w:val="00823550"/>
    <w:rsid w:val="008236C5"/>
    <w:rsid w:val="00823A29"/>
    <w:rsid w:val="00823F98"/>
    <w:rsid w:val="00824171"/>
    <w:rsid w:val="0082438E"/>
    <w:rsid w:val="00824E40"/>
    <w:rsid w:val="00824EDE"/>
    <w:rsid w:val="008251CE"/>
    <w:rsid w:val="0082545D"/>
    <w:rsid w:val="00825489"/>
    <w:rsid w:val="00825C51"/>
    <w:rsid w:val="00825D71"/>
    <w:rsid w:val="00825DF1"/>
    <w:rsid w:val="008263D6"/>
    <w:rsid w:val="0082647E"/>
    <w:rsid w:val="0082677C"/>
    <w:rsid w:val="00826FF7"/>
    <w:rsid w:val="008273E7"/>
    <w:rsid w:val="00827625"/>
    <w:rsid w:val="008276EA"/>
    <w:rsid w:val="008277BB"/>
    <w:rsid w:val="00827871"/>
    <w:rsid w:val="00827CEB"/>
    <w:rsid w:val="00827DC6"/>
    <w:rsid w:val="00830017"/>
    <w:rsid w:val="008300F0"/>
    <w:rsid w:val="00830361"/>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62"/>
    <w:rsid w:val="008352BE"/>
    <w:rsid w:val="0083594F"/>
    <w:rsid w:val="0083604F"/>
    <w:rsid w:val="0083644E"/>
    <w:rsid w:val="00836702"/>
    <w:rsid w:val="00836A4F"/>
    <w:rsid w:val="00836DDA"/>
    <w:rsid w:val="00836EF0"/>
    <w:rsid w:val="008370A9"/>
    <w:rsid w:val="0083775B"/>
    <w:rsid w:val="00840D81"/>
    <w:rsid w:val="00840DFB"/>
    <w:rsid w:val="00840EEC"/>
    <w:rsid w:val="008411FB"/>
    <w:rsid w:val="00841202"/>
    <w:rsid w:val="00841303"/>
    <w:rsid w:val="00841F95"/>
    <w:rsid w:val="00842269"/>
    <w:rsid w:val="008423CE"/>
    <w:rsid w:val="008428D1"/>
    <w:rsid w:val="0084291E"/>
    <w:rsid w:val="00842D21"/>
    <w:rsid w:val="00842F95"/>
    <w:rsid w:val="00843072"/>
    <w:rsid w:val="008432D3"/>
    <w:rsid w:val="008436A2"/>
    <w:rsid w:val="008445F6"/>
    <w:rsid w:val="00844875"/>
    <w:rsid w:val="008448E9"/>
    <w:rsid w:val="00844B28"/>
    <w:rsid w:val="00844B85"/>
    <w:rsid w:val="00845010"/>
    <w:rsid w:val="0084503F"/>
    <w:rsid w:val="0084589F"/>
    <w:rsid w:val="0084645D"/>
    <w:rsid w:val="0084654E"/>
    <w:rsid w:val="00846560"/>
    <w:rsid w:val="00846CDC"/>
    <w:rsid w:val="00846F12"/>
    <w:rsid w:val="00846F26"/>
    <w:rsid w:val="00847067"/>
    <w:rsid w:val="008472C8"/>
    <w:rsid w:val="00847833"/>
    <w:rsid w:val="00847A28"/>
    <w:rsid w:val="00847AEB"/>
    <w:rsid w:val="00850090"/>
    <w:rsid w:val="008500A9"/>
    <w:rsid w:val="00850A6C"/>
    <w:rsid w:val="00850DE6"/>
    <w:rsid w:val="00851C59"/>
    <w:rsid w:val="0085205A"/>
    <w:rsid w:val="00852294"/>
    <w:rsid w:val="0085232C"/>
    <w:rsid w:val="00852345"/>
    <w:rsid w:val="00852C4A"/>
    <w:rsid w:val="00852C8B"/>
    <w:rsid w:val="00853053"/>
    <w:rsid w:val="0085355C"/>
    <w:rsid w:val="0085362D"/>
    <w:rsid w:val="008536DA"/>
    <w:rsid w:val="008538DB"/>
    <w:rsid w:val="00853987"/>
    <w:rsid w:val="00853A0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11"/>
    <w:rsid w:val="00864DAF"/>
    <w:rsid w:val="00864E4E"/>
    <w:rsid w:val="00865097"/>
    <w:rsid w:val="008652B7"/>
    <w:rsid w:val="00865535"/>
    <w:rsid w:val="0086561C"/>
    <w:rsid w:val="00865EE9"/>
    <w:rsid w:val="00866189"/>
    <w:rsid w:val="0086636C"/>
    <w:rsid w:val="00866511"/>
    <w:rsid w:val="008666A0"/>
    <w:rsid w:val="00866B22"/>
    <w:rsid w:val="00866C7C"/>
    <w:rsid w:val="008670EC"/>
    <w:rsid w:val="00867115"/>
    <w:rsid w:val="008671AA"/>
    <w:rsid w:val="00867573"/>
    <w:rsid w:val="00867831"/>
    <w:rsid w:val="00867877"/>
    <w:rsid w:val="008678D0"/>
    <w:rsid w:val="00867908"/>
    <w:rsid w:val="00867C64"/>
    <w:rsid w:val="008704DF"/>
    <w:rsid w:val="00870765"/>
    <w:rsid w:val="00870F09"/>
    <w:rsid w:val="00870F1D"/>
    <w:rsid w:val="008711C4"/>
    <w:rsid w:val="008715CB"/>
    <w:rsid w:val="008721A0"/>
    <w:rsid w:val="008727CD"/>
    <w:rsid w:val="008727D8"/>
    <w:rsid w:val="00872ABD"/>
    <w:rsid w:val="00872B1F"/>
    <w:rsid w:val="008730AA"/>
    <w:rsid w:val="008732E8"/>
    <w:rsid w:val="008732FF"/>
    <w:rsid w:val="00873328"/>
    <w:rsid w:val="0087348D"/>
    <w:rsid w:val="00873EB9"/>
    <w:rsid w:val="008742AF"/>
    <w:rsid w:val="00874B42"/>
    <w:rsid w:val="00874D8C"/>
    <w:rsid w:val="008759AC"/>
    <w:rsid w:val="00875A2E"/>
    <w:rsid w:val="00875CD3"/>
    <w:rsid w:val="008766BF"/>
    <w:rsid w:val="00876BC7"/>
    <w:rsid w:val="00876EAC"/>
    <w:rsid w:val="00877975"/>
    <w:rsid w:val="00880672"/>
    <w:rsid w:val="00880758"/>
    <w:rsid w:val="008811B0"/>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6E"/>
    <w:rsid w:val="00886BDE"/>
    <w:rsid w:val="00886E6E"/>
    <w:rsid w:val="00886E96"/>
    <w:rsid w:val="00887CC1"/>
    <w:rsid w:val="00887D0A"/>
    <w:rsid w:val="0089049E"/>
    <w:rsid w:val="00890838"/>
    <w:rsid w:val="0089091A"/>
    <w:rsid w:val="00891463"/>
    <w:rsid w:val="00891CB9"/>
    <w:rsid w:val="00891CBC"/>
    <w:rsid w:val="00891FB0"/>
    <w:rsid w:val="0089215E"/>
    <w:rsid w:val="008924BB"/>
    <w:rsid w:val="008924C4"/>
    <w:rsid w:val="0089267F"/>
    <w:rsid w:val="0089285A"/>
    <w:rsid w:val="00892864"/>
    <w:rsid w:val="00892A95"/>
    <w:rsid w:val="00892F57"/>
    <w:rsid w:val="00893106"/>
    <w:rsid w:val="008933FC"/>
    <w:rsid w:val="008934CA"/>
    <w:rsid w:val="00893540"/>
    <w:rsid w:val="0089369B"/>
    <w:rsid w:val="00893E62"/>
    <w:rsid w:val="008948B8"/>
    <w:rsid w:val="00895015"/>
    <w:rsid w:val="0089550A"/>
    <w:rsid w:val="00895DD3"/>
    <w:rsid w:val="00896414"/>
    <w:rsid w:val="00896B16"/>
    <w:rsid w:val="008978A8"/>
    <w:rsid w:val="00897A8F"/>
    <w:rsid w:val="00897E3F"/>
    <w:rsid w:val="00897E51"/>
    <w:rsid w:val="00897EE1"/>
    <w:rsid w:val="008A01EF"/>
    <w:rsid w:val="008A02A2"/>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9F3"/>
    <w:rsid w:val="008A7C31"/>
    <w:rsid w:val="008B0618"/>
    <w:rsid w:val="008B0C16"/>
    <w:rsid w:val="008B12AF"/>
    <w:rsid w:val="008B140D"/>
    <w:rsid w:val="008B1836"/>
    <w:rsid w:val="008B1A1D"/>
    <w:rsid w:val="008B1B28"/>
    <w:rsid w:val="008B1F69"/>
    <w:rsid w:val="008B1FC0"/>
    <w:rsid w:val="008B1FE2"/>
    <w:rsid w:val="008B2035"/>
    <w:rsid w:val="008B2488"/>
    <w:rsid w:val="008B293D"/>
    <w:rsid w:val="008B3EB8"/>
    <w:rsid w:val="008B4115"/>
    <w:rsid w:val="008B43D4"/>
    <w:rsid w:val="008B4410"/>
    <w:rsid w:val="008B4600"/>
    <w:rsid w:val="008B465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DCA"/>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AD4"/>
    <w:rsid w:val="008C7B4F"/>
    <w:rsid w:val="008C7EC0"/>
    <w:rsid w:val="008D0359"/>
    <w:rsid w:val="008D0497"/>
    <w:rsid w:val="008D0562"/>
    <w:rsid w:val="008D07B8"/>
    <w:rsid w:val="008D0A50"/>
    <w:rsid w:val="008D1098"/>
    <w:rsid w:val="008D1124"/>
    <w:rsid w:val="008D165F"/>
    <w:rsid w:val="008D19A7"/>
    <w:rsid w:val="008D1C99"/>
    <w:rsid w:val="008D2349"/>
    <w:rsid w:val="008D26CC"/>
    <w:rsid w:val="008D2A7C"/>
    <w:rsid w:val="008D30FD"/>
    <w:rsid w:val="008D3196"/>
    <w:rsid w:val="008D3324"/>
    <w:rsid w:val="008D3406"/>
    <w:rsid w:val="008D3726"/>
    <w:rsid w:val="008D3A22"/>
    <w:rsid w:val="008D3D69"/>
    <w:rsid w:val="008D4368"/>
    <w:rsid w:val="008D4A26"/>
    <w:rsid w:val="008D53EE"/>
    <w:rsid w:val="008D5511"/>
    <w:rsid w:val="008D5894"/>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73"/>
    <w:rsid w:val="008E1ED6"/>
    <w:rsid w:val="008E1FE4"/>
    <w:rsid w:val="008E2797"/>
    <w:rsid w:val="008E2910"/>
    <w:rsid w:val="008E2C0F"/>
    <w:rsid w:val="008E2CCE"/>
    <w:rsid w:val="008E3389"/>
    <w:rsid w:val="008E3558"/>
    <w:rsid w:val="008E35BF"/>
    <w:rsid w:val="008E3730"/>
    <w:rsid w:val="008E3756"/>
    <w:rsid w:val="008E3E6C"/>
    <w:rsid w:val="008E4573"/>
    <w:rsid w:val="008E46FA"/>
    <w:rsid w:val="008E55E1"/>
    <w:rsid w:val="008E6A3D"/>
    <w:rsid w:val="008E6B33"/>
    <w:rsid w:val="008E6D8A"/>
    <w:rsid w:val="008E77A1"/>
    <w:rsid w:val="008E78E9"/>
    <w:rsid w:val="008E7C9D"/>
    <w:rsid w:val="008F0554"/>
    <w:rsid w:val="008F056D"/>
    <w:rsid w:val="008F06A2"/>
    <w:rsid w:val="008F0B33"/>
    <w:rsid w:val="008F0CD7"/>
    <w:rsid w:val="008F0D5D"/>
    <w:rsid w:val="008F10CE"/>
    <w:rsid w:val="008F15EA"/>
    <w:rsid w:val="008F16D5"/>
    <w:rsid w:val="008F27C7"/>
    <w:rsid w:val="008F286B"/>
    <w:rsid w:val="008F3AD8"/>
    <w:rsid w:val="008F3DCC"/>
    <w:rsid w:val="008F4787"/>
    <w:rsid w:val="008F4C6F"/>
    <w:rsid w:val="008F4D3D"/>
    <w:rsid w:val="008F4E79"/>
    <w:rsid w:val="008F4E88"/>
    <w:rsid w:val="008F50A6"/>
    <w:rsid w:val="008F51FC"/>
    <w:rsid w:val="008F5280"/>
    <w:rsid w:val="008F5A1D"/>
    <w:rsid w:val="008F5CA9"/>
    <w:rsid w:val="008F5F8A"/>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A3A"/>
    <w:rsid w:val="00902DB3"/>
    <w:rsid w:val="009031E8"/>
    <w:rsid w:val="00903B1A"/>
    <w:rsid w:val="009040AA"/>
    <w:rsid w:val="00904DBD"/>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98C"/>
    <w:rsid w:val="00911A16"/>
    <w:rsid w:val="00911B2D"/>
    <w:rsid w:val="00911D99"/>
    <w:rsid w:val="00912881"/>
    <w:rsid w:val="00912AD2"/>
    <w:rsid w:val="00912B89"/>
    <w:rsid w:val="00912D89"/>
    <w:rsid w:val="00912DAE"/>
    <w:rsid w:val="009131EE"/>
    <w:rsid w:val="009133EF"/>
    <w:rsid w:val="00913AD8"/>
    <w:rsid w:val="009143B1"/>
    <w:rsid w:val="0091460A"/>
    <w:rsid w:val="00914CEE"/>
    <w:rsid w:val="009152CB"/>
    <w:rsid w:val="0091580F"/>
    <w:rsid w:val="009158DF"/>
    <w:rsid w:val="00916382"/>
    <w:rsid w:val="00916905"/>
    <w:rsid w:val="0091697E"/>
    <w:rsid w:val="00916BCF"/>
    <w:rsid w:val="0091707E"/>
    <w:rsid w:val="009170D3"/>
    <w:rsid w:val="00917241"/>
    <w:rsid w:val="0091727B"/>
    <w:rsid w:val="0091745D"/>
    <w:rsid w:val="00917B5E"/>
    <w:rsid w:val="00920F57"/>
    <w:rsid w:val="00921411"/>
    <w:rsid w:val="00921449"/>
    <w:rsid w:val="00921B1C"/>
    <w:rsid w:val="00921E43"/>
    <w:rsid w:val="00921F13"/>
    <w:rsid w:val="00922033"/>
    <w:rsid w:val="00922379"/>
    <w:rsid w:val="00922550"/>
    <w:rsid w:val="00922660"/>
    <w:rsid w:val="00922B08"/>
    <w:rsid w:val="00922C1B"/>
    <w:rsid w:val="00923921"/>
    <w:rsid w:val="00923981"/>
    <w:rsid w:val="009241E5"/>
    <w:rsid w:val="009247D8"/>
    <w:rsid w:val="00924BB6"/>
    <w:rsid w:val="00924D79"/>
    <w:rsid w:val="00924DFE"/>
    <w:rsid w:val="009255EB"/>
    <w:rsid w:val="00925652"/>
    <w:rsid w:val="00925EA0"/>
    <w:rsid w:val="00926081"/>
    <w:rsid w:val="009260F5"/>
    <w:rsid w:val="00926150"/>
    <w:rsid w:val="00926221"/>
    <w:rsid w:val="00926B1B"/>
    <w:rsid w:val="00926EEB"/>
    <w:rsid w:val="00927786"/>
    <w:rsid w:val="00927A7F"/>
    <w:rsid w:val="00927C36"/>
    <w:rsid w:val="00930297"/>
    <w:rsid w:val="00930413"/>
    <w:rsid w:val="009304ED"/>
    <w:rsid w:val="0093064D"/>
    <w:rsid w:val="00930CD3"/>
    <w:rsid w:val="009315DF"/>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93A"/>
    <w:rsid w:val="00934E7D"/>
    <w:rsid w:val="00934EB8"/>
    <w:rsid w:val="00935830"/>
    <w:rsid w:val="00935A91"/>
    <w:rsid w:val="00935E77"/>
    <w:rsid w:val="0093639F"/>
    <w:rsid w:val="009363B5"/>
    <w:rsid w:val="00936592"/>
    <w:rsid w:val="009368A6"/>
    <w:rsid w:val="00936A6C"/>
    <w:rsid w:val="00936B47"/>
    <w:rsid w:val="00936BF1"/>
    <w:rsid w:val="00936CF6"/>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382E"/>
    <w:rsid w:val="00944072"/>
    <w:rsid w:val="009445E0"/>
    <w:rsid w:val="00944AB1"/>
    <w:rsid w:val="00944F33"/>
    <w:rsid w:val="00944FA0"/>
    <w:rsid w:val="0094513E"/>
    <w:rsid w:val="0094554E"/>
    <w:rsid w:val="00945E56"/>
    <w:rsid w:val="0094690E"/>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25"/>
    <w:rsid w:val="009536CB"/>
    <w:rsid w:val="00953E72"/>
    <w:rsid w:val="00953F59"/>
    <w:rsid w:val="00954751"/>
    <w:rsid w:val="00954AD6"/>
    <w:rsid w:val="00954CD6"/>
    <w:rsid w:val="00954D1C"/>
    <w:rsid w:val="00954E80"/>
    <w:rsid w:val="00954ED4"/>
    <w:rsid w:val="009557CE"/>
    <w:rsid w:val="0095591B"/>
    <w:rsid w:val="00955B2B"/>
    <w:rsid w:val="00955DFD"/>
    <w:rsid w:val="00955FE0"/>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754"/>
    <w:rsid w:val="00961A1A"/>
    <w:rsid w:val="00961A4C"/>
    <w:rsid w:val="00961B0C"/>
    <w:rsid w:val="00961F8C"/>
    <w:rsid w:val="009620B0"/>
    <w:rsid w:val="009621A5"/>
    <w:rsid w:val="009623CA"/>
    <w:rsid w:val="0096287B"/>
    <w:rsid w:val="009628F7"/>
    <w:rsid w:val="009637FD"/>
    <w:rsid w:val="00963DD1"/>
    <w:rsid w:val="0096411E"/>
    <w:rsid w:val="0096416C"/>
    <w:rsid w:val="0096535C"/>
    <w:rsid w:val="00965706"/>
    <w:rsid w:val="009658AB"/>
    <w:rsid w:val="00965BD5"/>
    <w:rsid w:val="00965C39"/>
    <w:rsid w:val="00965CE0"/>
    <w:rsid w:val="00965E31"/>
    <w:rsid w:val="00966A50"/>
    <w:rsid w:val="00966B94"/>
    <w:rsid w:val="00966CA6"/>
    <w:rsid w:val="00966ED7"/>
    <w:rsid w:val="00967ADB"/>
    <w:rsid w:val="00967CBE"/>
    <w:rsid w:val="0097010A"/>
    <w:rsid w:val="009706D4"/>
    <w:rsid w:val="009706E3"/>
    <w:rsid w:val="00970B6A"/>
    <w:rsid w:val="00970CC4"/>
    <w:rsid w:val="00970D7B"/>
    <w:rsid w:val="009722CB"/>
    <w:rsid w:val="00972956"/>
    <w:rsid w:val="00972B1E"/>
    <w:rsid w:val="00972B93"/>
    <w:rsid w:val="00972C5B"/>
    <w:rsid w:val="00972F49"/>
    <w:rsid w:val="00973700"/>
    <w:rsid w:val="00973960"/>
    <w:rsid w:val="00973C50"/>
    <w:rsid w:val="0097539B"/>
    <w:rsid w:val="00975C91"/>
    <w:rsid w:val="00975D72"/>
    <w:rsid w:val="00976A99"/>
    <w:rsid w:val="00976B89"/>
    <w:rsid w:val="00977318"/>
    <w:rsid w:val="0097757C"/>
    <w:rsid w:val="0098053B"/>
    <w:rsid w:val="009807C6"/>
    <w:rsid w:val="00980ACA"/>
    <w:rsid w:val="00980F14"/>
    <w:rsid w:val="0098125C"/>
    <w:rsid w:val="0098146B"/>
    <w:rsid w:val="00981877"/>
    <w:rsid w:val="009828BD"/>
    <w:rsid w:val="009829FD"/>
    <w:rsid w:val="00982A6F"/>
    <w:rsid w:val="00982F90"/>
    <w:rsid w:val="00983984"/>
    <w:rsid w:val="00983BA8"/>
    <w:rsid w:val="00983C3B"/>
    <w:rsid w:val="00984DC5"/>
    <w:rsid w:val="00984DFF"/>
    <w:rsid w:val="0098555E"/>
    <w:rsid w:val="009856E1"/>
    <w:rsid w:val="009857FB"/>
    <w:rsid w:val="00986423"/>
    <w:rsid w:val="009866B2"/>
    <w:rsid w:val="00986D0E"/>
    <w:rsid w:val="00986E15"/>
    <w:rsid w:val="009871C5"/>
    <w:rsid w:val="00987366"/>
    <w:rsid w:val="0098742C"/>
    <w:rsid w:val="0098765F"/>
    <w:rsid w:val="00987688"/>
    <w:rsid w:val="00987A47"/>
    <w:rsid w:val="00987DFA"/>
    <w:rsid w:val="009900E6"/>
    <w:rsid w:val="009902CB"/>
    <w:rsid w:val="00990B6D"/>
    <w:rsid w:val="00990DDE"/>
    <w:rsid w:val="00991123"/>
    <w:rsid w:val="0099117B"/>
    <w:rsid w:val="00991550"/>
    <w:rsid w:val="0099181B"/>
    <w:rsid w:val="009925F8"/>
    <w:rsid w:val="00993756"/>
    <w:rsid w:val="00993ACA"/>
    <w:rsid w:val="00993DAE"/>
    <w:rsid w:val="009941F3"/>
    <w:rsid w:val="0099429E"/>
    <w:rsid w:val="009942BA"/>
    <w:rsid w:val="009943FE"/>
    <w:rsid w:val="0099462D"/>
    <w:rsid w:val="00994EAF"/>
    <w:rsid w:val="00995139"/>
    <w:rsid w:val="009953FE"/>
    <w:rsid w:val="009959E3"/>
    <w:rsid w:val="0099603B"/>
    <w:rsid w:val="0099633F"/>
    <w:rsid w:val="00996446"/>
    <w:rsid w:val="00997040"/>
    <w:rsid w:val="0099721E"/>
    <w:rsid w:val="00997271"/>
    <w:rsid w:val="0099739B"/>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451"/>
    <w:rsid w:val="009A54B2"/>
    <w:rsid w:val="009A5D79"/>
    <w:rsid w:val="009A608A"/>
    <w:rsid w:val="009A62E0"/>
    <w:rsid w:val="009A6354"/>
    <w:rsid w:val="009A64BF"/>
    <w:rsid w:val="009A69D0"/>
    <w:rsid w:val="009A6BD5"/>
    <w:rsid w:val="009A6DE2"/>
    <w:rsid w:val="009A6E4C"/>
    <w:rsid w:val="009A74C3"/>
    <w:rsid w:val="009A7D1C"/>
    <w:rsid w:val="009B0580"/>
    <w:rsid w:val="009B0701"/>
    <w:rsid w:val="009B0714"/>
    <w:rsid w:val="009B0ED2"/>
    <w:rsid w:val="009B0F6A"/>
    <w:rsid w:val="009B129D"/>
    <w:rsid w:val="009B1335"/>
    <w:rsid w:val="009B14D7"/>
    <w:rsid w:val="009B1665"/>
    <w:rsid w:val="009B18A0"/>
    <w:rsid w:val="009B241F"/>
    <w:rsid w:val="009B27B5"/>
    <w:rsid w:val="009B27F3"/>
    <w:rsid w:val="009B31D6"/>
    <w:rsid w:val="009B3671"/>
    <w:rsid w:val="009B385E"/>
    <w:rsid w:val="009B3950"/>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1EB"/>
    <w:rsid w:val="009C3555"/>
    <w:rsid w:val="009C3562"/>
    <w:rsid w:val="009C379A"/>
    <w:rsid w:val="009C37C7"/>
    <w:rsid w:val="009C38A5"/>
    <w:rsid w:val="009C3936"/>
    <w:rsid w:val="009C3BD0"/>
    <w:rsid w:val="009C473C"/>
    <w:rsid w:val="009C4813"/>
    <w:rsid w:val="009C4D48"/>
    <w:rsid w:val="009C4F42"/>
    <w:rsid w:val="009C51DE"/>
    <w:rsid w:val="009C5224"/>
    <w:rsid w:val="009C5419"/>
    <w:rsid w:val="009C5BEB"/>
    <w:rsid w:val="009C5E27"/>
    <w:rsid w:val="009C64FA"/>
    <w:rsid w:val="009C6C1D"/>
    <w:rsid w:val="009C6EDB"/>
    <w:rsid w:val="009C71D6"/>
    <w:rsid w:val="009C76E4"/>
    <w:rsid w:val="009C79A8"/>
    <w:rsid w:val="009C7BA4"/>
    <w:rsid w:val="009C7CE6"/>
    <w:rsid w:val="009D046D"/>
    <w:rsid w:val="009D0AFD"/>
    <w:rsid w:val="009D0E38"/>
    <w:rsid w:val="009D0E99"/>
    <w:rsid w:val="009D0F7A"/>
    <w:rsid w:val="009D12FA"/>
    <w:rsid w:val="009D1640"/>
    <w:rsid w:val="009D193C"/>
    <w:rsid w:val="009D1A2B"/>
    <w:rsid w:val="009D244A"/>
    <w:rsid w:val="009D2720"/>
    <w:rsid w:val="009D27D6"/>
    <w:rsid w:val="009D2A17"/>
    <w:rsid w:val="009D2F83"/>
    <w:rsid w:val="009D2FBA"/>
    <w:rsid w:val="009D3554"/>
    <w:rsid w:val="009D3697"/>
    <w:rsid w:val="009D4157"/>
    <w:rsid w:val="009D434D"/>
    <w:rsid w:val="009D4394"/>
    <w:rsid w:val="009D45AE"/>
    <w:rsid w:val="009D4EBA"/>
    <w:rsid w:val="009D50B3"/>
    <w:rsid w:val="009D53C5"/>
    <w:rsid w:val="009D5AA8"/>
    <w:rsid w:val="009D691C"/>
    <w:rsid w:val="009D6B05"/>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7D"/>
    <w:rsid w:val="009E1EAC"/>
    <w:rsid w:val="009E2E04"/>
    <w:rsid w:val="009E2F3B"/>
    <w:rsid w:val="009E3169"/>
    <w:rsid w:val="009E3419"/>
    <w:rsid w:val="009E3528"/>
    <w:rsid w:val="009E3B07"/>
    <w:rsid w:val="009E3BBC"/>
    <w:rsid w:val="009E3C3B"/>
    <w:rsid w:val="009E4848"/>
    <w:rsid w:val="009E4D3F"/>
    <w:rsid w:val="009E4F96"/>
    <w:rsid w:val="009E520E"/>
    <w:rsid w:val="009E54A0"/>
    <w:rsid w:val="009E5513"/>
    <w:rsid w:val="009E5A1A"/>
    <w:rsid w:val="009E5D41"/>
    <w:rsid w:val="009E6606"/>
    <w:rsid w:val="009E681A"/>
    <w:rsid w:val="009E6F7C"/>
    <w:rsid w:val="009E7150"/>
    <w:rsid w:val="009E765C"/>
    <w:rsid w:val="009E76AC"/>
    <w:rsid w:val="009E775C"/>
    <w:rsid w:val="009E77D2"/>
    <w:rsid w:val="009F0162"/>
    <w:rsid w:val="009F08E5"/>
    <w:rsid w:val="009F0F39"/>
    <w:rsid w:val="009F12E1"/>
    <w:rsid w:val="009F1401"/>
    <w:rsid w:val="009F1416"/>
    <w:rsid w:val="009F1986"/>
    <w:rsid w:val="009F20AA"/>
    <w:rsid w:val="009F24FC"/>
    <w:rsid w:val="009F26D5"/>
    <w:rsid w:val="009F26F4"/>
    <w:rsid w:val="009F28C7"/>
    <w:rsid w:val="009F2912"/>
    <w:rsid w:val="009F2AF4"/>
    <w:rsid w:val="009F30F1"/>
    <w:rsid w:val="009F3538"/>
    <w:rsid w:val="009F3846"/>
    <w:rsid w:val="009F3EBC"/>
    <w:rsid w:val="009F40DE"/>
    <w:rsid w:val="009F4174"/>
    <w:rsid w:val="009F4633"/>
    <w:rsid w:val="009F4EA8"/>
    <w:rsid w:val="009F55AF"/>
    <w:rsid w:val="009F580E"/>
    <w:rsid w:val="009F5AD9"/>
    <w:rsid w:val="009F5CF0"/>
    <w:rsid w:val="009F5E97"/>
    <w:rsid w:val="009F61A9"/>
    <w:rsid w:val="009F68BB"/>
    <w:rsid w:val="009F6F55"/>
    <w:rsid w:val="009F71DE"/>
    <w:rsid w:val="009F7316"/>
    <w:rsid w:val="009F7423"/>
    <w:rsid w:val="009F7B97"/>
    <w:rsid w:val="00A00531"/>
    <w:rsid w:val="00A014C6"/>
    <w:rsid w:val="00A01804"/>
    <w:rsid w:val="00A025B3"/>
    <w:rsid w:val="00A0276E"/>
    <w:rsid w:val="00A028C3"/>
    <w:rsid w:val="00A0310E"/>
    <w:rsid w:val="00A03667"/>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1E"/>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533"/>
    <w:rsid w:val="00A16714"/>
    <w:rsid w:val="00A16AB7"/>
    <w:rsid w:val="00A16B0B"/>
    <w:rsid w:val="00A16B92"/>
    <w:rsid w:val="00A1747D"/>
    <w:rsid w:val="00A17AB7"/>
    <w:rsid w:val="00A17CDF"/>
    <w:rsid w:val="00A17DD5"/>
    <w:rsid w:val="00A208AA"/>
    <w:rsid w:val="00A20FFB"/>
    <w:rsid w:val="00A2103D"/>
    <w:rsid w:val="00A21346"/>
    <w:rsid w:val="00A2167F"/>
    <w:rsid w:val="00A219F9"/>
    <w:rsid w:val="00A21C0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769"/>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77A"/>
    <w:rsid w:val="00A33AF9"/>
    <w:rsid w:val="00A33B2D"/>
    <w:rsid w:val="00A33BC4"/>
    <w:rsid w:val="00A33F26"/>
    <w:rsid w:val="00A34049"/>
    <w:rsid w:val="00A3438C"/>
    <w:rsid w:val="00A34864"/>
    <w:rsid w:val="00A348E4"/>
    <w:rsid w:val="00A357B2"/>
    <w:rsid w:val="00A357C3"/>
    <w:rsid w:val="00A359E3"/>
    <w:rsid w:val="00A35B40"/>
    <w:rsid w:val="00A35B83"/>
    <w:rsid w:val="00A35CF8"/>
    <w:rsid w:val="00A35E11"/>
    <w:rsid w:val="00A35EDB"/>
    <w:rsid w:val="00A36B36"/>
    <w:rsid w:val="00A36EC4"/>
    <w:rsid w:val="00A36FD3"/>
    <w:rsid w:val="00A373E0"/>
    <w:rsid w:val="00A378A0"/>
    <w:rsid w:val="00A37F41"/>
    <w:rsid w:val="00A40257"/>
    <w:rsid w:val="00A4067F"/>
    <w:rsid w:val="00A40952"/>
    <w:rsid w:val="00A4098A"/>
    <w:rsid w:val="00A40A3B"/>
    <w:rsid w:val="00A40ADC"/>
    <w:rsid w:val="00A40BE2"/>
    <w:rsid w:val="00A40CF6"/>
    <w:rsid w:val="00A40E37"/>
    <w:rsid w:val="00A414EB"/>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883"/>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88C"/>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5099"/>
    <w:rsid w:val="00A551BD"/>
    <w:rsid w:val="00A553C8"/>
    <w:rsid w:val="00A5581C"/>
    <w:rsid w:val="00A55F09"/>
    <w:rsid w:val="00A562C4"/>
    <w:rsid w:val="00A56B1E"/>
    <w:rsid w:val="00A56E27"/>
    <w:rsid w:val="00A56E85"/>
    <w:rsid w:val="00A57420"/>
    <w:rsid w:val="00A577F3"/>
    <w:rsid w:val="00A57929"/>
    <w:rsid w:val="00A57B08"/>
    <w:rsid w:val="00A57D6E"/>
    <w:rsid w:val="00A6046E"/>
    <w:rsid w:val="00A60ADB"/>
    <w:rsid w:val="00A60CB7"/>
    <w:rsid w:val="00A613D9"/>
    <w:rsid w:val="00A61413"/>
    <w:rsid w:val="00A61530"/>
    <w:rsid w:val="00A61580"/>
    <w:rsid w:val="00A61787"/>
    <w:rsid w:val="00A61B2C"/>
    <w:rsid w:val="00A61B81"/>
    <w:rsid w:val="00A61DDD"/>
    <w:rsid w:val="00A62811"/>
    <w:rsid w:val="00A631C8"/>
    <w:rsid w:val="00A63BAB"/>
    <w:rsid w:val="00A63E8C"/>
    <w:rsid w:val="00A63EEE"/>
    <w:rsid w:val="00A64417"/>
    <w:rsid w:val="00A64C51"/>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4DF"/>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0F2E"/>
    <w:rsid w:val="00A818C4"/>
    <w:rsid w:val="00A81BF1"/>
    <w:rsid w:val="00A822B2"/>
    <w:rsid w:val="00A8262B"/>
    <w:rsid w:val="00A82E32"/>
    <w:rsid w:val="00A82E84"/>
    <w:rsid w:val="00A83517"/>
    <w:rsid w:val="00A8379A"/>
    <w:rsid w:val="00A83FDA"/>
    <w:rsid w:val="00A842B9"/>
    <w:rsid w:val="00A84AB7"/>
    <w:rsid w:val="00A84FBB"/>
    <w:rsid w:val="00A85143"/>
    <w:rsid w:val="00A85E4B"/>
    <w:rsid w:val="00A85F86"/>
    <w:rsid w:val="00A86220"/>
    <w:rsid w:val="00A86289"/>
    <w:rsid w:val="00A8674C"/>
    <w:rsid w:val="00A86B00"/>
    <w:rsid w:val="00A87080"/>
    <w:rsid w:val="00A8747A"/>
    <w:rsid w:val="00A876D0"/>
    <w:rsid w:val="00A87B67"/>
    <w:rsid w:val="00A87CD1"/>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A06"/>
    <w:rsid w:val="00A93E28"/>
    <w:rsid w:val="00A93F4B"/>
    <w:rsid w:val="00A93FC2"/>
    <w:rsid w:val="00A942BA"/>
    <w:rsid w:val="00A949D2"/>
    <w:rsid w:val="00A9516D"/>
    <w:rsid w:val="00A9559C"/>
    <w:rsid w:val="00A955CE"/>
    <w:rsid w:val="00A95B1D"/>
    <w:rsid w:val="00A95DD5"/>
    <w:rsid w:val="00A961F8"/>
    <w:rsid w:val="00A964D5"/>
    <w:rsid w:val="00A96A4E"/>
    <w:rsid w:val="00A96FF0"/>
    <w:rsid w:val="00A97593"/>
    <w:rsid w:val="00A977A0"/>
    <w:rsid w:val="00A97C74"/>
    <w:rsid w:val="00A97CA5"/>
    <w:rsid w:val="00A97D4C"/>
    <w:rsid w:val="00AA02EC"/>
    <w:rsid w:val="00AA0509"/>
    <w:rsid w:val="00AA06C5"/>
    <w:rsid w:val="00AA094A"/>
    <w:rsid w:val="00AA0B93"/>
    <w:rsid w:val="00AA12CB"/>
    <w:rsid w:val="00AA1428"/>
    <w:rsid w:val="00AA1768"/>
    <w:rsid w:val="00AA17E6"/>
    <w:rsid w:val="00AA1AA6"/>
    <w:rsid w:val="00AA1AAC"/>
    <w:rsid w:val="00AA1C25"/>
    <w:rsid w:val="00AA1E7C"/>
    <w:rsid w:val="00AA1F09"/>
    <w:rsid w:val="00AA21C0"/>
    <w:rsid w:val="00AA23E2"/>
    <w:rsid w:val="00AA24BA"/>
    <w:rsid w:val="00AA2B8F"/>
    <w:rsid w:val="00AA2C74"/>
    <w:rsid w:val="00AA2D08"/>
    <w:rsid w:val="00AA34E3"/>
    <w:rsid w:val="00AA3625"/>
    <w:rsid w:val="00AA3BA6"/>
    <w:rsid w:val="00AA3C21"/>
    <w:rsid w:val="00AA3DD9"/>
    <w:rsid w:val="00AA4173"/>
    <w:rsid w:val="00AA4186"/>
    <w:rsid w:val="00AA4306"/>
    <w:rsid w:val="00AA432B"/>
    <w:rsid w:val="00AA43E8"/>
    <w:rsid w:val="00AA44B1"/>
    <w:rsid w:val="00AA4A49"/>
    <w:rsid w:val="00AA4BE4"/>
    <w:rsid w:val="00AA58B9"/>
    <w:rsid w:val="00AA5C29"/>
    <w:rsid w:val="00AA63C9"/>
    <w:rsid w:val="00AA68B3"/>
    <w:rsid w:val="00AA6991"/>
    <w:rsid w:val="00AA6C49"/>
    <w:rsid w:val="00AA6C65"/>
    <w:rsid w:val="00AA7259"/>
    <w:rsid w:val="00AA741E"/>
    <w:rsid w:val="00AA7C65"/>
    <w:rsid w:val="00AA7D10"/>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8D3"/>
    <w:rsid w:val="00AB4979"/>
    <w:rsid w:val="00AB4A5C"/>
    <w:rsid w:val="00AB4BFA"/>
    <w:rsid w:val="00AB52DB"/>
    <w:rsid w:val="00AB5365"/>
    <w:rsid w:val="00AB5AAB"/>
    <w:rsid w:val="00AB5C7E"/>
    <w:rsid w:val="00AB5EBF"/>
    <w:rsid w:val="00AB62DB"/>
    <w:rsid w:val="00AB644B"/>
    <w:rsid w:val="00AB6775"/>
    <w:rsid w:val="00AB75FC"/>
    <w:rsid w:val="00AB780B"/>
    <w:rsid w:val="00AB7A08"/>
    <w:rsid w:val="00AB7F96"/>
    <w:rsid w:val="00AC0148"/>
    <w:rsid w:val="00AC0287"/>
    <w:rsid w:val="00AC0A16"/>
    <w:rsid w:val="00AC138D"/>
    <w:rsid w:val="00AC17A3"/>
    <w:rsid w:val="00AC19F7"/>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C74C5"/>
    <w:rsid w:val="00AD02B7"/>
    <w:rsid w:val="00AD03D6"/>
    <w:rsid w:val="00AD045F"/>
    <w:rsid w:val="00AD04F5"/>
    <w:rsid w:val="00AD0593"/>
    <w:rsid w:val="00AD05B0"/>
    <w:rsid w:val="00AD0B66"/>
    <w:rsid w:val="00AD135F"/>
    <w:rsid w:val="00AD1831"/>
    <w:rsid w:val="00AD18EE"/>
    <w:rsid w:val="00AD2747"/>
    <w:rsid w:val="00AD2C5E"/>
    <w:rsid w:val="00AD3037"/>
    <w:rsid w:val="00AD3296"/>
    <w:rsid w:val="00AD33BC"/>
    <w:rsid w:val="00AD391C"/>
    <w:rsid w:val="00AD49FA"/>
    <w:rsid w:val="00AD4A41"/>
    <w:rsid w:val="00AD4C26"/>
    <w:rsid w:val="00AD52BD"/>
    <w:rsid w:val="00AD560C"/>
    <w:rsid w:val="00AD5DB5"/>
    <w:rsid w:val="00AD67D6"/>
    <w:rsid w:val="00AD6B3E"/>
    <w:rsid w:val="00AD70E2"/>
    <w:rsid w:val="00AD7588"/>
    <w:rsid w:val="00AD7813"/>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5E4C"/>
    <w:rsid w:val="00AE6090"/>
    <w:rsid w:val="00AE6236"/>
    <w:rsid w:val="00AE6583"/>
    <w:rsid w:val="00AE6630"/>
    <w:rsid w:val="00AE6724"/>
    <w:rsid w:val="00AE6BCD"/>
    <w:rsid w:val="00AE6F2F"/>
    <w:rsid w:val="00AE6FFE"/>
    <w:rsid w:val="00AE710C"/>
    <w:rsid w:val="00AE7375"/>
    <w:rsid w:val="00AE76F3"/>
    <w:rsid w:val="00AE77D6"/>
    <w:rsid w:val="00AE7D12"/>
    <w:rsid w:val="00AF0002"/>
    <w:rsid w:val="00AF0481"/>
    <w:rsid w:val="00AF0762"/>
    <w:rsid w:val="00AF0AEB"/>
    <w:rsid w:val="00AF0C58"/>
    <w:rsid w:val="00AF1079"/>
    <w:rsid w:val="00AF1D5E"/>
    <w:rsid w:val="00AF203B"/>
    <w:rsid w:val="00AF2484"/>
    <w:rsid w:val="00AF2BC0"/>
    <w:rsid w:val="00AF490F"/>
    <w:rsid w:val="00AF49EA"/>
    <w:rsid w:val="00AF4F20"/>
    <w:rsid w:val="00AF4F66"/>
    <w:rsid w:val="00AF5647"/>
    <w:rsid w:val="00AF56B7"/>
    <w:rsid w:val="00AF5AFE"/>
    <w:rsid w:val="00AF666D"/>
    <w:rsid w:val="00AF6804"/>
    <w:rsid w:val="00AF6887"/>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373"/>
    <w:rsid w:val="00B04FF3"/>
    <w:rsid w:val="00B05AD9"/>
    <w:rsid w:val="00B06117"/>
    <w:rsid w:val="00B06278"/>
    <w:rsid w:val="00B069A8"/>
    <w:rsid w:val="00B06ADB"/>
    <w:rsid w:val="00B06CC6"/>
    <w:rsid w:val="00B06E1B"/>
    <w:rsid w:val="00B070B9"/>
    <w:rsid w:val="00B07471"/>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A33"/>
    <w:rsid w:val="00B12BBF"/>
    <w:rsid w:val="00B12F5A"/>
    <w:rsid w:val="00B13897"/>
    <w:rsid w:val="00B1392B"/>
    <w:rsid w:val="00B13AF4"/>
    <w:rsid w:val="00B13F63"/>
    <w:rsid w:val="00B14196"/>
    <w:rsid w:val="00B14615"/>
    <w:rsid w:val="00B1487F"/>
    <w:rsid w:val="00B14921"/>
    <w:rsid w:val="00B14E80"/>
    <w:rsid w:val="00B1501A"/>
    <w:rsid w:val="00B15683"/>
    <w:rsid w:val="00B158D7"/>
    <w:rsid w:val="00B15A18"/>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4B4"/>
    <w:rsid w:val="00B245CF"/>
    <w:rsid w:val="00B24765"/>
    <w:rsid w:val="00B24FBC"/>
    <w:rsid w:val="00B250AD"/>
    <w:rsid w:val="00B25AB2"/>
    <w:rsid w:val="00B26305"/>
    <w:rsid w:val="00B26601"/>
    <w:rsid w:val="00B26A62"/>
    <w:rsid w:val="00B26AD4"/>
    <w:rsid w:val="00B26E98"/>
    <w:rsid w:val="00B26F77"/>
    <w:rsid w:val="00B27011"/>
    <w:rsid w:val="00B270F6"/>
    <w:rsid w:val="00B27517"/>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26F5"/>
    <w:rsid w:val="00B32C2F"/>
    <w:rsid w:val="00B33139"/>
    <w:rsid w:val="00B336C5"/>
    <w:rsid w:val="00B33B3A"/>
    <w:rsid w:val="00B33D84"/>
    <w:rsid w:val="00B34227"/>
    <w:rsid w:val="00B3429A"/>
    <w:rsid w:val="00B3450B"/>
    <w:rsid w:val="00B353BF"/>
    <w:rsid w:val="00B35C30"/>
    <w:rsid w:val="00B36423"/>
    <w:rsid w:val="00B36497"/>
    <w:rsid w:val="00B3655F"/>
    <w:rsid w:val="00B36620"/>
    <w:rsid w:val="00B36FC7"/>
    <w:rsid w:val="00B37033"/>
    <w:rsid w:val="00B3707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37"/>
    <w:rsid w:val="00B4516E"/>
    <w:rsid w:val="00B45389"/>
    <w:rsid w:val="00B457E2"/>
    <w:rsid w:val="00B458C2"/>
    <w:rsid w:val="00B461DA"/>
    <w:rsid w:val="00B4690A"/>
    <w:rsid w:val="00B4717F"/>
    <w:rsid w:val="00B4780B"/>
    <w:rsid w:val="00B47AF6"/>
    <w:rsid w:val="00B50F32"/>
    <w:rsid w:val="00B512C9"/>
    <w:rsid w:val="00B52051"/>
    <w:rsid w:val="00B5221E"/>
    <w:rsid w:val="00B52470"/>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04"/>
    <w:rsid w:val="00B55347"/>
    <w:rsid w:val="00B55530"/>
    <w:rsid w:val="00B55A37"/>
    <w:rsid w:val="00B55E1C"/>
    <w:rsid w:val="00B56271"/>
    <w:rsid w:val="00B56576"/>
    <w:rsid w:val="00B56CB8"/>
    <w:rsid w:val="00B56D3B"/>
    <w:rsid w:val="00B56E85"/>
    <w:rsid w:val="00B56FB8"/>
    <w:rsid w:val="00B57901"/>
    <w:rsid w:val="00B57B00"/>
    <w:rsid w:val="00B57BDF"/>
    <w:rsid w:val="00B57E69"/>
    <w:rsid w:val="00B601AA"/>
    <w:rsid w:val="00B60C53"/>
    <w:rsid w:val="00B60DC1"/>
    <w:rsid w:val="00B60F9D"/>
    <w:rsid w:val="00B61B16"/>
    <w:rsid w:val="00B61F39"/>
    <w:rsid w:val="00B62003"/>
    <w:rsid w:val="00B62110"/>
    <w:rsid w:val="00B623EC"/>
    <w:rsid w:val="00B62425"/>
    <w:rsid w:val="00B62BAF"/>
    <w:rsid w:val="00B631B5"/>
    <w:rsid w:val="00B63759"/>
    <w:rsid w:val="00B63B39"/>
    <w:rsid w:val="00B63B96"/>
    <w:rsid w:val="00B63F44"/>
    <w:rsid w:val="00B6404F"/>
    <w:rsid w:val="00B6473D"/>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67BFE"/>
    <w:rsid w:val="00B7023B"/>
    <w:rsid w:val="00B702FF"/>
    <w:rsid w:val="00B70436"/>
    <w:rsid w:val="00B70562"/>
    <w:rsid w:val="00B70D3B"/>
    <w:rsid w:val="00B71320"/>
    <w:rsid w:val="00B71A99"/>
    <w:rsid w:val="00B71B3E"/>
    <w:rsid w:val="00B71BB3"/>
    <w:rsid w:val="00B7210F"/>
    <w:rsid w:val="00B72791"/>
    <w:rsid w:val="00B73397"/>
    <w:rsid w:val="00B734F7"/>
    <w:rsid w:val="00B7377D"/>
    <w:rsid w:val="00B739CC"/>
    <w:rsid w:val="00B740EF"/>
    <w:rsid w:val="00B74861"/>
    <w:rsid w:val="00B74B2A"/>
    <w:rsid w:val="00B74B7C"/>
    <w:rsid w:val="00B75123"/>
    <w:rsid w:val="00B7562B"/>
    <w:rsid w:val="00B75A06"/>
    <w:rsid w:val="00B75B80"/>
    <w:rsid w:val="00B75C14"/>
    <w:rsid w:val="00B75D1F"/>
    <w:rsid w:val="00B76499"/>
    <w:rsid w:val="00B765CC"/>
    <w:rsid w:val="00B76A62"/>
    <w:rsid w:val="00B76FAE"/>
    <w:rsid w:val="00B7732A"/>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8B1"/>
    <w:rsid w:val="00B8691D"/>
    <w:rsid w:val="00B870F1"/>
    <w:rsid w:val="00B8751C"/>
    <w:rsid w:val="00B876CB"/>
    <w:rsid w:val="00B8775E"/>
    <w:rsid w:val="00B902C1"/>
    <w:rsid w:val="00B90768"/>
    <w:rsid w:val="00B90893"/>
    <w:rsid w:val="00B90DDE"/>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8F"/>
    <w:rsid w:val="00B97BAB"/>
    <w:rsid w:val="00B97C5F"/>
    <w:rsid w:val="00BA0307"/>
    <w:rsid w:val="00BA0612"/>
    <w:rsid w:val="00BA0760"/>
    <w:rsid w:val="00BA0E6D"/>
    <w:rsid w:val="00BA1061"/>
    <w:rsid w:val="00BA12B4"/>
    <w:rsid w:val="00BA12BF"/>
    <w:rsid w:val="00BA1490"/>
    <w:rsid w:val="00BA156B"/>
    <w:rsid w:val="00BA1605"/>
    <w:rsid w:val="00BA1857"/>
    <w:rsid w:val="00BA1E4E"/>
    <w:rsid w:val="00BA287A"/>
    <w:rsid w:val="00BA2A44"/>
    <w:rsid w:val="00BA2DDF"/>
    <w:rsid w:val="00BA3616"/>
    <w:rsid w:val="00BA3AA5"/>
    <w:rsid w:val="00BA3B7E"/>
    <w:rsid w:val="00BA4241"/>
    <w:rsid w:val="00BA4391"/>
    <w:rsid w:val="00BA43C5"/>
    <w:rsid w:val="00BA4491"/>
    <w:rsid w:val="00BA4E19"/>
    <w:rsid w:val="00BA4EBC"/>
    <w:rsid w:val="00BA4FB0"/>
    <w:rsid w:val="00BA51E6"/>
    <w:rsid w:val="00BA54D2"/>
    <w:rsid w:val="00BA581B"/>
    <w:rsid w:val="00BA58A1"/>
    <w:rsid w:val="00BA5D66"/>
    <w:rsid w:val="00BA60D3"/>
    <w:rsid w:val="00BA6410"/>
    <w:rsid w:val="00BA655E"/>
    <w:rsid w:val="00BA667F"/>
    <w:rsid w:val="00BA7507"/>
    <w:rsid w:val="00BA7A9E"/>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95F"/>
    <w:rsid w:val="00BB6DCE"/>
    <w:rsid w:val="00BB7624"/>
    <w:rsid w:val="00BB766C"/>
    <w:rsid w:val="00BB7EEF"/>
    <w:rsid w:val="00BC0244"/>
    <w:rsid w:val="00BC0602"/>
    <w:rsid w:val="00BC0717"/>
    <w:rsid w:val="00BC0DC9"/>
    <w:rsid w:val="00BC0FB0"/>
    <w:rsid w:val="00BC15FC"/>
    <w:rsid w:val="00BC1BF9"/>
    <w:rsid w:val="00BC1CA7"/>
    <w:rsid w:val="00BC1F14"/>
    <w:rsid w:val="00BC2134"/>
    <w:rsid w:val="00BC2C8D"/>
    <w:rsid w:val="00BC3C04"/>
    <w:rsid w:val="00BC3F0E"/>
    <w:rsid w:val="00BC3F46"/>
    <w:rsid w:val="00BC4020"/>
    <w:rsid w:val="00BC49CD"/>
    <w:rsid w:val="00BC5478"/>
    <w:rsid w:val="00BC54EF"/>
    <w:rsid w:val="00BC5557"/>
    <w:rsid w:val="00BC559A"/>
    <w:rsid w:val="00BC5780"/>
    <w:rsid w:val="00BC5852"/>
    <w:rsid w:val="00BC5D9E"/>
    <w:rsid w:val="00BC5DFA"/>
    <w:rsid w:val="00BC5E39"/>
    <w:rsid w:val="00BC5EC4"/>
    <w:rsid w:val="00BC62FE"/>
    <w:rsid w:val="00BC66A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8BF"/>
    <w:rsid w:val="00BD0B35"/>
    <w:rsid w:val="00BD0D53"/>
    <w:rsid w:val="00BD150E"/>
    <w:rsid w:val="00BD154F"/>
    <w:rsid w:val="00BD16A2"/>
    <w:rsid w:val="00BD19B4"/>
    <w:rsid w:val="00BD1ADF"/>
    <w:rsid w:val="00BD1B1A"/>
    <w:rsid w:val="00BD1ED5"/>
    <w:rsid w:val="00BD1F97"/>
    <w:rsid w:val="00BD1FCB"/>
    <w:rsid w:val="00BD225E"/>
    <w:rsid w:val="00BD22E1"/>
    <w:rsid w:val="00BD23E9"/>
    <w:rsid w:val="00BD2AF3"/>
    <w:rsid w:val="00BD2D19"/>
    <w:rsid w:val="00BD34BB"/>
    <w:rsid w:val="00BD356A"/>
    <w:rsid w:val="00BD3661"/>
    <w:rsid w:val="00BD36AC"/>
    <w:rsid w:val="00BD3FA8"/>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53D"/>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357"/>
    <w:rsid w:val="00BE64AA"/>
    <w:rsid w:val="00BE6801"/>
    <w:rsid w:val="00BE69BB"/>
    <w:rsid w:val="00BE6A3E"/>
    <w:rsid w:val="00BE6DFC"/>
    <w:rsid w:val="00BE7094"/>
    <w:rsid w:val="00BE7160"/>
    <w:rsid w:val="00BE7455"/>
    <w:rsid w:val="00BE74B7"/>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342"/>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EEB"/>
    <w:rsid w:val="00BF7F62"/>
    <w:rsid w:val="00C00A4F"/>
    <w:rsid w:val="00C01033"/>
    <w:rsid w:val="00C012F5"/>
    <w:rsid w:val="00C014C4"/>
    <w:rsid w:val="00C0287D"/>
    <w:rsid w:val="00C03D86"/>
    <w:rsid w:val="00C03E57"/>
    <w:rsid w:val="00C04246"/>
    <w:rsid w:val="00C047B0"/>
    <w:rsid w:val="00C0483E"/>
    <w:rsid w:val="00C04949"/>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45F"/>
    <w:rsid w:val="00C10568"/>
    <w:rsid w:val="00C1090A"/>
    <w:rsid w:val="00C109A6"/>
    <w:rsid w:val="00C11023"/>
    <w:rsid w:val="00C11036"/>
    <w:rsid w:val="00C111ED"/>
    <w:rsid w:val="00C11813"/>
    <w:rsid w:val="00C12492"/>
    <w:rsid w:val="00C12DE9"/>
    <w:rsid w:val="00C12EA7"/>
    <w:rsid w:val="00C1322C"/>
    <w:rsid w:val="00C132C8"/>
    <w:rsid w:val="00C1346B"/>
    <w:rsid w:val="00C134BA"/>
    <w:rsid w:val="00C140F7"/>
    <w:rsid w:val="00C14361"/>
    <w:rsid w:val="00C14669"/>
    <w:rsid w:val="00C146B2"/>
    <w:rsid w:val="00C14DD9"/>
    <w:rsid w:val="00C150EB"/>
    <w:rsid w:val="00C15A13"/>
    <w:rsid w:val="00C15D91"/>
    <w:rsid w:val="00C15D95"/>
    <w:rsid w:val="00C15DF5"/>
    <w:rsid w:val="00C162AA"/>
    <w:rsid w:val="00C162BC"/>
    <w:rsid w:val="00C16533"/>
    <w:rsid w:val="00C165B7"/>
    <w:rsid w:val="00C1677A"/>
    <w:rsid w:val="00C167F8"/>
    <w:rsid w:val="00C170C0"/>
    <w:rsid w:val="00C171F8"/>
    <w:rsid w:val="00C17BE6"/>
    <w:rsid w:val="00C17E34"/>
    <w:rsid w:val="00C20550"/>
    <w:rsid w:val="00C206A4"/>
    <w:rsid w:val="00C20842"/>
    <w:rsid w:val="00C20A13"/>
    <w:rsid w:val="00C20AEC"/>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749"/>
    <w:rsid w:val="00C25915"/>
    <w:rsid w:val="00C25B9A"/>
    <w:rsid w:val="00C25C9E"/>
    <w:rsid w:val="00C25FC0"/>
    <w:rsid w:val="00C26C8E"/>
    <w:rsid w:val="00C26DD4"/>
    <w:rsid w:val="00C270CC"/>
    <w:rsid w:val="00C2728B"/>
    <w:rsid w:val="00C272C4"/>
    <w:rsid w:val="00C27473"/>
    <w:rsid w:val="00C30165"/>
    <w:rsid w:val="00C30987"/>
    <w:rsid w:val="00C30AFA"/>
    <w:rsid w:val="00C30B58"/>
    <w:rsid w:val="00C30D8E"/>
    <w:rsid w:val="00C30DEB"/>
    <w:rsid w:val="00C30E89"/>
    <w:rsid w:val="00C31358"/>
    <w:rsid w:val="00C31439"/>
    <w:rsid w:val="00C31C12"/>
    <w:rsid w:val="00C31E6E"/>
    <w:rsid w:val="00C324FF"/>
    <w:rsid w:val="00C32704"/>
    <w:rsid w:val="00C32969"/>
    <w:rsid w:val="00C32A12"/>
    <w:rsid w:val="00C32AF1"/>
    <w:rsid w:val="00C3322C"/>
    <w:rsid w:val="00C3344C"/>
    <w:rsid w:val="00C33E27"/>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B45"/>
    <w:rsid w:val="00C41CD3"/>
    <w:rsid w:val="00C4238C"/>
    <w:rsid w:val="00C42B7C"/>
    <w:rsid w:val="00C42CCE"/>
    <w:rsid w:val="00C42D07"/>
    <w:rsid w:val="00C434B3"/>
    <w:rsid w:val="00C4364B"/>
    <w:rsid w:val="00C43C5C"/>
    <w:rsid w:val="00C43DF8"/>
    <w:rsid w:val="00C43E12"/>
    <w:rsid w:val="00C443F2"/>
    <w:rsid w:val="00C448BB"/>
    <w:rsid w:val="00C44E9F"/>
    <w:rsid w:val="00C450A2"/>
    <w:rsid w:val="00C4516D"/>
    <w:rsid w:val="00C45395"/>
    <w:rsid w:val="00C455E7"/>
    <w:rsid w:val="00C4577D"/>
    <w:rsid w:val="00C45929"/>
    <w:rsid w:val="00C45EDF"/>
    <w:rsid w:val="00C46590"/>
    <w:rsid w:val="00C46DE1"/>
    <w:rsid w:val="00C46F79"/>
    <w:rsid w:val="00C46FC9"/>
    <w:rsid w:val="00C474A3"/>
    <w:rsid w:val="00C47BCF"/>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B0D"/>
    <w:rsid w:val="00C54DE2"/>
    <w:rsid w:val="00C5546B"/>
    <w:rsid w:val="00C557C0"/>
    <w:rsid w:val="00C56020"/>
    <w:rsid w:val="00C565FD"/>
    <w:rsid w:val="00C571BC"/>
    <w:rsid w:val="00C575DC"/>
    <w:rsid w:val="00C579C8"/>
    <w:rsid w:val="00C57C36"/>
    <w:rsid w:val="00C57F73"/>
    <w:rsid w:val="00C6039F"/>
    <w:rsid w:val="00C60451"/>
    <w:rsid w:val="00C60670"/>
    <w:rsid w:val="00C60737"/>
    <w:rsid w:val="00C61257"/>
    <w:rsid w:val="00C6136E"/>
    <w:rsid w:val="00C617D8"/>
    <w:rsid w:val="00C61968"/>
    <w:rsid w:val="00C61B60"/>
    <w:rsid w:val="00C620F8"/>
    <w:rsid w:val="00C62C4E"/>
    <w:rsid w:val="00C6315E"/>
    <w:rsid w:val="00C6361D"/>
    <w:rsid w:val="00C636AA"/>
    <w:rsid w:val="00C63817"/>
    <w:rsid w:val="00C63B82"/>
    <w:rsid w:val="00C63B87"/>
    <w:rsid w:val="00C63BB3"/>
    <w:rsid w:val="00C63C0B"/>
    <w:rsid w:val="00C6414E"/>
    <w:rsid w:val="00C642B6"/>
    <w:rsid w:val="00C6479D"/>
    <w:rsid w:val="00C64EA9"/>
    <w:rsid w:val="00C65140"/>
    <w:rsid w:val="00C652F1"/>
    <w:rsid w:val="00C6542F"/>
    <w:rsid w:val="00C65D22"/>
    <w:rsid w:val="00C65E23"/>
    <w:rsid w:val="00C65F25"/>
    <w:rsid w:val="00C6660B"/>
    <w:rsid w:val="00C666DD"/>
    <w:rsid w:val="00C66CF0"/>
    <w:rsid w:val="00C67029"/>
    <w:rsid w:val="00C6714B"/>
    <w:rsid w:val="00C671FC"/>
    <w:rsid w:val="00C678DC"/>
    <w:rsid w:val="00C67C2A"/>
    <w:rsid w:val="00C67C61"/>
    <w:rsid w:val="00C701F5"/>
    <w:rsid w:val="00C70382"/>
    <w:rsid w:val="00C705E4"/>
    <w:rsid w:val="00C70786"/>
    <w:rsid w:val="00C7081B"/>
    <w:rsid w:val="00C70FF3"/>
    <w:rsid w:val="00C715E0"/>
    <w:rsid w:val="00C72389"/>
    <w:rsid w:val="00C72D39"/>
    <w:rsid w:val="00C72E75"/>
    <w:rsid w:val="00C734A5"/>
    <w:rsid w:val="00C7376F"/>
    <w:rsid w:val="00C73B96"/>
    <w:rsid w:val="00C73C80"/>
    <w:rsid w:val="00C73DC6"/>
    <w:rsid w:val="00C73FD8"/>
    <w:rsid w:val="00C74A5B"/>
    <w:rsid w:val="00C74D6F"/>
    <w:rsid w:val="00C74F1F"/>
    <w:rsid w:val="00C756C4"/>
    <w:rsid w:val="00C75A98"/>
    <w:rsid w:val="00C75B01"/>
    <w:rsid w:val="00C75BFB"/>
    <w:rsid w:val="00C75E0F"/>
    <w:rsid w:val="00C76228"/>
    <w:rsid w:val="00C762BE"/>
    <w:rsid w:val="00C763B6"/>
    <w:rsid w:val="00C7658F"/>
    <w:rsid w:val="00C765D7"/>
    <w:rsid w:val="00C766E2"/>
    <w:rsid w:val="00C77B9A"/>
    <w:rsid w:val="00C80C33"/>
    <w:rsid w:val="00C80F2F"/>
    <w:rsid w:val="00C81888"/>
    <w:rsid w:val="00C81F40"/>
    <w:rsid w:val="00C82364"/>
    <w:rsid w:val="00C8378D"/>
    <w:rsid w:val="00C83B22"/>
    <w:rsid w:val="00C845B7"/>
    <w:rsid w:val="00C858A1"/>
    <w:rsid w:val="00C8600E"/>
    <w:rsid w:val="00C86505"/>
    <w:rsid w:val="00C86704"/>
    <w:rsid w:val="00C8677A"/>
    <w:rsid w:val="00C8678B"/>
    <w:rsid w:val="00C86F92"/>
    <w:rsid w:val="00C8742E"/>
    <w:rsid w:val="00C87484"/>
    <w:rsid w:val="00C874D1"/>
    <w:rsid w:val="00C876B5"/>
    <w:rsid w:val="00C902AA"/>
    <w:rsid w:val="00C904DF"/>
    <w:rsid w:val="00C9058E"/>
    <w:rsid w:val="00C909AB"/>
    <w:rsid w:val="00C91540"/>
    <w:rsid w:val="00C9158B"/>
    <w:rsid w:val="00C91703"/>
    <w:rsid w:val="00C919AF"/>
    <w:rsid w:val="00C91B1E"/>
    <w:rsid w:val="00C91C4E"/>
    <w:rsid w:val="00C91CF5"/>
    <w:rsid w:val="00C920F6"/>
    <w:rsid w:val="00C923FF"/>
    <w:rsid w:val="00C92C19"/>
    <w:rsid w:val="00C92E67"/>
    <w:rsid w:val="00C9345A"/>
    <w:rsid w:val="00C935B8"/>
    <w:rsid w:val="00C93AA0"/>
    <w:rsid w:val="00C94090"/>
    <w:rsid w:val="00C949F5"/>
    <w:rsid w:val="00C94FBE"/>
    <w:rsid w:val="00C95433"/>
    <w:rsid w:val="00C955D1"/>
    <w:rsid w:val="00C95AB8"/>
    <w:rsid w:val="00C95F0C"/>
    <w:rsid w:val="00C96891"/>
    <w:rsid w:val="00C96993"/>
    <w:rsid w:val="00C96D6C"/>
    <w:rsid w:val="00C96ED9"/>
    <w:rsid w:val="00C96EE5"/>
    <w:rsid w:val="00C97601"/>
    <w:rsid w:val="00C97657"/>
    <w:rsid w:val="00C97C9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59B8"/>
    <w:rsid w:val="00CA6653"/>
    <w:rsid w:val="00CA6EE9"/>
    <w:rsid w:val="00CA6F57"/>
    <w:rsid w:val="00CA77E7"/>
    <w:rsid w:val="00CA7FBB"/>
    <w:rsid w:val="00CB0597"/>
    <w:rsid w:val="00CB0687"/>
    <w:rsid w:val="00CB08DC"/>
    <w:rsid w:val="00CB1691"/>
    <w:rsid w:val="00CB1C0C"/>
    <w:rsid w:val="00CB1C2D"/>
    <w:rsid w:val="00CB1CA5"/>
    <w:rsid w:val="00CB1CC6"/>
    <w:rsid w:val="00CB1ECC"/>
    <w:rsid w:val="00CB1FB7"/>
    <w:rsid w:val="00CB2443"/>
    <w:rsid w:val="00CB2579"/>
    <w:rsid w:val="00CB2D0D"/>
    <w:rsid w:val="00CB33B9"/>
    <w:rsid w:val="00CB395E"/>
    <w:rsid w:val="00CB3A8F"/>
    <w:rsid w:val="00CB412B"/>
    <w:rsid w:val="00CB4229"/>
    <w:rsid w:val="00CB43FE"/>
    <w:rsid w:val="00CB45F8"/>
    <w:rsid w:val="00CB4A05"/>
    <w:rsid w:val="00CB5131"/>
    <w:rsid w:val="00CB5179"/>
    <w:rsid w:val="00CB568D"/>
    <w:rsid w:val="00CB5968"/>
    <w:rsid w:val="00CB5B7B"/>
    <w:rsid w:val="00CB6870"/>
    <w:rsid w:val="00CB6AFC"/>
    <w:rsid w:val="00CB74C3"/>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38BA"/>
    <w:rsid w:val="00CC3CFB"/>
    <w:rsid w:val="00CC43B2"/>
    <w:rsid w:val="00CC4D9D"/>
    <w:rsid w:val="00CC54F6"/>
    <w:rsid w:val="00CC5A45"/>
    <w:rsid w:val="00CC5BE8"/>
    <w:rsid w:val="00CC60FD"/>
    <w:rsid w:val="00CC65DB"/>
    <w:rsid w:val="00CC673D"/>
    <w:rsid w:val="00CC67D4"/>
    <w:rsid w:val="00CC6C0F"/>
    <w:rsid w:val="00CC6E76"/>
    <w:rsid w:val="00CC731B"/>
    <w:rsid w:val="00CC7676"/>
    <w:rsid w:val="00CC7832"/>
    <w:rsid w:val="00CC7B75"/>
    <w:rsid w:val="00CC7BC7"/>
    <w:rsid w:val="00CC7E21"/>
    <w:rsid w:val="00CC7FEC"/>
    <w:rsid w:val="00CD02E6"/>
    <w:rsid w:val="00CD102F"/>
    <w:rsid w:val="00CD1112"/>
    <w:rsid w:val="00CD1A91"/>
    <w:rsid w:val="00CD1F29"/>
    <w:rsid w:val="00CD2023"/>
    <w:rsid w:val="00CD21CD"/>
    <w:rsid w:val="00CD2779"/>
    <w:rsid w:val="00CD2E4B"/>
    <w:rsid w:val="00CD3930"/>
    <w:rsid w:val="00CD3CE5"/>
    <w:rsid w:val="00CD3CEB"/>
    <w:rsid w:val="00CD420A"/>
    <w:rsid w:val="00CD42BB"/>
    <w:rsid w:val="00CD42D7"/>
    <w:rsid w:val="00CD490E"/>
    <w:rsid w:val="00CD4964"/>
    <w:rsid w:val="00CD5284"/>
    <w:rsid w:val="00CD5585"/>
    <w:rsid w:val="00CD5946"/>
    <w:rsid w:val="00CD5982"/>
    <w:rsid w:val="00CD5BD2"/>
    <w:rsid w:val="00CD6279"/>
    <w:rsid w:val="00CD63DA"/>
    <w:rsid w:val="00CD6A39"/>
    <w:rsid w:val="00CD6B96"/>
    <w:rsid w:val="00CD6CA0"/>
    <w:rsid w:val="00CD7156"/>
    <w:rsid w:val="00CD71C6"/>
    <w:rsid w:val="00CE035E"/>
    <w:rsid w:val="00CE0C01"/>
    <w:rsid w:val="00CE0F1A"/>
    <w:rsid w:val="00CE1106"/>
    <w:rsid w:val="00CE1328"/>
    <w:rsid w:val="00CE1BBC"/>
    <w:rsid w:val="00CE1CBE"/>
    <w:rsid w:val="00CE1D3C"/>
    <w:rsid w:val="00CE1F5A"/>
    <w:rsid w:val="00CE209D"/>
    <w:rsid w:val="00CE272F"/>
    <w:rsid w:val="00CE277A"/>
    <w:rsid w:val="00CE2D7F"/>
    <w:rsid w:val="00CE3400"/>
    <w:rsid w:val="00CE38F8"/>
    <w:rsid w:val="00CE3C63"/>
    <w:rsid w:val="00CE4184"/>
    <w:rsid w:val="00CE44DC"/>
    <w:rsid w:val="00CE453E"/>
    <w:rsid w:val="00CE4A76"/>
    <w:rsid w:val="00CE4A97"/>
    <w:rsid w:val="00CE57D6"/>
    <w:rsid w:val="00CE5F7A"/>
    <w:rsid w:val="00CE61A8"/>
    <w:rsid w:val="00CE6E54"/>
    <w:rsid w:val="00CE6F2A"/>
    <w:rsid w:val="00CE713D"/>
    <w:rsid w:val="00CE7BD0"/>
    <w:rsid w:val="00CE7E48"/>
    <w:rsid w:val="00CE7EDB"/>
    <w:rsid w:val="00CF0247"/>
    <w:rsid w:val="00CF02A5"/>
    <w:rsid w:val="00CF036F"/>
    <w:rsid w:val="00CF063E"/>
    <w:rsid w:val="00CF065E"/>
    <w:rsid w:val="00CF12E0"/>
    <w:rsid w:val="00CF19B4"/>
    <w:rsid w:val="00CF1F26"/>
    <w:rsid w:val="00CF1F40"/>
    <w:rsid w:val="00CF2628"/>
    <w:rsid w:val="00CF26A1"/>
    <w:rsid w:val="00CF2886"/>
    <w:rsid w:val="00CF2ABF"/>
    <w:rsid w:val="00CF2EBB"/>
    <w:rsid w:val="00CF3444"/>
    <w:rsid w:val="00CF3659"/>
    <w:rsid w:val="00CF3F6E"/>
    <w:rsid w:val="00CF4A0F"/>
    <w:rsid w:val="00CF4C20"/>
    <w:rsid w:val="00CF5159"/>
    <w:rsid w:val="00CF57B2"/>
    <w:rsid w:val="00CF5C7A"/>
    <w:rsid w:val="00CF603F"/>
    <w:rsid w:val="00CF67DF"/>
    <w:rsid w:val="00CF68B1"/>
    <w:rsid w:val="00CF6922"/>
    <w:rsid w:val="00CF6C84"/>
    <w:rsid w:val="00CF6D76"/>
    <w:rsid w:val="00CF73A4"/>
    <w:rsid w:val="00CF7747"/>
    <w:rsid w:val="00CF7A36"/>
    <w:rsid w:val="00CF7FDC"/>
    <w:rsid w:val="00D00689"/>
    <w:rsid w:val="00D00C59"/>
    <w:rsid w:val="00D0103D"/>
    <w:rsid w:val="00D0138C"/>
    <w:rsid w:val="00D01545"/>
    <w:rsid w:val="00D01727"/>
    <w:rsid w:val="00D01806"/>
    <w:rsid w:val="00D01835"/>
    <w:rsid w:val="00D018FD"/>
    <w:rsid w:val="00D01B4F"/>
    <w:rsid w:val="00D02183"/>
    <w:rsid w:val="00D02410"/>
    <w:rsid w:val="00D026E7"/>
    <w:rsid w:val="00D0293F"/>
    <w:rsid w:val="00D02A71"/>
    <w:rsid w:val="00D02ECE"/>
    <w:rsid w:val="00D02F06"/>
    <w:rsid w:val="00D030D5"/>
    <w:rsid w:val="00D033CA"/>
    <w:rsid w:val="00D039FC"/>
    <w:rsid w:val="00D03D23"/>
    <w:rsid w:val="00D03DEF"/>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DA0"/>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2BC8"/>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C4"/>
    <w:rsid w:val="00D16DEC"/>
    <w:rsid w:val="00D16E03"/>
    <w:rsid w:val="00D1715D"/>
    <w:rsid w:val="00D175A9"/>
    <w:rsid w:val="00D176CE"/>
    <w:rsid w:val="00D17F9A"/>
    <w:rsid w:val="00D2011A"/>
    <w:rsid w:val="00D202E5"/>
    <w:rsid w:val="00D2073F"/>
    <w:rsid w:val="00D20BB8"/>
    <w:rsid w:val="00D214E7"/>
    <w:rsid w:val="00D21A88"/>
    <w:rsid w:val="00D21CA0"/>
    <w:rsid w:val="00D21CD3"/>
    <w:rsid w:val="00D21E8A"/>
    <w:rsid w:val="00D2267C"/>
    <w:rsid w:val="00D22895"/>
    <w:rsid w:val="00D23005"/>
    <w:rsid w:val="00D2333E"/>
    <w:rsid w:val="00D23D0E"/>
    <w:rsid w:val="00D249D8"/>
    <w:rsid w:val="00D24D9F"/>
    <w:rsid w:val="00D24E99"/>
    <w:rsid w:val="00D25604"/>
    <w:rsid w:val="00D25B8C"/>
    <w:rsid w:val="00D26691"/>
    <w:rsid w:val="00D26FC2"/>
    <w:rsid w:val="00D270B3"/>
    <w:rsid w:val="00D27135"/>
    <w:rsid w:val="00D2725B"/>
    <w:rsid w:val="00D30DFC"/>
    <w:rsid w:val="00D312EE"/>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6D9A"/>
    <w:rsid w:val="00D370E5"/>
    <w:rsid w:val="00D37164"/>
    <w:rsid w:val="00D37659"/>
    <w:rsid w:val="00D37783"/>
    <w:rsid w:val="00D37D9C"/>
    <w:rsid w:val="00D37E9E"/>
    <w:rsid w:val="00D40641"/>
    <w:rsid w:val="00D40820"/>
    <w:rsid w:val="00D40DB3"/>
    <w:rsid w:val="00D40DF5"/>
    <w:rsid w:val="00D41403"/>
    <w:rsid w:val="00D41678"/>
    <w:rsid w:val="00D4189F"/>
    <w:rsid w:val="00D41FB8"/>
    <w:rsid w:val="00D42003"/>
    <w:rsid w:val="00D42E52"/>
    <w:rsid w:val="00D43AC8"/>
    <w:rsid w:val="00D43C10"/>
    <w:rsid w:val="00D43D05"/>
    <w:rsid w:val="00D44334"/>
    <w:rsid w:val="00D4447C"/>
    <w:rsid w:val="00D44859"/>
    <w:rsid w:val="00D44C91"/>
    <w:rsid w:val="00D44FFA"/>
    <w:rsid w:val="00D456E2"/>
    <w:rsid w:val="00D45A41"/>
    <w:rsid w:val="00D45ADC"/>
    <w:rsid w:val="00D460F1"/>
    <w:rsid w:val="00D46251"/>
    <w:rsid w:val="00D468F2"/>
    <w:rsid w:val="00D472AF"/>
    <w:rsid w:val="00D4761C"/>
    <w:rsid w:val="00D47B37"/>
    <w:rsid w:val="00D47C8E"/>
    <w:rsid w:val="00D47FF7"/>
    <w:rsid w:val="00D500BD"/>
    <w:rsid w:val="00D503C0"/>
    <w:rsid w:val="00D50917"/>
    <w:rsid w:val="00D51001"/>
    <w:rsid w:val="00D5162C"/>
    <w:rsid w:val="00D51668"/>
    <w:rsid w:val="00D519BB"/>
    <w:rsid w:val="00D51A80"/>
    <w:rsid w:val="00D51DD0"/>
    <w:rsid w:val="00D5273C"/>
    <w:rsid w:val="00D52B4E"/>
    <w:rsid w:val="00D532EB"/>
    <w:rsid w:val="00D53636"/>
    <w:rsid w:val="00D536EF"/>
    <w:rsid w:val="00D538D4"/>
    <w:rsid w:val="00D538D8"/>
    <w:rsid w:val="00D54DBF"/>
    <w:rsid w:val="00D5556B"/>
    <w:rsid w:val="00D55628"/>
    <w:rsid w:val="00D55663"/>
    <w:rsid w:val="00D5594A"/>
    <w:rsid w:val="00D56808"/>
    <w:rsid w:val="00D56812"/>
    <w:rsid w:val="00D57193"/>
    <w:rsid w:val="00D573B4"/>
    <w:rsid w:val="00D5745E"/>
    <w:rsid w:val="00D57B31"/>
    <w:rsid w:val="00D60069"/>
    <w:rsid w:val="00D60692"/>
    <w:rsid w:val="00D6071B"/>
    <w:rsid w:val="00D607FB"/>
    <w:rsid w:val="00D60FA5"/>
    <w:rsid w:val="00D610F3"/>
    <w:rsid w:val="00D6110B"/>
    <w:rsid w:val="00D61148"/>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835"/>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24"/>
    <w:rsid w:val="00D72D57"/>
    <w:rsid w:val="00D72FDD"/>
    <w:rsid w:val="00D7356A"/>
    <w:rsid w:val="00D73B6C"/>
    <w:rsid w:val="00D73C62"/>
    <w:rsid w:val="00D73E90"/>
    <w:rsid w:val="00D747A7"/>
    <w:rsid w:val="00D7587C"/>
    <w:rsid w:val="00D7591E"/>
    <w:rsid w:val="00D75FF5"/>
    <w:rsid w:val="00D7646C"/>
    <w:rsid w:val="00D765B1"/>
    <w:rsid w:val="00D76EF0"/>
    <w:rsid w:val="00D77369"/>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3DC"/>
    <w:rsid w:val="00D835C6"/>
    <w:rsid w:val="00D835CD"/>
    <w:rsid w:val="00D83BD4"/>
    <w:rsid w:val="00D83BFB"/>
    <w:rsid w:val="00D83E05"/>
    <w:rsid w:val="00D841D6"/>
    <w:rsid w:val="00D84B24"/>
    <w:rsid w:val="00D84D6E"/>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87EC5"/>
    <w:rsid w:val="00D9006A"/>
    <w:rsid w:val="00D901A5"/>
    <w:rsid w:val="00D901FD"/>
    <w:rsid w:val="00D902A0"/>
    <w:rsid w:val="00D902DD"/>
    <w:rsid w:val="00D9044A"/>
    <w:rsid w:val="00D904EC"/>
    <w:rsid w:val="00D907D7"/>
    <w:rsid w:val="00D90B23"/>
    <w:rsid w:val="00D90BFB"/>
    <w:rsid w:val="00D910FE"/>
    <w:rsid w:val="00D9150D"/>
    <w:rsid w:val="00D91CEB"/>
    <w:rsid w:val="00D91F7E"/>
    <w:rsid w:val="00D9209C"/>
    <w:rsid w:val="00D920D6"/>
    <w:rsid w:val="00D921BE"/>
    <w:rsid w:val="00D92719"/>
    <w:rsid w:val="00D92B1C"/>
    <w:rsid w:val="00D92CA8"/>
    <w:rsid w:val="00D92E4C"/>
    <w:rsid w:val="00D931C3"/>
    <w:rsid w:val="00D93E1C"/>
    <w:rsid w:val="00D943AD"/>
    <w:rsid w:val="00D94F7E"/>
    <w:rsid w:val="00D9517F"/>
    <w:rsid w:val="00D95B90"/>
    <w:rsid w:val="00D972DF"/>
    <w:rsid w:val="00D9746A"/>
    <w:rsid w:val="00D97B01"/>
    <w:rsid w:val="00D97C41"/>
    <w:rsid w:val="00DA0680"/>
    <w:rsid w:val="00DA09FE"/>
    <w:rsid w:val="00DA0D82"/>
    <w:rsid w:val="00DA0F6A"/>
    <w:rsid w:val="00DA14FC"/>
    <w:rsid w:val="00DA1542"/>
    <w:rsid w:val="00DA172A"/>
    <w:rsid w:val="00DA1753"/>
    <w:rsid w:val="00DA1F6B"/>
    <w:rsid w:val="00DA1F8E"/>
    <w:rsid w:val="00DA2779"/>
    <w:rsid w:val="00DA2A2F"/>
    <w:rsid w:val="00DA2BA1"/>
    <w:rsid w:val="00DA332F"/>
    <w:rsid w:val="00DA383F"/>
    <w:rsid w:val="00DA41DF"/>
    <w:rsid w:val="00DA42A8"/>
    <w:rsid w:val="00DA49C5"/>
    <w:rsid w:val="00DA4A20"/>
    <w:rsid w:val="00DA4AFF"/>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0B"/>
    <w:rsid w:val="00DB79E5"/>
    <w:rsid w:val="00DB7B81"/>
    <w:rsid w:val="00DB7BC4"/>
    <w:rsid w:val="00DB7BF6"/>
    <w:rsid w:val="00DC02B2"/>
    <w:rsid w:val="00DC04E1"/>
    <w:rsid w:val="00DC12E8"/>
    <w:rsid w:val="00DC1A8B"/>
    <w:rsid w:val="00DC1D59"/>
    <w:rsid w:val="00DC206C"/>
    <w:rsid w:val="00DC228D"/>
    <w:rsid w:val="00DC2482"/>
    <w:rsid w:val="00DC2724"/>
    <w:rsid w:val="00DC2D5C"/>
    <w:rsid w:val="00DC2F5F"/>
    <w:rsid w:val="00DC2F74"/>
    <w:rsid w:val="00DC3078"/>
    <w:rsid w:val="00DC3086"/>
    <w:rsid w:val="00DC34EA"/>
    <w:rsid w:val="00DC37BD"/>
    <w:rsid w:val="00DC3889"/>
    <w:rsid w:val="00DC3AEA"/>
    <w:rsid w:val="00DC3C99"/>
    <w:rsid w:val="00DC3DF0"/>
    <w:rsid w:val="00DC4118"/>
    <w:rsid w:val="00DC42AF"/>
    <w:rsid w:val="00DC4361"/>
    <w:rsid w:val="00DC455B"/>
    <w:rsid w:val="00DC4B81"/>
    <w:rsid w:val="00DC4B93"/>
    <w:rsid w:val="00DC4F65"/>
    <w:rsid w:val="00DC5CBC"/>
    <w:rsid w:val="00DC5F11"/>
    <w:rsid w:val="00DC5FAE"/>
    <w:rsid w:val="00DC62BC"/>
    <w:rsid w:val="00DC6901"/>
    <w:rsid w:val="00DC6A43"/>
    <w:rsid w:val="00DC6BD0"/>
    <w:rsid w:val="00DC6C10"/>
    <w:rsid w:val="00DC71F7"/>
    <w:rsid w:val="00DC7231"/>
    <w:rsid w:val="00DC787B"/>
    <w:rsid w:val="00DC78B2"/>
    <w:rsid w:val="00DD008B"/>
    <w:rsid w:val="00DD0171"/>
    <w:rsid w:val="00DD0649"/>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6DD"/>
    <w:rsid w:val="00DD47D8"/>
    <w:rsid w:val="00DD482D"/>
    <w:rsid w:val="00DD54FD"/>
    <w:rsid w:val="00DD5A6E"/>
    <w:rsid w:val="00DD5C06"/>
    <w:rsid w:val="00DD5D1D"/>
    <w:rsid w:val="00DD5D32"/>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95"/>
    <w:rsid w:val="00DE32BD"/>
    <w:rsid w:val="00DE4C6A"/>
    <w:rsid w:val="00DE4F04"/>
    <w:rsid w:val="00DE522B"/>
    <w:rsid w:val="00DE59E7"/>
    <w:rsid w:val="00DE5C22"/>
    <w:rsid w:val="00DE5C5D"/>
    <w:rsid w:val="00DE67EE"/>
    <w:rsid w:val="00DE710A"/>
    <w:rsid w:val="00DE79CA"/>
    <w:rsid w:val="00DE7F6D"/>
    <w:rsid w:val="00DF04F9"/>
    <w:rsid w:val="00DF0B12"/>
    <w:rsid w:val="00DF0C0A"/>
    <w:rsid w:val="00DF11CA"/>
    <w:rsid w:val="00DF1784"/>
    <w:rsid w:val="00DF1986"/>
    <w:rsid w:val="00DF19FE"/>
    <w:rsid w:val="00DF2132"/>
    <w:rsid w:val="00DF2161"/>
    <w:rsid w:val="00DF21D2"/>
    <w:rsid w:val="00DF2488"/>
    <w:rsid w:val="00DF254F"/>
    <w:rsid w:val="00DF26F1"/>
    <w:rsid w:val="00DF27D5"/>
    <w:rsid w:val="00DF2866"/>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E00725"/>
    <w:rsid w:val="00E008B2"/>
    <w:rsid w:val="00E00B08"/>
    <w:rsid w:val="00E00D33"/>
    <w:rsid w:val="00E011D4"/>
    <w:rsid w:val="00E01AA8"/>
    <w:rsid w:val="00E02965"/>
    <w:rsid w:val="00E03055"/>
    <w:rsid w:val="00E03063"/>
    <w:rsid w:val="00E03599"/>
    <w:rsid w:val="00E03B69"/>
    <w:rsid w:val="00E03EA3"/>
    <w:rsid w:val="00E03EE7"/>
    <w:rsid w:val="00E0438E"/>
    <w:rsid w:val="00E04631"/>
    <w:rsid w:val="00E04FDF"/>
    <w:rsid w:val="00E05618"/>
    <w:rsid w:val="00E05786"/>
    <w:rsid w:val="00E05941"/>
    <w:rsid w:val="00E05EB7"/>
    <w:rsid w:val="00E0650D"/>
    <w:rsid w:val="00E06B90"/>
    <w:rsid w:val="00E06C46"/>
    <w:rsid w:val="00E06E11"/>
    <w:rsid w:val="00E0707C"/>
    <w:rsid w:val="00E07792"/>
    <w:rsid w:val="00E0783E"/>
    <w:rsid w:val="00E07915"/>
    <w:rsid w:val="00E10607"/>
    <w:rsid w:val="00E10B17"/>
    <w:rsid w:val="00E10B2C"/>
    <w:rsid w:val="00E10F3E"/>
    <w:rsid w:val="00E1127C"/>
    <w:rsid w:val="00E112CB"/>
    <w:rsid w:val="00E11351"/>
    <w:rsid w:val="00E1198F"/>
    <w:rsid w:val="00E11BCD"/>
    <w:rsid w:val="00E11F35"/>
    <w:rsid w:val="00E12115"/>
    <w:rsid w:val="00E122D6"/>
    <w:rsid w:val="00E12340"/>
    <w:rsid w:val="00E1279C"/>
    <w:rsid w:val="00E12D3A"/>
    <w:rsid w:val="00E12E8A"/>
    <w:rsid w:val="00E132A2"/>
    <w:rsid w:val="00E135E3"/>
    <w:rsid w:val="00E140DB"/>
    <w:rsid w:val="00E14410"/>
    <w:rsid w:val="00E1547E"/>
    <w:rsid w:val="00E15743"/>
    <w:rsid w:val="00E15996"/>
    <w:rsid w:val="00E15A85"/>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129"/>
    <w:rsid w:val="00E23746"/>
    <w:rsid w:val="00E23BEA"/>
    <w:rsid w:val="00E24147"/>
    <w:rsid w:val="00E247B4"/>
    <w:rsid w:val="00E2492F"/>
    <w:rsid w:val="00E24F33"/>
    <w:rsid w:val="00E251A2"/>
    <w:rsid w:val="00E25286"/>
    <w:rsid w:val="00E254E5"/>
    <w:rsid w:val="00E254F5"/>
    <w:rsid w:val="00E25767"/>
    <w:rsid w:val="00E25896"/>
    <w:rsid w:val="00E25BCE"/>
    <w:rsid w:val="00E269D3"/>
    <w:rsid w:val="00E26A34"/>
    <w:rsid w:val="00E26E66"/>
    <w:rsid w:val="00E27A00"/>
    <w:rsid w:val="00E27A19"/>
    <w:rsid w:val="00E27CF0"/>
    <w:rsid w:val="00E27F2C"/>
    <w:rsid w:val="00E301D1"/>
    <w:rsid w:val="00E30EAD"/>
    <w:rsid w:val="00E30EE0"/>
    <w:rsid w:val="00E30F72"/>
    <w:rsid w:val="00E30FC3"/>
    <w:rsid w:val="00E31B8A"/>
    <w:rsid w:val="00E31E13"/>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B08"/>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BA3"/>
    <w:rsid w:val="00E42C94"/>
    <w:rsid w:val="00E43398"/>
    <w:rsid w:val="00E433BE"/>
    <w:rsid w:val="00E436CF"/>
    <w:rsid w:val="00E437BC"/>
    <w:rsid w:val="00E43977"/>
    <w:rsid w:val="00E43CD5"/>
    <w:rsid w:val="00E4465C"/>
    <w:rsid w:val="00E44A89"/>
    <w:rsid w:val="00E4522B"/>
    <w:rsid w:val="00E4591C"/>
    <w:rsid w:val="00E4630A"/>
    <w:rsid w:val="00E46901"/>
    <w:rsid w:val="00E469DD"/>
    <w:rsid w:val="00E46C23"/>
    <w:rsid w:val="00E473E7"/>
    <w:rsid w:val="00E476CE"/>
    <w:rsid w:val="00E47A98"/>
    <w:rsid w:val="00E47D1E"/>
    <w:rsid w:val="00E50111"/>
    <w:rsid w:val="00E50CB1"/>
    <w:rsid w:val="00E513DD"/>
    <w:rsid w:val="00E5145C"/>
    <w:rsid w:val="00E514AA"/>
    <w:rsid w:val="00E5164B"/>
    <w:rsid w:val="00E516F2"/>
    <w:rsid w:val="00E51954"/>
    <w:rsid w:val="00E52159"/>
    <w:rsid w:val="00E52360"/>
    <w:rsid w:val="00E52857"/>
    <w:rsid w:val="00E53360"/>
    <w:rsid w:val="00E5337E"/>
    <w:rsid w:val="00E5396F"/>
    <w:rsid w:val="00E53C6F"/>
    <w:rsid w:val="00E541DA"/>
    <w:rsid w:val="00E542B6"/>
    <w:rsid w:val="00E5491F"/>
    <w:rsid w:val="00E54971"/>
    <w:rsid w:val="00E549B0"/>
    <w:rsid w:val="00E54CA9"/>
    <w:rsid w:val="00E550C7"/>
    <w:rsid w:val="00E55516"/>
    <w:rsid w:val="00E55F48"/>
    <w:rsid w:val="00E562E6"/>
    <w:rsid w:val="00E56586"/>
    <w:rsid w:val="00E5662B"/>
    <w:rsid w:val="00E569B8"/>
    <w:rsid w:val="00E5721E"/>
    <w:rsid w:val="00E5734B"/>
    <w:rsid w:val="00E57739"/>
    <w:rsid w:val="00E578C7"/>
    <w:rsid w:val="00E57BBE"/>
    <w:rsid w:val="00E57DCD"/>
    <w:rsid w:val="00E605ED"/>
    <w:rsid w:val="00E60BE7"/>
    <w:rsid w:val="00E60DA7"/>
    <w:rsid w:val="00E60DE1"/>
    <w:rsid w:val="00E60DF1"/>
    <w:rsid w:val="00E61262"/>
    <w:rsid w:val="00E6130D"/>
    <w:rsid w:val="00E614CE"/>
    <w:rsid w:val="00E620C5"/>
    <w:rsid w:val="00E62139"/>
    <w:rsid w:val="00E6239D"/>
    <w:rsid w:val="00E626BE"/>
    <w:rsid w:val="00E62825"/>
    <w:rsid w:val="00E62D73"/>
    <w:rsid w:val="00E62E78"/>
    <w:rsid w:val="00E63879"/>
    <w:rsid w:val="00E63EF1"/>
    <w:rsid w:val="00E63F97"/>
    <w:rsid w:val="00E6422A"/>
    <w:rsid w:val="00E644BF"/>
    <w:rsid w:val="00E6468D"/>
    <w:rsid w:val="00E64788"/>
    <w:rsid w:val="00E64B70"/>
    <w:rsid w:val="00E6537D"/>
    <w:rsid w:val="00E65528"/>
    <w:rsid w:val="00E6553D"/>
    <w:rsid w:val="00E65A46"/>
    <w:rsid w:val="00E65E5B"/>
    <w:rsid w:val="00E65FE0"/>
    <w:rsid w:val="00E66042"/>
    <w:rsid w:val="00E6675C"/>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55B"/>
    <w:rsid w:val="00E807E2"/>
    <w:rsid w:val="00E816AF"/>
    <w:rsid w:val="00E81C5F"/>
    <w:rsid w:val="00E81D89"/>
    <w:rsid w:val="00E81E6A"/>
    <w:rsid w:val="00E8224D"/>
    <w:rsid w:val="00E825EC"/>
    <w:rsid w:val="00E829ED"/>
    <w:rsid w:val="00E82B4E"/>
    <w:rsid w:val="00E83286"/>
    <w:rsid w:val="00E8372C"/>
    <w:rsid w:val="00E83A82"/>
    <w:rsid w:val="00E83CF0"/>
    <w:rsid w:val="00E83EBA"/>
    <w:rsid w:val="00E84126"/>
    <w:rsid w:val="00E84532"/>
    <w:rsid w:val="00E84542"/>
    <w:rsid w:val="00E84621"/>
    <w:rsid w:val="00E846AF"/>
    <w:rsid w:val="00E8531E"/>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5CD"/>
    <w:rsid w:val="00E9176C"/>
    <w:rsid w:val="00E92BD6"/>
    <w:rsid w:val="00E92DEA"/>
    <w:rsid w:val="00E93029"/>
    <w:rsid w:val="00E9381A"/>
    <w:rsid w:val="00E93D98"/>
    <w:rsid w:val="00E9404C"/>
    <w:rsid w:val="00E95021"/>
    <w:rsid w:val="00E95025"/>
    <w:rsid w:val="00E95227"/>
    <w:rsid w:val="00E95576"/>
    <w:rsid w:val="00E958A6"/>
    <w:rsid w:val="00E95AB0"/>
    <w:rsid w:val="00E9636B"/>
    <w:rsid w:val="00E96576"/>
    <w:rsid w:val="00E96A66"/>
    <w:rsid w:val="00E96D09"/>
    <w:rsid w:val="00E96F52"/>
    <w:rsid w:val="00E96FED"/>
    <w:rsid w:val="00E97182"/>
    <w:rsid w:val="00E97776"/>
    <w:rsid w:val="00E979FE"/>
    <w:rsid w:val="00E97C8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C4"/>
    <w:rsid w:val="00EB38F4"/>
    <w:rsid w:val="00EB3C9C"/>
    <w:rsid w:val="00EB3DBF"/>
    <w:rsid w:val="00EB3EB1"/>
    <w:rsid w:val="00EB3F8C"/>
    <w:rsid w:val="00EB4036"/>
    <w:rsid w:val="00EB4441"/>
    <w:rsid w:val="00EB4B1A"/>
    <w:rsid w:val="00EB50BA"/>
    <w:rsid w:val="00EB52AF"/>
    <w:rsid w:val="00EB5537"/>
    <w:rsid w:val="00EB5940"/>
    <w:rsid w:val="00EB5F11"/>
    <w:rsid w:val="00EB6197"/>
    <w:rsid w:val="00EB61ED"/>
    <w:rsid w:val="00EB65AC"/>
    <w:rsid w:val="00EB6BC8"/>
    <w:rsid w:val="00EB74D6"/>
    <w:rsid w:val="00EB7608"/>
    <w:rsid w:val="00EB760C"/>
    <w:rsid w:val="00EC0282"/>
    <w:rsid w:val="00EC07D1"/>
    <w:rsid w:val="00EC08F4"/>
    <w:rsid w:val="00EC0A69"/>
    <w:rsid w:val="00EC0D4A"/>
    <w:rsid w:val="00EC1879"/>
    <w:rsid w:val="00EC1A00"/>
    <w:rsid w:val="00EC1C96"/>
    <w:rsid w:val="00EC2580"/>
    <w:rsid w:val="00EC25A9"/>
    <w:rsid w:val="00EC2D83"/>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69F"/>
    <w:rsid w:val="00EC686D"/>
    <w:rsid w:val="00EC6AA7"/>
    <w:rsid w:val="00EC6B9F"/>
    <w:rsid w:val="00EC6DEB"/>
    <w:rsid w:val="00EC7597"/>
    <w:rsid w:val="00EC77BC"/>
    <w:rsid w:val="00EC7833"/>
    <w:rsid w:val="00EC7A43"/>
    <w:rsid w:val="00EC7AAB"/>
    <w:rsid w:val="00ED00CE"/>
    <w:rsid w:val="00ED09D9"/>
    <w:rsid w:val="00ED0C6B"/>
    <w:rsid w:val="00ED0EAE"/>
    <w:rsid w:val="00ED0F86"/>
    <w:rsid w:val="00ED1197"/>
    <w:rsid w:val="00ED12C1"/>
    <w:rsid w:val="00ED1FE7"/>
    <w:rsid w:val="00ED23A9"/>
    <w:rsid w:val="00ED23BA"/>
    <w:rsid w:val="00ED2657"/>
    <w:rsid w:val="00ED2A41"/>
    <w:rsid w:val="00ED2EB8"/>
    <w:rsid w:val="00ED34F6"/>
    <w:rsid w:val="00ED35C0"/>
    <w:rsid w:val="00ED3758"/>
    <w:rsid w:val="00ED3911"/>
    <w:rsid w:val="00ED3DA0"/>
    <w:rsid w:val="00ED3FC6"/>
    <w:rsid w:val="00ED42F0"/>
    <w:rsid w:val="00ED477D"/>
    <w:rsid w:val="00ED47B6"/>
    <w:rsid w:val="00ED4E4B"/>
    <w:rsid w:val="00ED5115"/>
    <w:rsid w:val="00ED5179"/>
    <w:rsid w:val="00ED555E"/>
    <w:rsid w:val="00ED5589"/>
    <w:rsid w:val="00ED5594"/>
    <w:rsid w:val="00ED57CE"/>
    <w:rsid w:val="00ED5887"/>
    <w:rsid w:val="00ED5C19"/>
    <w:rsid w:val="00ED5C71"/>
    <w:rsid w:val="00ED5E4E"/>
    <w:rsid w:val="00ED5F50"/>
    <w:rsid w:val="00ED607E"/>
    <w:rsid w:val="00ED6202"/>
    <w:rsid w:val="00ED635F"/>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1AB1"/>
    <w:rsid w:val="00EE2153"/>
    <w:rsid w:val="00EE36B2"/>
    <w:rsid w:val="00EE3735"/>
    <w:rsid w:val="00EE3A69"/>
    <w:rsid w:val="00EE3D13"/>
    <w:rsid w:val="00EE3D35"/>
    <w:rsid w:val="00EE3EBB"/>
    <w:rsid w:val="00EE467D"/>
    <w:rsid w:val="00EE4997"/>
    <w:rsid w:val="00EE4AFC"/>
    <w:rsid w:val="00EE5D3F"/>
    <w:rsid w:val="00EE61AD"/>
    <w:rsid w:val="00EE6A67"/>
    <w:rsid w:val="00EE6E5F"/>
    <w:rsid w:val="00EE6EF4"/>
    <w:rsid w:val="00EE71E3"/>
    <w:rsid w:val="00EE782E"/>
    <w:rsid w:val="00EE78DF"/>
    <w:rsid w:val="00EE7946"/>
    <w:rsid w:val="00EE7CAB"/>
    <w:rsid w:val="00EF00BE"/>
    <w:rsid w:val="00EF092B"/>
    <w:rsid w:val="00EF0C8E"/>
    <w:rsid w:val="00EF0D1B"/>
    <w:rsid w:val="00EF0D5E"/>
    <w:rsid w:val="00EF0F35"/>
    <w:rsid w:val="00EF110A"/>
    <w:rsid w:val="00EF123C"/>
    <w:rsid w:val="00EF14F8"/>
    <w:rsid w:val="00EF1BF6"/>
    <w:rsid w:val="00EF202A"/>
    <w:rsid w:val="00EF3458"/>
    <w:rsid w:val="00EF3682"/>
    <w:rsid w:val="00EF373E"/>
    <w:rsid w:val="00EF3D3F"/>
    <w:rsid w:val="00EF3F56"/>
    <w:rsid w:val="00EF430B"/>
    <w:rsid w:val="00EF460B"/>
    <w:rsid w:val="00EF563F"/>
    <w:rsid w:val="00EF5823"/>
    <w:rsid w:val="00EF6341"/>
    <w:rsid w:val="00EF6562"/>
    <w:rsid w:val="00EF682B"/>
    <w:rsid w:val="00EF692B"/>
    <w:rsid w:val="00EF7369"/>
    <w:rsid w:val="00EF7A5F"/>
    <w:rsid w:val="00F004EB"/>
    <w:rsid w:val="00F00518"/>
    <w:rsid w:val="00F0072E"/>
    <w:rsid w:val="00F009B0"/>
    <w:rsid w:val="00F01211"/>
    <w:rsid w:val="00F016CC"/>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183"/>
    <w:rsid w:val="00F062B6"/>
    <w:rsid w:val="00F06508"/>
    <w:rsid w:val="00F065AE"/>
    <w:rsid w:val="00F0669A"/>
    <w:rsid w:val="00F068E6"/>
    <w:rsid w:val="00F07639"/>
    <w:rsid w:val="00F076EE"/>
    <w:rsid w:val="00F078A2"/>
    <w:rsid w:val="00F078CD"/>
    <w:rsid w:val="00F07A4A"/>
    <w:rsid w:val="00F07ADB"/>
    <w:rsid w:val="00F10954"/>
    <w:rsid w:val="00F10AF0"/>
    <w:rsid w:val="00F10C9A"/>
    <w:rsid w:val="00F11097"/>
    <w:rsid w:val="00F11189"/>
    <w:rsid w:val="00F112D0"/>
    <w:rsid w:val="00F11349"/>
    <w:rsid w:val="00F11738"/>
    <w:rsid w:val="00F11892"/>
    <w:rsid w:val="00F1192D"/>
    <w:rsid w:val="00F119F1"/>
    <w:rsid w:val="00F11CCD"/>
    <w:rsid w:val="00F124C4"/>
    <w:rsid w:val="00F125C2"/>
    <w:rsid w:val="00F128E3"/>
    <w:rsid w:val="00F12FC2"/>
    <w:rsid w:val="00F12FD7"/>
    <w:rsid w:val="00F12FE6"/>
    <w:rsid w:val="00F1306F"/>
    <w:rsid w:val="00F13416"/>
    <w:rsid w:val="00F13590"/>
    <w:rsid w:val="00F13B6C"/>
    <w:rsid w:val="00F13EF6"/>
    <w:rsid w:val="00F13F1F"/>
    <w:rsid w:val="00F14412"/>
    <w:rsid w:val="00F14445"/>
    <w:rsid w:val="00F1473E"/>
    <w:rsid w:val="00F15553"/>
    <w:rsid w:val="00F15559"/>
    <w:rsid w:val="00F159B8"/>
    <w:rsid w:val="00F15D5A"/>
    <w:rsid w:val="00F16146"/>
    <w:rsid w:val="00F16698"/>
    <w:rsid w:val="00F169D7"/>
    <w:rsid w:val="00F1756F"/>
    <w:rsid w:val="00F1779B"/>
    <w:rsid w:val="00F178BD"/>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60DD"/>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2D4"/>
    <w:rsid w:val="00F31A5B"/>
    <w:rsid w:val="00F31C91"/>
    <w:rsid w:val="00F31D19"/>
    <w:rsid w:val="00F3204F"/>
    <w:rsid w:val="00F32383"/>
    <w:rsid w:val="00F326FA"/>
    <w:rsid w:val="00F327AA"/>
    <w:rsid w:val="00F3304D"/>
    <w:rsid w:val="00F331B8"/>
    <w:rsid w:val="00F331DA"/>
    <w:rsid w:val="00F33227"/>
    <w:rsid w:val="00F3346C"/>
    <w:rsid w:val="00F33D77"/>
    <w:rsid w:val="00F33DEA"/>
    <w:rsid w:val="00F33E93"/>
    <w:rsid w:val="00F3465B"/>
    <w:rsid w:val="00F34A54"/>
    <w:rsid w:val="00F34EAC"/>
    <w:rsid w:val="00F3523F"/>
    <w:rsid w:val="00F35337"/>
    <w:rsid w:val="00F35840"/>
    <w:rsid w:val="00F3585E"/>
    <w:rsid w:val="00F35D9B"/>
    <w:rsid w:val="00F35FDF"/>
    <w:rsid w:val="00F368D7"/>
    <w:rsid w:val="00F36C78"/>
    <w:rsid w:val="00F375AE"/>
    <w:rsid w:val="00F37FEB"/>
    <w:rsid w:val="00F40403"/>
    <w:rsid w:val="00F40AB4"/>
    <w:rsid w:val="00F41112"/>
    <w:rsid w:val="00F411B4"/>
    <w:rsid w:val="00F41456"/>
    <w:rsid w:val="00F41594"/>
    <w:rsid w:val="00F4185B"/>
    <w:rsid w:val="00F418D3"/>
    <w:rsid w:val="00F4204E"/>
    <w:rsid w:val="00F42107"/>
    <w:rsid w:val="00F42A49"/>
    <w:rsid w:val="00F42A7A"/>
    <w:rsid w:val="00F42EFD"/>
    <w:rsid w:val="00F43039"/>
    <w:rsid w:val="00F43E1D"/>
    <w:rsid w:val="00F43FFD"/>
    <w:rsid w:val="00F440C9"/>
    <w:rsid w:val="00F440EE"/>
    <w:rsid w:val="00F44818"/>
    <w:rsid w:val="00F451F3"/>
    <w:rsid w:val="00F4541A"/>
    <w:rsid w:val="00F45C9E"/>
    <w:rsid w:val="00F45CA1"/>
    <w:rsid w:val="00F46234"/>
    <w:rsid w:val="00F46526"/>
    <w:rsid w:val="00F47012"/>
    <w:rsid w:val="00F47307"/>
    <w:rsid w:val="00F4763B"/>
    <w:rsid w:val="00F4798E"/>
    <w:rsid w:val="00F47BB9"/>
    <w:rsid w:val="00F47E7E"/>
    <w:rsid w:val="00F501F3"/>
    <w:rsid w:val="00F5023D"/>
    <w:rsid w:val="00F50C6C"/>
    <w:rsid w:val="00F50E3E"/>
    <w:rsid w:val="00F50F92"/>
    <w:rsid w:val="00F51056"/>
    <w:rsid w:val="00F51676"/>
    <w:rsid w:val="00F52634"/>
    <w:rsid w:val="00F52A74"/>
    <w:rsid w:val="00F52E42"/>
    <w:rsid w:val="00F531E0"/>
    <w:rsid w:val="00F534CD"/>
    <w:rsid w:val="00F534E4"/>
    <w:rsid w:val="00F536DF"/>
    <w:rsid w:val="00F5370B"/>
    <w:rsid w:val="00F53818"/>
    <w:rsid w:val="00F538E5"/>
    <w:rsid w:val="00F53D55"/>
    <w:rsid w:val="00F53F43"/>
    <w:rsid w:val="00F54144"/>
    <w:rsid w:val="00F54320"/>
    <w:rsid w:val="00F546D3"/>
    <w:rsid w:val="00F54ACF"/>
    <w:rsid w:val="00F54D7B"/>
    <w:rsid w:val="00F55384"/>
    <w:rsid w:val="00F5592B"/>
    <w:rsid w:val="00F55E20"/>
    <w:rsid w:val="00F560C2"/>
    <w:rsid w:val="00F560F9"/>
    <w:rsid w:val="00F56360"/>
    <w:rsid w:val="00F564D9"/>
    <w:rsid w:val="00F568C1"/>
    <w:rsid w:val="00F569C8"/>
    <w:rsid w:val="00F56C33"/>
    <w:rsid w:val="00F56DE0"/>
    <w:rsid w:val="00F56EB6"/>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AC8"/>
    <w:rsid w:val="00F64D45"/>
    <w:rsid w:val="00F64D52"/>
    <w:rsid w:val="00F64F51"/>
    <w:rsid w:val="00F65071"/>
    <w:rsid w:val="00F65182"/>
    <w:rsid w:val="00F652DA"/>
    <w:rsid w:val="00F65345"/>
    <w:rsid w:val="00F65442"/>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1149"/>
    <w:rsid w:val="00F7215C"/>
    <w:rsid w:val="00F72873"/>
    <w:rsid w:val="00F72A89"/>
    <w:rsid w:val="00F72CD7"/>
    <w:rsid w:val="00F72DC1"/>
    <w:rsid w:val="00F731FF"/>
    <w:rsid w:val="00F733F4"/>
    <w:rsid w:val="00F73B13"/>
    <w:rsid w:val="00F73E79"/>
    <w:rsid w:val="00F73F66"/>
    <w:rsid w:val="00F7456A"/>
    <w:rsid w:val="00F74CA7"/>
    <w:rsid w:val="00F74D16"/>
    <w:rsid w:val="00F74E3B"/>
    <w:rsid w:val="00F751BE"/>
    <w:rsid w:val="00F75210"/>
    <w:rsid w:val="00F75223"/>
    <w:rsid w:val="00F75E2C"/>
    <w:rsid w:val="00F760EE"/>
    <w:rsid w:val="00F76223"/>
    <w:rsid w:val="00F76B07"/>
    <w:rsid w:val="00F77161"/>
    <w:rsid w:val="00F77596"/>
    <w:rsid w:val="00F7763B"/>
    <w:rsid w:val="00F77896"/>
    <w:rsid w:val="00F77BB3"/>
    <w:rsid w:val="00F77E65"/>
    <w:rsid w:val="00F77EEE"/>
    <w:rsid w:val="00F800B0"/>
    <w:rsid w:val="00F80204"/>
    <w:rsid w:val="00F8020E"/>
    <w:rsid w:val="00F80770"/>
    <w:rsid w:val="00F8097E"/>
    <w:rsid w:val="00F8149A"/>
    <w:rsid w:val="00F816B7"/>
    <w:rsid w:val="00F8178C"/>
    <w:rsid w:val="00F81C1E"/>
    <w:rsid w:val="00F81E14"/>
    <w:rsid w:val="00F81FA0"/>
    <w:rsid w:val="00F8291D"/>
    <w:rsid w:val="00F83203"/>
    <w:rsid w:val="00F836D5"/>
    <w:rsid w:val="00F83F67"/>
    <w:rsid w:val="00F84461"/>
    <w:rsid w:val="00F849D3"/>
    <w:rsid w:val="00F85101"/>
    <w:rsid w:val="00F851C4"/>
    <w:rsid w:val="00F85475"/>
    <w:rsid w:val="00F858E0"/>
    <w:rsid w:val="00F864E7"/>
    <w:rsid w:val="00F8670F"/>
    <w:rsid w:val="00F86963"/>
    <w:rsid w:val="00F86D9B"/>
    <w:rsid w:val="00F87086"/>
    <w:rsid w:val="00F874E0"/>
    <w:rsid w:val="00F87E16"/>
    <w:rsid w:val="00F90134"/>
    <w:rsid w:val="00F907C7"/>
    <w:rsid w:val="00F90B1E"/>
    <w:rsid w:val="00F91057"/>
    <w:rsid w:val="00F9198D"/>
    <w:rsid w:val="00F91B15"/>
    <w:rsid w:val="00F91B7E"/>
    <w:rsid w:val="00F92016"/>
    <w:rsid w:val="00F925B4"/>
    <w:rsid w:val="00F925F6"/>
    <w:rsid w:val="00F93AA3"/>
    <w:rsid w:val="00F94191"/>
    <w:rsid w:val="00F9443B"/>
    <w:rsid w:val="00F94CA5"/>
    <w:rsid w:val="00F952C5"/>
    <w:rsid w:val="00F953FE"/>
    <w:rsid w:val="00F9678B"/>
    <w:rsid w:val="00F96AB2"/>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605"/>
    <w:rsid w:val="00FA4C7D"/>
    <w:rsid w:val="00FA4E97"/>
    <w:rsid w:val="00FA4ED6"/>
    <w:rsid w:val="00FA4FD7"/>
    <w:rsid w:val="00FA5750"/>
    <w:rsid w:val="00FA5874"/>
    <w:rsid w:val="00FA5A57"/>
    <w:rsid w:val="00FA6476"/>
    <w:rsid w:val="00FA6A95"/>
    <w:rsid w:val="00FA6E13"/>
    <w:rsid w:val="00FA70CC"/>
    <w:rsid w:val="00FA7277"/>
    <w:rsid w:val="00FA7316"/>
    <w:rsid w:val="00FA7339"/>
    <w:rsid w:val="00FA77D4"/>
    <w:rsid w:val="00FA791A"/>
    <w:rsid w:val="00FA798A"/>
    <w:rsid w:val="00FA7E20"/>
    <w:rsid w:val="00FB0FF2"/>
    <w:rsid w:val="00FB17AF"/>
    <w:rsid w:val="00FB18B5"/>
    <w:rsid w:val="00FB197F"/>
    <w:rsid w:val="00FB216D"/>
    <w:rsid w:val="00FB23DD"/>
    <w:rsid w:val="00FB2830"/>
    <w:rsid w:val="00FB2A97"/>
    <w:rsid w:val="00FB312F"/>
    <w:rsid w:val="00FB35C3"/>
    <w:rsid w:val="00FB409D"/>
    <w:rsid w:val="00FB4272"/>
    <w:rsid w:val="00FB546C"/>
    <w:rsid w:val="00FB580C"/>
    <w:rsid w:val="00FB584F"/>
    <w:rsid w:val="00FB5D61"/>
    <w:rsid w:val="00FB6343"/>
    <w:rsid w:val="00FB6A75"/>
    <w:rsid w:val="00FB6BF7"/>
    <w:rsid w:val="00FB746B"/>
    <w:rsid w:val="00FB74A0"/>
    <w:rsid w:val="00FB7646"/>
    <w:rsid w:val="00FB788A"/>
    <w:rsid w:val="00FB7D96"/>
    <w:rsid w:val="00FC0142"/>
    <w:rsid w:val="00FC03A1"/>
    <w:rsid w:val="00FC0623"/>
    <w:rsid w:val="00FC0916"/>
    <w:rsid w:val="00FC0B71"/>
    <w:rsid w:val="00FC0BDB"/>
    <w:rsid w:val="00FC1049"/>
    <w:rsid w:val="00FC1D06"/>
    <w:rsid w:val="00FC1F16"/>
    <w:rsid w:val="00FC1FB3"/>
    <w:rsid w:val="00FC247E"/>
    <w:rsid w:val="00FC2855"/>
    <w:rsid w:val="00FC2977"/>
    <w:rsid w:val="00FC317B"/>
    <w:rsid w:val="00FC3AF0"/>
    <w:rsid w:val="00FC3C61"/>
    <w:rsid w:val="00FC3C67"/>
    <w:rsid w:val="00FC3CCA"/>
    <w:rsid w:val="00FC42C3"/>
    <w:rsid w:val="00FC442D"/>
    <w:rsid w:val="00FC47DE"/>
    <w:rsid w:val="00FC48B4"/>
    <w:rsid w:val="00FC4A9E"/>
    <w:rsid w:val="00FC4DDB"/>
    <w:rsid w:val="00FC51A3"/>
    <w:rsid w:val="00FC5353"/>
    <w:rsid w:val="00FC539A"/>
    <w:rsid w:val="00FC5756"/>
    <w:rsid w:val="00FC5DF3"/>
    <w:rsid w:val="00FC5F6D"/>
    <w:rsid w:val="00FC6457"/>
    <w:rsid w:val="00FC66C1"/>
    <w:rsid w:val="00FC6703"/>
    <w:rsid w:val="00FC6BA8"/>
    <w:rsid w:val="00FC7248"/>
    <w:rsid w:val="00FC7915"/>
    <w:rsid w:val="00FD003B"/>
    <w:rsid w:val="00FD0F80"/>
    <w:rsid w:val="00FD1149"/>
    <w:rsid w:val="00FD19A1"/>
    <w:rsid w:val="00FD2043"/>
    <w:rsid w:val="00FD20F4"/>
    <w:rsid w:val="00FD245D"/>
    <w:rsid w:val="00FD296C"/>
    <w:rsid w:val="00FD315A"/>
    <w:rsid w:val="00FD31A5"/>
    <w:rsid w:val="00FD3281"/>
    <w:rsid w:val="00FD3406"/>
    <w:rsid w:val="00FD3499"/>
    <w:rsid w:val="00FD370A"/>
    <w:rsid w:val="00FD376D"/>
    <w:rsid w:val="00FD3BEE"/>
    <w:rsid w:val="00FD3D3D"/>
    <w:rsid w:val="00FD4795"/>
    <w:rsid w:val="00FD49B4"/>
    <w:rsid w:val="00FD4B84"/>
    <w:rsid w:val="00FD5F8B"/>
    <w:rsid w:val="00FD61E3"/>
    <w:rsid w:val="00FD6751"/>
    <w:rsid w:val="00FD6D64"/>
    <w:rsid w:val="00FD701C"/>
    <w:rsid w:val="00FD76D9"/>
    <w:rsid w:val="00FD783D"/>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8D5"/>
    <w:rsid w:val="00FE5A58"/>
    <w:rsid w:val="00FE5CAA"/>
    <w:rsid w:val="00FE6915"/>
    <w:rsid w:val="00FE6E29"/>
    <w:rsid w:val="00FE72AE"/>
    <w:rsid w:val="00FE7BC4"/>
    <w:rsid w:val="00FF0A09"/>
    <w:rsid w:val="00FF0B45"/>
    <w:rsid w:val="00FF0BE3"/>
    <w:rsid w:val="00FF0BF3"/>
    <w:rsid w:val="00FF11C6"/>
    <w:rsid w:val="00FF1384"/>
    <w:rsid w:val="00FF1B34"/>
    <w:rsid w:val="00FF2495"/>
    <w:rsid w:val="00FF2AC3"/>
    <w:rsid w:val="00FF2EC4"/>
    <w:rsid w:val="00FF3625"/>
    <w:rsid w:val="00FF36AA"/>
    <w:rsid w:val="00FF3D9F"/>
    <w:rsid w:val="00FF4055"/>
    <w:rsid w:val="00FF4786"/>
    <w:rsid w:val="00FF4978"/>
    <w:rsid w:val="00FF4BA5"/>
    <w:rsid w:val="00FF4D59"/>
    <w:rsid w:val="00FF5169"/>
    <w:rsid w:val="00FF5328"/>
    <w:rsid w:val="00FF5399"/>
    <w:rsid w:val="00FF58A7"/>
    <w:rsid w:val="00FF59E5"/>
    <w:rsid w:val="00FF6A50"/>
    <w:rsid w:val="00FF6D0F"/>
    <w:rsid w:val="00FF74EF"/>
    <w:rsid w:val="00FF75FD"/>
    <w:rsid w:val="00FF76E4"/>
    <w:rsid w:val="00FF77F8"/>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page" stroke="f">
      <v:stroke on="f"/>
      <o:colormru v:ext="edit" colors="white"/>
    </o:shapedefaults>
    <o:shapelayout v:ext="edit">
      <o:idmap v:ext="edit" data="1"/>
    </o:shapelayout>
  </w:shapeDefaults>
  <w:decimalSymbol w:val="."/>
  <w:listSeparator w:val=","/>
  <w14:docId w14:val="4933988B"/>
  <w15:docId w15:val="{3B3D0F4A-5EE0-4213-BA49-8D69FDAD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06CDD"/>
  </w:style>
  <w:style w:type="paragraph" w:styleId="Heading1">
    <w:name w:val="heading 1"/>
    <w:basedOn w:val="Normal"/>
    <w:next w:val="BodyText"/>
    <w:link w:val="Heading1Char"/>
    <w:qFormat/>
    <w:rsid w:val="00542B3F"/>
    <w:pPr>
      <w:keepNext/>
      <w:keepLines/>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542B3F"/>
    <w:pPr>
      <w:keepNext/>
      <w:keepLines/>
      <w:tabs>
        <w:tab w:val="left" w:pos="1418"/>
        <w:tab w:val="left" w:pos="1701"/>
        <w:tab w:val="left" w:pos="1985"/>
      </w:tabs>
      <w:spacing w:before="240" w:after="100" w:line="280" w:lineRule="exact"/>
      <w:outlineLvl w:val="1"/>
    </w:pPr>
    <w:rPr>
      <w:b/>
      <w:bCs/>
      <w:iCs/>
      <w:color w:val="B3272F" w:themeColor="text2"/>
      <w:kern w:val="20"/>
      <w:sz w:val="24"/>
      <w:szCs w:val="28"/>
    </w:rPr>
  </w:style>
  <w:style w:type="paragraph" w:styleId="Heading3">
    <w:name w:val="heading 3"/>
    <w:basedOn w:val="Normal"/>
    <w:next w:val="BodyText"/>
    <w:link w:val="Heading3Char"/>
    <w:qFormat/>
    <w:rsid w:val="00542B3F"/>
    <w:pPr>
      <w:keepNext/>
      <w:keepLines/>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DA2779"/>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DA2779"/>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rsid w:val="00E8055B"/>
    <w:pPr>
      <w:keepNext/>
      <w:keepLines/>
      <w:tabs>
        <w:tab w:val="left" w:pos="1559"/>
        <w:tab w:val="left" w:pos="1843"/>
        <w:tab w:val="left" w:pos="2126"/>
        <w:tab w:val="left" w:pos="2410"/>
      </w:tabs>
      <w:spacing w:before="24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61E6"/>
    <w:pPr>
      <w:spacing w:line="240" w:lineRule="auto"/>
    </w:pPr>
  </w:style>
  <w:style w:type="paragraph" w:styleId="Footer">
    <w:name w:val="footer"/>
    <w:basedOn w:val="Normal"/>
    <w:link w:val="FooterChar"/>
    <w:rsid w:val="00F83203"/>
    <w:pPr>
      <w:spacing w:line="200" w:lineRule="atLeast"/>
    </w:pPr>
    <w:rPr>
      <w:sz w:val="16"/>
    </w:rPr>
  </w:style>
  <w:style w:type="paragraph" w:customStyle="1" w:styleId="xDisclaimertext3">
    <w:name w:val="xDisclaimer text 3"/>
    <w:basedOn w:val="xDisclaimerText"/>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rsid w:val="00F83203"/>
    <w:pPr>
      <w:spacing w:line="200" w:lineRule="atLeast"/>
    </w:pPr>
    <w:rPr>
      <w:sz w:val="16"/>
    </w:rPr>
  </w:style>
  <w:style w:type="character" w:customStyle="1" w:styleId="FooterChar">
    <w:name w:val="Footer Char"/>
    <w:basedOn w:val="DefaultParagraphFont"/>
    <w:link w:val="Footer"/>
    <w:rsid w:val="00F83203"/>
    <w:rPr>
      <w:sz w:val="16"/>
    </w:rPr>
  </w:style>
  <w:style w:type="paragraph" w:customStyle="1" w:styleId="FooterOddPageNumber">
    <w:name w:val="Footer Odd Page Number"/>
    <w:basedOn w:val="FooterOdd"/>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4561E6"/>
    <w:rPr>
      <w:color w:val="auto"/>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aliases w:val="new legislation style,Body Text Char1 Char2,Body Text Char Char Char,Body Text Char Char Char Char Char1,new legislation style Char Char1 Char Char Char,Body Text Char2 Char Char Char Char Char,Body Text Char1 Char1 Char Char Char Char Char"/>
    <w:basedOn w:val="Normal"/>
    <w:link w:val="BodyTextChar"/>
    <w:qFormat/>
    <w:rsid w:val="0086233C"/>
    <w:pPr>
      <w:spacing w:before="60" w:after="120"/>
    </w:pPr>
    <w:rPr>
      <w:rFonts w:cs="Times New Roman"/>
      <w:lang w:eastAsia="en-US"/>
    </w:rPr>
  </w:style>
  <w:style w:type="character" w:customStyle="1" w:styleId="BodyTextChar">
    <w:name w:val="Body Text Char"/>
    <w:aliases w:val="new legislation style Char,Body Text Char1 Char2 Char,Body Text Char Char Char Char,Body Text Char Char Char Char Char1 Char,new legislation style Char Char1 Char Char Char Char,Body Text Char2 Char Char Char Char Char Char"/>
    <w:basedOn w:val="DefaultParagraphFont"/>
    <w:link w:val="BodyText"/>
    <w:rsid w:val="0086233C"/>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4D4063"/>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1748A0"/>
    <w:pPr>
      <w:numPr>
        <w:ilvl w:val="1"/>
      </w:numPr>
      <w:spacing w:line="400" w:lineRule="exact"/>
      <w:jc w:val="right"/>
    </w:pPr>
    <w:rPr>
      <w:rFonts w:asciiTheme="majorHAnsi" w:eastAsiaTheme="majorEastAsia" w:hAnsiTheme="majorHAnsi" w:cstheme="majorBidi"/>
      <w:iCs/>
      <w:color w:val="FFFFFF" w:themeColor="background1"/>
      <w:sz w:val="32"/>
      <w:szCs w:val="24"/>
    </w:rPr>
  </w:style>
  <w:style w:type="character" w:customStyle="1" w:styleId="SubtitleChar">
    <w:name w:val="Subtitle Char"/>
    <w:basedOn w:val="DefaultParagraphFont"/>
    <w:link w:val="Subtitle"/>
    <w:uiPriority w:val="99"/>
    <w:rsid w:val="001748A0"/>
    <w:rPr>
      <w:rFonts w:asciiTheme="majorHAnsi" w:eastAsiaTheme="majorEastAsia" w:hAnsiTheme="majorHAnsi" w:cstheme="majorBidi"/>
      <w:iCs/>
      <w:color w:val="FFFFFF" w:themeColor="background1"/>
      <w:sz w:val="32"/>
      <w:szCs w:val="24"/>
    </w:rPr>
  </w:style>
  <w:style w:type="paragraph" w:customStyle="1" w:styleId="TableTextLeft">
    <w:name w:val="Table Text Left"/>
    <w:basedOn w:val="Normal"/>
    <w:link w:val="TableTextLeftChar"/>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DA2779"/>
    <w:rPr>
      <w:rFonts w:asciiTheme="majorHAnsi" w:eastAsiaTheme="majorEastAsia" w:hAnsiTheme="majorHAnsi" w:cstheme="majorBidi"/>
      <w:b/>
      <w:bCs/>
      <w:i/>
      <w:iCs/>
      <w:color w:val="494847"/>
    </w:rPr>
  </w:style>
  <w:style w:type="paragraph" w:customStyle="1" w:styleId="xDisclaimerHeading">
    <w:name w:val="xDisclaimer Heading"/>
    <w:basedOn w:val="Normal"/>
    <w:rsid w:val="0086233C"/>
    <w:pPr>
      <w:spacing w:before="170" w:after="20" w:line="170" w:lineRule="atLeast"/>
    </w:pPr>
    <w:rPr>
      <w:b/>
      <w:sz w:val="16"/>
    </w:rPr>
  </w:style>
  <w:style w:type="paragraph" w:styleId="Title">
    <w:name w:val="Title"/>
    <w:basedOn w:val="Normal"/>
    <w:next w:val="Normal"/>
    <w:link w:val="TitleChar"/>
    <w:uiPriority w:val="99"/>
    <w:rsid w:val="002C2E8E"/>
    <w:pPr>
      <w:spacing w:after="360" w:line="600" w:lineRule="exact"/>
      <w:jc w:val="right"/>
    </w:pPr>
    <w:rPr>
      <w:rFonts w:asciiTheme="majorHAnsi" w:eastAsiaTheme="majorEastAsia" w:hAnsiTheme="majorHAnsi" w:cstheme="majorBidi"/>
      <w:b/>
      <w:color w:val="FFFFFF" w:themeColor="background1"/>
      <w:spacing w:val="-2"/>
      <w:sz w:val="54"/>
      <w:szCs w:val="52"/>
    </w:rPr>
  </w:style>
  <w:style w:type="character" w:customStyle="1" w:styleId="TitleChar">
    <w:name w:val="Title Char"/>
    <w:basedOn w:val="DefaultParagraphFont"/>
    <w:link w:val="Title"/>
    <w:uiPriority w:val="99"/>
    <w:rsid w:val="000758E3"/>
    <w:rPr>
      <w:rFonts w:asciiTheme="majorHAnsi" w:eastAsiaTheme="majorEastAsia" w:hAnsiTheme="majorHAnsi" w:cstheme="majorBidi"/>
      <w:b/>
      <w:color w:val="FFFFFF" w:themeColor="background1"/>
      <w:spacing w:val="-2"/>
      <w:sz w:val="54"/>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rsid w:val="003636EA"/>
    <w:pPr>
      <w:tabs>
        <w:tab w:val="right" w:leader="dot" w:pos="9582"/>
      </w:tabs>
      <w:spacing w:before="240" w:after="60"/>
      <w:ind w:right="851"/>
    </w:pPr>
    <w:rPr>
      <w:b/>
      <w:noProof/>
      <w:color w:val="B3272F" w:themeColor="text2"/>
      <w:sz w:val="24"/>
      <w:szCs w:val="24"/>
    </w:rPr>
  </w:style>
  <w:style w:type="paragraph" w:styleId="TOCHeading">
    <w:name w:val="TOC Heading"/>
    <w:basedOn w:val="Normal"/>
    <w:uiPriority w:val="99"/>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rsid w:val="00887CC1"/>
    <w:pPr>
      <w:tabs>
        <w:tab w:val="right" w:leader="dot" w:pos="9582"/>
      </w:tabs>
      <w:spacing w:before="120" w:after="60"/>
      <w:ind w:right="851"/>
    </w:pPr>
    <w:rPr>
      <w:b/>
      <w:noProof/>
      <w:szCs w:val="28"/>
    </w:rPr>
  </w:style>
  <w:style w:type="paragraph" w:styleId="TOC3">
    <w:name w:val="toc 3"/>
    <w:basedOn w:val="Normal"/>
    <w:next w:val="Normal"/>
    <w:uiPriority w:val="39"/>
    <w:rsid w:val="003636EA"/>
    <w:pPr>
      <w:tabs>
        <w:tab w:val="right" w:leader="dot" w:pos="9582"/>
      </w:tabs>
      <w:spacing w:before="60" w:after="60"/>
      <w:ind w:left="142" w:right="851"/>
    </w:pPr>
    <w:rPr>
      <w:rFonts w:eastAsiaTheme="minorEastAsia" w:cstheme="minorBidi"/>
      <w:b/>
      <w:noProof/>
      <w:color w:val="4F4E4E"/>
    </w:rPr>
  </w:style>
  <w:style w:type="paragraph" w:styleId="TOC4">
    <w:name w:val="toc 4"/>
    <w:basedOn w:val="Normal"/>
    <w:uiPriority w:val="39"/>
    <w:rsid w:val="003636EA"/>
    <w:pPr>
      <w:tabs>
        <w:tab w:val="right" w:leader="dot" w:pos="9582"/>
      </w:tabs>
      <w:spacing w:before="60" w:after="60"/>
      <w:ind w:left="284"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rsid w:val="003636EA"/>
    <w:pPr>
      <w:keepNext/>
      <w:tabs>
        <w:tab w:val="left" w:pos="2268"/>
      </w:tabs>
      <w:spacing w:before="240" w:after="60"/>
    </w:pPr>
    <w:rPr>
      <w:b/>
      <w:color w:val="B3272F" w:themeColor="text2"/>
      <w:sz w:val="24"/>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rsid w:val="00E8055B"/>
    <w:rPr>
      <w:b/>
      <w:color w:val="B3272F" w:themeColor="text2"/>
      <w:sz w:val="24"/>
    </w:rPr>
  </w:style>
  <w:style w:type="paragraph" w:customStyle="1" w:styleId="AppendixHeading3">
    <w:name w:val="Appendix Heading 3"/>
    <w:basedOn w:val="Normal"/>
    <w:next w:val="BodyText"/>
    <w:uiPriority w:val="2"/>
    <w:rsid w:val="00E8055B"/>
    <w:pPr>
      <w:keepNext/>
      <w:keepLines/>
      <w:tabs>
        <w:tab w:val="left" w:pos="1559"/>
        <w:tab w:val="left" w:pos="1843"/>
        <w:tab w:val="left" w:pos="2126"/>
        <w:tab w:val="left" w:pos="2410"/>
        <w:tab w:val="left" w:pos="6804"/>
      </w:tabs>
      <w:spacing w:before="2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rsid w:val="001D25DB"/>
    <w:pPr>
      <w:tabs>
        <w:tab w:val="right" w:pos="9582"/>
      </w:tabs>
      <w:spacing w:before="240" w:after="60"/>
      <w:ind w:right="851"/>
    </w:pPr>
    <w:rPr>
      <w:b/>
      <w:color w:val="B3272F" w:themeColor="text2"/>
      <w:sz w:val="24"/>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rsid w:val="001D25DB"/>
    <w:pPr>
      <w:tabs>
        <w:tab w:val="right" w:leader="dot" w:pos="9582"/>
      </w:tabs>
      <w:spacing w:before="240" w:after="60"/>
      <w:ind w:right="851"/>
      <w:contextualSpacing/>
    </w:pPr>
    <w:rPr>
      <w:b/>
      <w:color w:val="B3272F" w:themeColor="text2"/>
      <w:sz w:val="24"/>
    </w:rPr>
  </w:style>
  <w:style w:type="character" w:customStyle="1" w:styleId="Bold">
    <w:name w:val="Bold"/>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200"/>
      <w:szCs w:val="24"/>
    </w:rPr>
  </w:style>
  <w:style w:type="paragraph" w:customStyle="1" w:styleId="AppendixHeading2">
    <w:name w:val="Appendix Heading 2"/>
    <w:basedOn w:val="Normal"/>
    <w:next w:val="BodyText"/>
    <w:uiPriority w:val="2"/>
    <w:rsid w:val="00E8055B"/>
    <w:pPr>
      <w:keepNext/>
      <w:keepLines/>
      <w:tabs>
        <w:tab w:val="left" w:pos="1559"/>
        <w:tab w:val="left" w:pos="1843"/>
        <w:tab w:val="left" w:pos="2126"/>
        <w:tab w:val="left" w:pos="2410"/>
      </w:tabs>
      <w:spacing w:before="200" w:after="100" w:line="240" w:lineRule="exact"/>
    </w:pPr>
    <w:rPr>
      <w:b/>
      <w:color w:val="494847"/>
    </w:rPr>
  </w:style>
  <w:style w:type="character" w:customStyle="1" w:styleId="Heading8Char">
    <w:name w:val="Heading 8 Char"/>
    <w:aliases w:val="Appendix Title Char"/>
    <w:basedOn w:val="DefaultParagraphFont"/>
    <w:link w:val="Heading8"/>
    <w:uiPriority w:val="1"/>
    <w:rsid w:val="000758E3"/>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DA2779"/>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rsid w:val="009363B5"/>
    <w:pPr>
      <w:spacing w:before="0" w:after="0" w:line="175" w:lineRule="atLeast"/>
      <w:ind w:left="0" w:right="0"/>
      <w:contextualSpacing w:val="0"/>
    </w:pPr>
  </w:style>
  <w:style w:type="paragraph" w:customStyle="1" w:styleId="IntroFeatureText">
    <w:name w:val="Intro/Feature Text"/>
    <w:basedOn w:val="Normal"/>
    <w:next w:val="BodyText"/>
    <w:qFormat/>
    <w:rsid w:val="00F124C4"/>
    <w:pPr>
      <w:spacing w:before="60" w:after="180" w:line="360" w:lineRule="exact"/>
    </w:pPr>
    <w:rPr>
      <w:color w:val="B3272F" w:themeColor="text2"/>
      <w:spacing w:val="-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65E7A"/>
    <w:pPr>
      <w:keepLines/>
      <w:pageBreakBefore/>
      <w:framePr w:w="11907" w:h="3402" w:hSpace="181" w:wrap="around" w:vAnchor="page" w:hAnchor="page" w:xAlign="right" w:yAlign="top"/>
      <w:spacing w:before="1300"/>
      <w:ind w:left="3969" w:right="1134"/>
      <w:suppressOverlap/>
      <w:jc w:val="right"/>
      <w:outlineLvl w:val="4"/>
    </w:pPr>
    <w:rPr>
      <w:b/>
      <w:color w:val="FFFFFF" w:themeColor="background1"/>
      <w:sz w:val="52"/>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paragraph" w:customStyle="1" w:styleId="TitleBarText">
    <w:name w:val="Title Bar Text"/>
    <w:basedOn w:val="Normal"/>
    <w:uiPriority w:val="99"/>
    <w:qFormat/>
    <w:rsid w:val="001C2AAB"/>
    <w:pPr>
      <w:spacing w:line="360" w:lineRule="exact"/>
      <w:jc w:val="right"/>
    </w:pPr>
    <w:rPr>
      <w:color w:val="FFFFFF"/>
      <w:spacing w:val="-2"/>
      <w:sz w:val="28"/>
      <w:szCs w:val="28"/>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7B41DB"/>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6D0741"/>
    <w:pPr>
      <w:spacing w:before="40" w:after="40" w:line="220" w:lineRule="atLeast"/>
    </w:pPr>
    <w:rPr>
      <w:sz w:val="18"/>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6D0741"/>
    <w:pPr>
      <w:spacing w:after="40" w:line="220" w:lineRule="atLeast"/>
    </w:pPr>
    <w:rPr>
      <w:sz w:val="18"/>
    </w:rPr>
  </w:style>
  <w:style w:type="paragraph" w:customStyle="1" w:styleId="xWeb">
    <w:name w:val="xWeb"/>
    <w:basedOn w:val="Normal"/>
    <w:semiHidden/>
    <w:qFormat/>
    <w:rsid w:val="001B758A"/>
    <w:pPr>
      <w:spacing w:line="240" w:lineRule="auto"/>
    </w:pPr>
    <w:rPr>
      <w:b/>
      <w:color w:val="FFFFFF"/>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86451D"/>
    <w:pPr>
      <w:spacing w:line="300" w:lineRule="exact"/>
    </w:pPr>
    <w:rPr>
      <w:sz w:val="24"/>
    </w:rPr>
  </w:style>
  <w:style w:type="paragraph" w:customStyle="1" w:styleId="xAccessibilityHeading">
    <w:name w:val="xAccessibility Heading"/>
    <w:basedOn w:val="Normal"/>
    <w:semiHidden/>
    <w:qFormat/>
    <w:rsid w:val="0086451D"/>
    <w:pPr>
      <w:spacing w:before="170" w:after="20" w:line="300" w:lineRule="exact"/>
    </w:pPr>
    <w:rPr>
      <w:b/>
      <w:sz w:val="24"/>
    </w:rPr>
  </w:style>
  <w:style w:type="paragraph" w:customStyle="1" w:styleId="FooterEvenPageNumber">
    <w:name w:val="Footer Even Page Number"/>
    <w:basedOn w:val="FooterEven"/>
    <w:rsid w:val="001748A0"/>
    <w:pPr>
      <w:framePr w:wrap="around" w:vAnchor="page" w:hAnchor="margin" w:yAlign="bottom"/>
    </w:pPr>
    <w:rPr>
      <w:b/>
      <w:color w:val="00B2A9" w:themeColor="accent1"/>
    </w:rPr>
  </w:style>
  <w:style w:type="character" w:customStyle="1" w:styleId="Heading2Char">
    <w:name w:val="Heading 2 Char"/>
    <w:basedOn w:val="DefaultParagraphFont"/>
    <w:link w:val="Heading2"/>
    <w:rsid w:val="00D901FD"/>
    <w:rPr>
      <w:b/>
      <w:bCs/>
      <w:iCs/>
      <w:color w:val="B3272F" w:themeColor="text2"/>
      <w:kern w:val="20"/>
      <w:sz w:val="24"/>
      <w:szCs w:val="28"/>
    </w:rPr>
  </w:style>
  <w:style w:type="character" w:customStyle="1" w:styleId="Heading1Char">
    <w:name w:val="Heading 1 Char"/>
    <w:basedOn w:val="DefaultParagraphFont"/>
    <w:link w:val="Heading1"/>
    <w:rsid w:val="00321955"/>
    <w:rPr>
      <w:b/>
      <w:bCs/>
      <w:color w:val="B3272F" w:themeColor="text2"/>
      <w:kern w:val="32"/>
      <w:sz w:val="40"/>
      <w:szCs w:val="32"/>
    </w:rPr>
  </w:style>
  <w:style w:type="character" w:customStyle="1" w:styleId="Heading3Char">
    <w:name w:val="Heading 3 Char"/>
    <w:basedOn w:val="DefaultParagraphFont"/>
    <w:link w:val="Heading3"/>
    <w:rsid w:val="00321955"/>
    <w:rPr>
      <w:b/>
      <w:color w:val="494847"/>
    </w:rPr>
  </w:style>
  <w:style w:type="character" w:customStyle="1" w:styleId="HiddenText">
    <w:name w:val="Hidden Text"/>
    <w:basedOn w:val="DefaultParagraphFont"/>
    <w:uiPriority w:val="1"/>
    <w:qFormat/>
    <w:rsid w:val="00DC6A43"/>
    <w:rPr>
      <w:vanish/>
      <w:color w:val="FF0000"/>
      <w:sz w:val="20"/>
      <w:u w:val="dotted"/>
    </w:rPr>
  </w:style>
  <w:style w:type="paragraph" w:customStyle="1" w:styleId="xWebCoverPage">
    <w:name w:val="xWebCoverPage"/>
    <w:basedOn w:val="xWeb"/>
    <w:semiHidden/>
    <w:qFormat/>
    <w:rsid w:val="00606CDD"/>
    <w:rPr>
      <w:color w:val="00B2A9"/>
    </w:rPr>
  </w:style>
  <w:style w:type="character" w:customStyle="1" w:styleId="TableTextLeftChar">
    <w:name w:val="Table Text Left Char"/>
    <w:basedOn w:val="DefaultParagraphFont"/>
    <w:link w:val="TableTextLeft"/>
    <w:rsid w:val="00756F57"/>
    <w:rPr>
      <w:sz w:val="18"/>
    </w:rPr>
  </w:style>
  <w:style w:type="paragraph" w:customStyle="1" w:styleId="Default">
    <w:name w:val="Default"/>
    <w:rsid w:val="009C71D6"/>
    <w:pPr>
      <w:autoSpaceDE w:val="0"/>
      <w:autoSpaceDN w:val="0"/>
      <w:adjustRightInd w:val="0"/>
      <w:spacing w:line="240" w:lineRule="auto"/>
    </w:pPr>
    <w:rPr>
      <w:rFonts w:ascii="Calibri" w:eastAsiaTheme="minorHAnsi" w:hAnsi="Calibri" w:cs="Calibri"/>
      <w:color w:val="000000"/>
      <w:sz w:val="24"/>
      <w:szCs w:val="24"/>
      <w:lang w:eastAsia="en-US"/>
    </w:rPr>
  </w:style>
  <w:style w:type="paragraph" w:customStyle="1" w:styleId="TableText">
    <w:name w:val="Table Text"/>
    <w:basedOn w:val="Normal"/>
    <w:link w:val="TableTextChar"/>
    <w:uiPriority w:val="99"/>
    <w:qFormat/>
    <w:rsid w:val="00364B6D"/>
    <w:pPr>
      <w:tabs>
        <w:tab w:val="left" w:pos="1008"/>
      </w:tabs>
      <w:overflowPunct w:val="0"/>
      <w:autoSpaceDE w:val="0"/>
      <w:autoSpaceDN w:val="0"/>
      <w:adjustRightInd w:val="0"/>
      <w:spacing w:before="120" w:after="120" w:line="264" w:lineRule="auto"/>
      <w:textAlignment w:val="baseline"/>
    </w:pPr>
    <w:rPr>
      <w:rFonts w:ascii="Lato" w:hAnsi="Lato" w:cs="Times New Roman"/>
      <w:color w:val="262626"/>
      <w:sz w:val="18"/>
    </w:rPr>
  </w:style>
  <w:style w:type="character" w:customStyle="1" w:styleId="TableTextChar">
    <w:name w:val="Table Text Char"/>
    <w:link w:val="TableText"/>
    <w:uiPriority w:val="99"/>
    <w:rsid w:val="00364B6D"/>
    <w:rPr>
      <w:rFonts w:ascii="Lato" w:hAnsi="Lato" w:cs="Times New Roman"/>
      <w:color w:val="262626"/>
      <w:sz w:val="18"/>
    </w:rPr>
  </w:style>
  <w:style w:type="table" w:styleId="GridTable2-Accent2">
    <w:name w:val="Grid Table 2 Accent 2"/>
    <w:basedOn w:val="TableNormal"/>
    <w:uiPriority w:val="47"/>
    <w:rsid w:val="00D7646C"/>
    <w:pPr>
      <w:spacing w:line="240" w:lineRule="auto"/>
    </w:pPr>
    <w:tblPr>
      <w:tblStyleRowBandSize w:val="1"/>
      <w:tblStyleColBandSize w:val="1"/>
      <w:tblBorders>
        <w:top w:val="single" w:sz="2" w:space="0" w:color="DF6F75" w:themeColor="accent2" w:themeTint="99"/>
        <w:bottom w:val="single" w:sz="2" w:space="0" w:color="DF6F75" w:themeColor="accent2" w:themeTint="99"/>
        <w:insideH w:val="single" w:sz="2" w:space="0" w:color="DF6F75" w:themeColor="accent2" w:themeTint="99"/>
        <w:insideV w:val="single" w:sz="2" w:space="0" w:color="DF6F75" w:themeColor="accent2" w:themeTint="99"/>
      </w:tblBorders>
    </w:tblPr>
    <w:tblStylePr w:type="firstRow">
      <w:rPr>
        <w:b/>
        <w:bCs/>
      </w:rPr>
      <w:tblPr/>
      <w:tcPr>
        <w:tcBorders>
          <w:top w:val="nil"/>
          <w:bottom w:val="single" w:sz="12" w:space="0" w:color="DF6F75" w:themeColor="accent2" w:themeTint="99"/>
          <w:insideH w:val="nil"/>
          <w:insideV w:val="nil"/>
        </w:tcBorders>
        <w:shd w:val="clear" w:color="auto" w:fill="FFFFFF" w:themeFill="background1"/>
      </w:tcPr>
    </w:tblStylePr>
    <w:tblStylePr w:type="lastRow">
      <w:rPr>
        <w:b/>
        <w:bCs/>
      </w:rPr>
      <w:tblPr/>
      <w:tcPr>
        <w:tcBorders>
          <w:top w:val="double" w:sz="2" w:space="0" w:color="DF6F7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CED0" w:themeFill="accent2" w:themeFillTint="33"/>
      </w:tcPr>
    </w:tblStylePr>
    <w:tblStylePr w:type="band1Horz">
      <w:tblPr/>
      <w:tcPr>
        <w:shd w:val="clear" w:color="auto" w:fill="F4CED0" w:themeFill="accent2" w:themeFillTint="33"/>
      </w:tcPr>
    </w:tblStylePr>
  </w:style>
  <w:style w:type="character" w:styleId="Mention">
    <w:name w:val="Mention"/>
    <w:basedOn w:val="DefaultParagraphFont"/>
    <w:uiPriority w:val="99"/>
    <w:semiHidden/>
    <w:unhideWhenUsed/>
    <w:rsid w:val="00E9718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22539">
      <w:bodyDiv w:val="1"/>
      <w:marLeft w:val="0"/>
      <w:marRight w:val="0"/>
      <w:marTop w:val="0"/>
      <w:marBottom w:val="0"/>
      <w:divBdr>
        <w:top w:val="none" w:sz="0" w:space="0" w:color="auto"/>
        <w:left w:val="none" w:sz="0" w:space="0" w:color="auto"/>
        <w:bottom w:val="none" w:sz="0" w:space="0" w:color="auto"/>
        <w:right w:val="none" w:sz="0" w:space="0" w:color="auto"/>
      </w:divBdr>
      <w:divsChild>
        <w:div w:id="1101486296">
          <w:marLeft w:val="547"/>
          <w:marRight w:val="0"/>
          <w:marTop w:val="0"/>
          <w:marBottom w:val="0"/>
          <w:divBdr>
            <w:top w:val="none" w:sz="0" w:space="0" w:color="auto"/>
            <w:left w:val="none" w:sz="0" w:space="0" w:color="auto"/>
            <w:bottom w:val="none" w:sz="0" w:space="0" w:color="auto"/>
            <w:right w:val="none" w:sz="0" w:space="0" w:color="auto"/>
          </w:divBdr>
        </w:div>
        <w:div w:id="2077509387">
          <w:marLeft w:val="547"/>
          <w:marRight w:val="0"/>
          <w:marTop w:val="0"/>
          <w:marBottom w:val="0"/>
          <w:divBdr>
            <w:top w:val="none" w:sz="0" w:space="0" w:color="auto"/>
            <w:left w:val="none" w:sz="0" w:space="0" w:color="auto"/>
            <w:bottom w:val="none" w:sz="0" w:space="0" w:color="auto"/>
            <w:right w:val="none" w:sz="0" w:space="0" w:color="auto"/>
          </w:divBdr>
        </w:div>
        <w:div w:id="2140495057">
          <w:marLeft w:val="547"/>
          <w:marRight w:val="0"/>
          <w:marTop w:val="0"/>
          <w:marBottom w:val="0"/>
          <w:divBdr>
            <w:top w:val="none" w:sz="0" w:space="0" w:color="auto"/>
            <w:left w:val="none" w:sz="0" w:space="0" w:color="auto"/>
            <w:bottom w:val="none" w:sz="0" w:space="0" w:color="auto"/>
            <w:right w:val="none" w:sz="0" w:space="0" w:color="auto"/>
          </w:divBdr>
        </w:div>
      </w:divsChild>
    </w:div>
    <w:div w:id="256409168">
      <w:bodyDiv w:val="1"/>
      <w:marLeft w:val="0"/>
      <w:marRight w:val="0"/>
      <w:marTop w:val="0"/>
      <w:marBottom w:val="0"/>
      <w:divBdr>
        <w:top w:val="none" w:sz="0" w:space="0" w:color="auto"/>
        <w:left w:val="none" w:sz="0" w:space="0" w:color="auto"/>
        <w:bottom w:val="none" w:sz="0" w:space="0" w:color="auto"/>
        <w:right w:val="none" w:sz="0" w:space="0" w:color="auto"/>
      </w:divBdr>
      <w:divsChild>
        <w:div w:id="2004970424">
          <w:marLeft w:val="547"/>
          <w:marRight w:val="0"/>
          <w:marTop w:val="0"/>
          <w:marBottom w:val="0"/>
          <w:divBdr>
            <w:top w:val="none" w:sz="0" w:space="0" w:color="auto"/>
            <w:left w:val="none" w:sz="0" w:space="0" w:color="auto"/>
            <w:bottom w:val="none" w:sz="0" w:space="0" w:color="auto"/>
            <w:right w:val="none" w:sz="0" w:space="0" w:color="auto"/>
          </w:divBdr>
        </w:div>
      </w:divsChild>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56540894">
      <w:bodyDiv w:val="1"/>
      <w:marLeft w:val="0"/>
      <w:marRight w:val="0"/>
      <w:marTop w:val="0"/>
      <w:marBottom w:val="0"/>
      <w:divBdr>
        <w:top w:val="none" w:sz="0" w:space="0" w:color="auto"/>
        <w:left w:val="none" w:sz="0" w:space="0" w:color="auto"/>
        <w:bottom w:val="none" w:sz="0" w:space="0" w:color="auto"/>
        <w:right w:val="none" w:sz="0" w:space="0" w:color="auto"/>
      </w:divBdr>
      <w:divsChild>
        <w:div w:id="185756604">
          <w:marLeft w:val="547"/>
          <w:marRight w:val="0"/>
          <w:marTop w:val="0"/>
          <w:marBottom w:val="0"/>
          <w:divBdr>
            <w:top w:val="none" w:sz="0" w:space="0" w:color="auto"/>
            <w:left w:val="none" w:sz="0" w:space="0" w:color="auto"/>
            <w:bottom w:val="none" w:sz="0" w:space="0" w:color="auto"/>
            <w:right w:val="none" w:sz="0" w:space="0" w:color="auto"/>
          </w:divBdr>
        </w:div>
        <w:div w:id="388840683">
          <w:marLeft w:val="547"/>
          <w:marRight w:val="0"/>
          <w:marTop w:val="0"/>
          <w:marBottom w:val="0"/>
          <w:divBdr>
            <w:top w:val="none" w:sz="0" w:space="0" w:color="auto"/>
            <w:left w:val="none" w:sz="0" w:space="0" w:color="auto"/>
            <w:bottom w:val="none" w:sz="0" w:space="0" w:color="auto"/>
            <w:right w:val="none" w:sz="0" w:space="0" w:color="auto"/>
          </w:divBdr>
        </w:div>
        <w:div w:id="2003000665">
          <w:marLeft w:val="547"/>
          <w:marRight w:val="0"/>
          <w:marTop w:val="0"/>
          <w:marBottom w:val="0"/>
          <w:divBdr>
            <w:top w:val="none" w:sz="0" w:space="0" w:color="auto"/>
            <w:left w:val="none" w:sz="0" w:space="0" w:color="auto"/>
            <w:bottom w:val="none" w:sz="0" w:space="0" w:color="auto"/>
            <w:right w:val="none" w:sz="0" w:space="0" w:color="auto"/>
          </w:divBdr>
        </w:div>
      </w:divsChild>
    </w:div>
    <w:div w:id="397435196">
      <w:bodyDiv w:val="1"/>
      <w:marLeft w:val="0"/>
      <w:marRight w:val="0"/>
      <w:marTop w:val="0"/>
      <w:marBottom w:val="0"/>
      <w:divBdr>
        <w:top w:val="none" w:sz="0" w:space="0" w:color="auto"/>
        <w:left w:val="none" w:sz="0" w:space="0" w:color="auto"/>
        <w:bottom w:val="none" w:sz="0" w:space="0" w:color="auto"/>
        <w:right w:val="none" w:sz="0" w:space="0" w:color="auto"/>
      </w:divBdr>
      <w:divsChild>
        <w:div w:id="186724443">
          <w:marLeft w:val="547"/>
          <w:marRight w:val="0"/>
          <w:marTop w:val="0"/>
          <w:marBottom w:val="0"/>
          <w:divBdr>
            <w:top w:val="none" w:sz="0" w:space="0" w:color="auto"/>
            <w:left w:val="none" w:sz="0" w:space="0" w:color="auto"/>
            <w:bottom w:val="none" w:sz="0" w:space="0" w:color="auto"/>
            <w:right w:val="none" w:sz="0" w:space="0" w:color="auto"/>
          </w:divBdr>
        </w:div>
      </w:divsChild>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03261338">
      <w:bodyDiv w:val="1"/>
      <w:marLeft w:val="0"/>
      <w:marRight w:val="0"/>
      <w:marTop w:val="0"/>
      <w:marBottom w:val="0"/>
      <w:divBdr>
        <w:top w:val="none" w:sz="0" w:space="0" w:color="auto"/>
        <w:left w:val="none" w:sz="0" w:space="0" w:color="auto"/>
        <w:bottom w:val="none" w:sz="0" w:space="0" w:color="auto"/>
        <w:right w:val="none" w:sz="0" w:space="0" w:color="auto"/>
      </w:divBdr>
      <w:divsChild>
        <w:div w:id="653415185">
          <w:marLeft w:val="547"/>
          <w:marRight w:val="0"/>
          <w:marTop w:val="0"/>
          <w:marBottom w:val="0"/>
          <w:divBdr>
            <w:top w:val="none" w:sz="0" w:space="0" w:color="auto"/>
            <w:left w:val="none" w:sz="0" w:space="0" w:color="auto"/>
            <w:bottom w:val="none" w:sz="0" w:space="0" w:color="auto"/>
            <w:right w:val="none" w:sz="0" w:space="0" w:color="auto"/>
          </w:divBdr>
        </w:div>
      </w:divsChild>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97838992">
      <w:bodyDiv w:val="1"/>
      <w:marLeft w:val="0"/>
      <w:marRight w:val="0"/>
      <w:marTop w:val="0"/>
      <w:marBottom w:val="0"/>
      <w:divBdr>
        <w:top w:val="none" w:sz="0" w:space="0" w:color="auto"/>
        <w:left w:val="none" w:sz="0" w:space="0" w:color="auto"/>
        <w:bottom w:val="none" w:sz="0" w:space="0" w:color="auto"/>
        <w:right w:val="none" w:sz="0" w:space="0" w:color="auto"/>
      </w:divBdr>
      <w:divsChild>
        <w:div w:id="1572347267">
          <w:marLeft w:val="547"/>
          <w:marRight w:val="0"/>
          <w:marTop w:val="0"/>
          <w:marBottom w:val="0"/>
          <w:divBdr>
            <w:top w:val="none" w:sz="0" w:space="0" w:color="auto"/>
            <w:left w:val="none" w:sz="0" w:space="0" w:color="auto"/>
            <w:bottom w:val="none" w:sz="0" w:space="0" w:color="auto"/>
            <w:right w:val="none" w:sz="0" w:space="0" w:color="auto"/>
          </w:divBdr>
        </w:div>
      </w:divsChild>
    </w:div>
    <w:div w:id="1384404288">
      <w:bodyDiv w:val="1"/>
      <w:marLeft w:val="0"/>
      <w:marRight w:val="0"/>
      <w:marTop w:val="0"/>
      <w:marBottom w:val="0"/>
      <w:divBdr>
        <w:top w:val="none" w:sz="0" w:space="0" w:color="auto"/>
        <w:left w:val="none" w:sz="0" w:space="0" w:color="auto"/>
        <w:bottom w:val="none" w:sz="0" w:space="0" w:color="auto"/>
        <w:right w:val="none" w:sz="0" w:space="0" w:color="auto"/>
      </w:divBdr>
      <w:divsChild>
        <w:div w:id="1718360538">
          <w:marLeft w:val="547"/>
          <w:marRight w:val="0"/>
          <w:marTop w:val="0"/>
          <w:marBottom w:val="0"/>
          <w:divBdr>
            <w:top w:val="none" w:sz="0" w:space="0" w:color="auto"/>
            <w:left w:val="none" w:sz="0" w:space="0" w:color="auto"/>
            <w:bottom w:val="none" w:sz="0" w:space="0" w:color="auto"/>
            <w:right w:val="none" w:sz="0" w:space="0" w:color="auto"/>
          </w:divBdr>
        </w:div>
      </w:divsChild>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9263380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footer" Target="footer1.xml"/><Relationship Id="rId39" Type="http://schemas.openxmlformats.org/officeDocument/2006/relationships/footer" Target="footer5.xml"/><Relationship Id="rId21" Type="http://schemas.openxmlformats.org/officeDocument/2006/relationships/image" Target="media/image8.png"/><Relationship Id="rId34" Type="http://schemas.openxmlformats.org/officeDocument/2006/relationships/hyperlink" Target="http://www.delwp.vic.gov.au" TargetMode="External"/><Relationship Id="rId42" Type="http://schemas.openxmlformats.org/officeDocument/2006/relationships/footer" Target="footer6.xml"/><Relationship Id="rId47" Type="http://schemas.openxmlformats.org/officeDocument/2006/relationships/diagramData" Target="diagrams/data1.xml"/><Relationship Id="rId50" Type="http://schemas.openxmlformats.org/officeDocument/2006/relationships/diagramColors" Target="diagrams/colors1.xml"/><Relationship Id="rId55"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header" Target="header2.xml"/><Relationship Id="rId33" Type="http://schemas.openxmlformats.org/officeDocument/2006/relationships/hyperlink" Target="http://www.relayservice.com.au" TargetMode="External"/><Relationship Id="rId38" Type="http://schemas.openxmlformats.org/officeDocument/2006/relationships/header" Target="header6.xml"/><Relationship Id="rId46"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3.xml"/><Relationship Id="rId41" Type="http://schemas.openxmlformats.org/officeDocument/2006/relationships/header" Target="header8.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32" Type="http://schemas.openxmlformats.org/officeDocument/2006/relationships/hyperlink" Target="mailto:customer.service@delwp.vic.gov.au" TargetMode="External"/><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image" Target="media/image14.jpeg"/><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10.jpg"/><Relationship Id="rId28" Type="http://schemas.openxmlformats.org/officeDocument/2006/relationships/header" Target="header3.xml"/><Relationship Id="rId36" Type="http://schemas.openxmlformats.org/officeDocument/2006/relationships/header" Target="header5.xml"/><Relationship Id="rId49" Type="http://schemas.openxmlformats.org/officeDocument/2006/relationships/diagramQuickStyle" Target="diagrams/quickStyle1.xml"/><Relationship Id="rId10" Type="http://schemas.openxmlformats.org/officeDocument/2006/relationships/settings" Target="settings.xml"/><Relationship Id="rId19" Type="http://schemas.openxmlformats.org/officeDocument/2006/relationships/image" Target="media/image6.png"/><Relationship Id="rId31" Type="http://schemas.openxmlformats.org/officeDocument/2006/relationships/hyperlink" Target="http://creativecommons.org/licenses/by/4.0/" TargetMode="External"/><Relationship Id="rId44" Type="http://schemas.openxmlformats.org/officeDocument/2006/relationships/header" Target="header9.xml"/><Relationship Id="rId52" Type="http://schemas.openxmlformats.org/officeDocument/2006/relationships/image" Target="media/image16.jp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oter" Target="footer2.xml"/><Relationship Id="rId30" Type="http://schemas.openxmlformats.org/officeDocument/2006/relationships/image" Target="media/image13.emf"/><Relationship Id="rId35" Type="http://schemas.openxmlformats.org/officeDocument/2006/relationships/header" Target="header4.xml"/><Relationship Id="rId43" Type="http://schemas.openxmlformats.org/officeDocument/2006/relationships/footer" Target="footer7.xml"/><Relationship Id="rId48" Type="http://schemas.openxmlformats.org/officeDocument/2006/relationships/diagramLayout" Target="diagrams/layout1.xml"/><Relationship Id="rId8" Type="http://schemas.openxmlformats.org/officeDocument/2006/relationships/numbering" Target="numbering.xml"/><Relationship Id="rId51" Type="http://schemas.microsoft.com/office/2007/relationships/diagramDrawing" Target="diagrams/drawing1.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12.emf"/><Relationship Id="rId1" Type="http://schemas.openxmlformats.org/officeDocument/2006/relationships/image" Target="media/image11.emf"/></Relationships>
</file>

<file path=word/_rels/footnotes.xml.rels><?xml version="1.0" encoding="UTF-8" standalone="yes"?>
<Relationships xmlns="http://schemas.openxmlformats.org/package/2006/relationships"><Relationship Id="rId1" Type="http://schemas.openxmlformats.org/officeDocument/2006/relationships/hyperlink" Target="https://www.audit.vic.gov.au/report/results-2016-17-audits-local-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vianl\AppData\Roaming\Microsoft\Templates\DELWP%20Report%20template_macros.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EDAE82-87B8-4CC6-AB82-D835B64B9D6D}" type="doc">
      <dgm:prSet loTypeId="urn:microsoft.com/office/officeart/2005/8/layout/radial5" loCatId="relationship" qsTypeId="urn:microsoft.com/office/officeart/2005/8/quickstyle/simple5" qsCatId="simple" csTypeId="urn:microsoft.com/office/officeart/2005/8/colors/accent1_2" csCatId="accent1" phldr="1"/>
      <dgm:spPr/>
      <dgm:t>
        <a:bodyPr/>
        <a:lstStyle/>
        <a:p>
          <a:endParaRPr lang="en-US"/>
        </a:p>
      </dgm:t>
    </dgm:pt>
    <dgm:pt modelId="{E43DB1AD-E050-4BEE-B367-1A32EADBA86B}">
      <dgm:prSet phldrT="[Text]"/>
      <dgm:spPr/>
      <dgm:t>
        <a:bodyPr/>
        <a:lstStyle/>
        <a:p>
          <a:r>
            <a:rPr lang="en-US" dirty="0">
              <a:latin typeface="Arial Narrow" panose="020B0606020202030204" pitchFamily="34" charset="0"/>
            </a:rPr>
            <a:t>API</a:t>
          </a:r>
        </a:p>
        <a:p>
          <a:r>
            <a:rPr lang="en-US" dirty="0">
              <a:latin typeface="Arial Narrow" panose="020B0606020202030204" pitchFamily="34" charset="0"/>
            </a:rPr>
            <a:t>Platform</a:t>
          </a:r>
        </a:p>
      </dgm:t>
    </dgm:pt>
    <dgm:pt modelId="{95B57EC0-962F-4A56-8687-3F2F8AFC419C}" type="parTrans" cxnId="{528DB9FD-0596-448F-9775-D94A968DFE70}">
      <dgm:prSet/>
      <dgm:spPr/>
      <dgm:t>
        <a:bodyPr/>
        <a:lstStyle/>
        <a:p>
          <a:endParaRPr lang="en-US"/>
        </a:p>
      </dgm:t>
    </dgm:pt>
    <dgm:pt modelId="{C62416F5-00EF-4BC1-B67C-56124F6E5FD0}" type="sibTrans" cxnId="{528DB9FD-0596-448F-9775-D94A968DFE70}">
      <dgm:prSet/>
      <dgm:spPr/>
      <dgm:t>
        <a:bodyPr/>
        <a:lstStyle/>
        <a:p>
          <a:endParaRPr lang="en-US"/>
        </a:p>
      </dgm:t>
    </dgm:pt>
    <dgm:pt modelId="{6FC26DB8-F141-4FAA-B40B-D1180F90B559}">
      <dgm:prSet phldrT="[Text]"/>
      <dgm:spPr/>
      <dgm:t>
        <a:bodyPr/>
        <a:lstStyle/>
        <a:p>
          <a:r>
            <a:rPr lang="en-US" dirty="0">
              <a:latin typeface="Arial Narrow" panose="020B0606020202030204" pitchFamily="34" charset="0"/>
            </a:rPr>
            <a:t>Councils</a:t>
          </a:r>
        </a:p>
      </dgm:t>
    </dgm:pt>
    <dgm:pt modelId="{D5C01DD6-D21F-4A7A-8084-EB85F978A783}" type="parTrans" cxnId="{94EE0775-424E-4D1E-89F9-B90A85D3FA3A}">
      <dgm:prSet/>
      <dgm:spPr/>
      <dgm:t>
        <a:bodyPr/>
        <a:lstStyle/>
        <a:p>
          <a:endParaRPr lang="en-US">
            <a:latin typeface="Arial Narrow" panose="020B0606020202030204" pitchFamily="34" charset="0"/>
          </a:endParaRPr>
        </a:p>
      </dgm:t>
    </dgm:pt>
    <dgm:pt modelId="{F4181EAB-37E1-4F62-80C8-95F3F8936D10}" type="sibTrans" cxnId="{94EE0775-424E-4D1E-89F9-B90A85D3FA3A}">
      <dgm:prSet/>
      <dgm:spPr/>
      <dgm:t>
        <a:bodyPr/>
        <a:lstStyle/>
        <a:p>
          <a:endParaRPr lang="en-US"/>
        </a:p>
      </dgm:t>
    </dgm:pt>
    <dgm:pt modelId="{3EA98D63-3820-457C-9177-7A7D06E431B4}">
      <dgm:prSet phldrT="[Text]"/>
      <dgm:spPr/>
      <dgm:t>
        <a:bodyPr/>
        <a:lstStyle/>
        <a:p>
          <a:r>
            <a:rPr lang="en-US" dirty="0">
              <a:latin typeface="Arial Narrow" panose="020B0606020202030204" pitchFamily="34" charset="0"/>
            </a:rPr>
            <a:t>PPARS</a:t>
          </a:r>
        </a:p>
      </dgm:t>
    </dgm:pt>
    <dgm:pt modelId="{C85E7808-6B05-4695-A735-3B4AF83EB0E8}" type="parTrans" cxnId="{92BF36C6-18FF-46AC-A06A-F0BA3E0A294A}">
      <dgm:prSet/>
      <dgm:spPr/>
      <dgm:t>
        <a:bodyPr/>
        <a:lstStyle/>
        <a:p>
          <a:endParaRPr lang="en-US">
            <a:latin typeface="Arial Narrow" panose="020B0606020202030204" pitchFamily="34" charset="0"/>
          </a:endParaRPr>
        </a:p>
      </dgm:t>
    </dgm:pt>
    <dgm:pt modelId="{4DBD427E-63DA-43D5-8C24-AD81A4097581}" type="sibTrans" cxnId="{92BF36C6-18FF-46AC-A06A-F0BA3E0A294A}">
      <dgm:prSet/>
      <dgm:spPr/>
      <dgm:t>
        <a:bodyPr/>
        <a:lstStyle/>
        <a:p>
          <a:endParaRPr lang="en-US"/>
        </a:p>
      </dgm:t>
    </dgm:pt>
    <dgm:pt modelId="{3E7F1617-50BD-4CE9-AF96-B8386694F2F6}">
      <dgm:prSet phldrT="[Text]"/>
      <dgm:spPr/>
      <dgm:t>
        <a:bodyPr/>
        <a:lstStyle/>
        <a:p>
          <a:r>
            <a:rPr lang="en-US" dirty="0">
              <a:latin typeface="Arial Narrow" panose="020B0606020202030204" pitchFamily="34" charset="0"/>
            </a:rPr>
            <a:t>LGV</a:t>
          </a:r>
        </a:p>
      </dgm:t>
    </dgm:pt>
    <dgm:pt modelId="{804D7247-F546-4904-B252-5364714FF3A9}" type="parTrans" cxnId="{256A3419-BA2A-45F6-B13C-F91071418205}">
      <dgm:prSet/>
      <dgm:spPr/>
      <dgm:t>
        <a:bodyPr/>
        <a:lstStyle/>
        <a:p>
          <a:endParaRPr lang="en-US">
            <a:latin typeface="Arial Narrow" panose="020B0606020202030204" pitchFamily="34" charset="0"/>
          </a:endParaRPr>
        </a:p>
      </dgm:t>
    </dgm:pt>
    <dgm:pt modelId="{6F0C81D0-36CD-467A-8832-AD16870504D4}" type="sibTrans" cxnId="{256A3419-BA2A-45F6-B13C-F91071418205}">
      <dgm:prSet/>
      <dgm:spPr/>
      <dgm:t>
        <a:bodyPr/>
        <a:lstStyle/>
        <a:p>
          <a:endParaRPr lang="en-US"/>
        </a:p>
      </dgm:t>
    </dgm:pt>
    <dgm:pt modelId="{74A932A7-4138-44A2-82C6-EEB490AB69C6}">
      <dgm:prSet phldrT="[Text]"/>
      <dgm:spPr/>
      <dgm:t>
        <a:bodyPr/>
        <a:lstStyle/>
        <a:p>
          <a:r>
            <a:rPr lang="en-US" dirty="0">
              <a:latin typeface="Arial Narrow" panose="020B0606020202030204" pitchFamily="34" charset="0"/>
            </a:rPr>
            <a:t>DHHS</a:t>
          </a:r>
        </a:p>
      </dgm:t>
    </dgm:pt>
    <dgm:pt modelId="{A46EB532-D781-49F4-B4C6-9FC7B2C98E37}" type="parTrans" cxnId="{664D73AD-E04F-41A7-A0E7-526C26A874EC}">
      <dgm:prSet/>
      <dgm:spPr/>
      <dgm:t>
        <a:bodyPr/>
        <a:lstStyle/>
        <a:p>
          <a:endParaRPr lang="en-US">
            <a:latin typeface="Arial Narrow" panose="020B0606020202030204" pitchFamily="34" charset="0"/>
          </a:endParaRPr>
        </a:p>
      </dgm:t>
    </dgm:pt>
    <dgm:pt modelId="{14965E9F-E24F-4A7D-8EDC-3BBBB400546C}" type="sibTrans" cxnId="{664D73AD-E04F-41A7-A0E7-526C26A874EC}">
      <dgm:prSet/>
      <dgm:spPr/>
      <dgm:t>
        <a:bodyPr/>
        <a:lstStyle/>
        <a:p>
          <a:endParaRPr lang="en-US"/>
        </a:p>
      </dgm:t>
    </dgm:pt>
    <dgm:pt modelId="{7DAE1E68-505E-42D1-BD7F-704758097526}" type="pres">
      <dgm:prSet presAssocID="{D9EDAE82-87B8-4CC6-AB82-D835B64B9D6D}" presName="Name0" presStyleCnt="0">
        <dgm:presLayoutVars>
          <dgm:chMax val="1"/>
          <dgm:dir/>
          <dgm:animLvl val="ctr"/>
          <dgm:resizeHandles val="exact"/>
        </dgm:presLayoutVars>
      </dgm:prSet>
      <dgm:spPr/>
    </dgm:pt>
    <dgm:pt modelId="{D4659332-C2E8-4807-9644-30D67EE2EF8A}" type="pres">
      <dgm:prSet presAssocID="{E43DB1AD-E050-4BEE-B367-1A32EADBA86B}" presName="centerShape" presStyleLbl="node0" presStyleIdx="0" presStyleCnt="1"/>
      <dgm:spPr/>
    </dgm:pt>
    <dgm:pt modelId="{4D739B65-63C4-4A8D-AC8B-4D138B7C0F0C}" type="pres">
      <dgm:prSet presAssocID="{D5C01DD6-D21F-4A7A-8084-EB85F978A783}" presName="parTrans" presStyleLbl="sibTrans2D1" presStyleIdx="0" presStyleCnt="4" custAng="10800000"/>
      <dgm:spPr/>
    </dgm:pt>
    <dgm:pt modelId="{1F0DFFEE-966D-4120-98B3-42004E217FDC}" type="pres">
      <dgm:prSet presAssocID="{D5C01DD6-D21F-4A7A-8084-EB85F978A783}" presName="connectorText" presStyleLbl="sibTrans2D1" presStyleIdx="0" presStyleCnt="4"/>
      <dgm:spPr/>
    </dgm:pt>
    <dgm:pt modelId="{08FAE4AA-CC8B-4317-94FB-23CC97DDAFA7}" type="pres">
      <dgm:prSet presAssocID="{6FC26DB8-F141-4FAA-B40B-D1180F90B559}" presName="node" presStyleLbl="node1" presStyleIdx="0" presStyleCnt="4">
        <dgm:presLayoutVars>
          <dgm:bulletEnabled val="1"/>
        </dgm:presLayoutVars>
      </dgm:prSet>
      <dgm:spPr/>
    </dgm:pt>
    <dgm:pt modelId="{26E13F80-5219-46AB-A706-814ECF342D78}" type="pres">
      <dgm:prSet presAssocID="{C85E7808-6B05-4695-A735-3B4AF83EB0E8}" presName="parTrans" presStyleLbl="sibTrans2D1" presStyleIdx="1" presStyleCnt="4"/>
      <dgm:spPr/>
    </dgm:pt>
    <dgm:pt modelId="{5E6AF646-C1BB-41C4-9CF1-90354006CF85}" type="pres">
      <dgm:prSet presAssocID="{C85E7808-6B05-4695-A735-3B4AF83EB0E8}" presName="connectorText" presStyleLbl="sibTrans2D1" presStyleIdx="1" presStyleCnt="4"/>
      <dgm:spPr/>
    </dgm:pt>
    <dgm:pt modelId="{12B618D7-3CDF-4BF5-906C-FD7C0BA1C987}" type="pres">
      <dgm:prSet presAssocID="{3EA98D63-3820-457C-9177-7A7D06E431B4}" presName="node" presStyleLbl="node1" presStyleIdx="1" presStyleCnt="4" custRadScaleRad="110171" custRadScaleInc="62446">
        <dgm:presLayoutVars>
          <dgm:bulletEnabled val="1"/>
        </dgm:presLayoutVars>
      </dgm:prSet>
      <dgm:spPr/>
    </dgm:pt>
    <dgm:pt modelId="{99A7470A-218F-4AD4-B7CD-3AB84CB7AC11}" type="pres">
      <dgm:prSet presAssocID="{804D7247-F546-4904-B252-5364714FF3A9}" presName="parTrans" presStyleLbl="sibTrans2D1" presStyleIdx="2" presStyleCnt="4"/>
      <dgm:spPr/>
    </dgm:pt>
    <dgm:pt modelId="{EE2C174F-6E7F-4094-A3FB-A62AA3AFE855}" type="pres">
      <dgm:prSet presAssocID="{804D7247-F546-4904-B252-5364714FF3A9}" presName="connectorText" presStyleLbl="sibTrans2D1" presStyleIdx="2" presStyleCnt="4"/>
      <dgm:spPr/>
    </dgm:pt>
    <dgm:pt modelId="{0518CF9E-9FF4-4350-AD4F-13A61A313E33}" type="pres">
      <dgm:prSet presAssocID="{3E7F1617-50BD-4CE9-AF96-B8386694F2F6}" presName="node" presStyleLbl="node1" presStyleIdx="2" presStyleCnt="4">
        <dgm:presLayoutVars>
          <dgm:bulletEnabled val="1"/>
        </dgm:presLayoutVars>
      </dgm:prSet>
      <dgm:spPr/>
    </dgm:pt>
    <dgm:pt modelId="{0F45DADE-3D20-40B7-919A-4437C373D668}" type="pres">
      <dgm:prSet presAssocID="{A46EB532-D781-49F4-B4C6-9FC7B2C98E37}" presName="parTrans" presStyleLbl="sibTrans2D1" presStyleIdx="3" presStyleCnt="4"/>
      <dgm:spPr/>
    </dgm:pt>
    <dgm:pt modelId="{6B5DF5A7-1EF1-4CD7-A129-DD03AA00CF05}" type="pres">
      <dgm:prSet presAssocID="{A46EB532-D781-49F4-B4C6-9FC7B2C98E37}" presName="connectorText" presStyleLbl="sibTrans2D1" presStyleIdx="3" presStyleCnt="4"/>
      <dgm:spPr/>
    </dgm:pt>
    <dgm:pt modelId="{C3C29742-AECD-4602-BE7D-2BEE97A81286}" type="pres">
      <dgm:prSet presAssocID="{74A932A7-4138-44A2-82C6-EEB490AB69C6}" presName="node" presStyleLbl="node1" presStyleIdx="3" presStyleCnt="4" custRadScaleRad="111571" custRadScaleInc="-58502">
        <dgm:presLayoutVars>
          <dgm:bulletEnabled val="1"/>
        </dgm:presLayoutVars>
      </dgm:prSet>
      <dgm:spPr/>
    </dgm:pt>
  </dgm:ptLst>
  <dgm:cxnLst>
    <dgm:cxn modelId="{30DEB208-98FC-4D15-A1AD-2817F1239586}" type="presOf" srcId="{3EA98D63-3820-457C-9177-7A7D06E431B4}" destId="{12B618D7-3CDF-4BF5-906C-FD7C0BA1C987}" srcOrd="0" destOrd="0" presId="urn:microsoft.com/office/officeart/2005/8/layout/radial5"/>
    <dgm:cxn modelId="{FB494D0D-C099-4F3D-A2F4-3CEF1DBE955B}" type="presOf" srcId="{804D7247-F546-4904-B252-5364714FF3A9}" destId="{99A7470A-218F-4AD4-B7CD-3AB84CB7AC11}" srcOrd="0" destOrd="0" presId="urn:microsoft.com/office/officeart/2005/8/layout/radial5"/>
    <dgm:cxn modelId="{256A3419-BA2A-45F6-B13C-F91071418205}" srcId="{E43DB1AD-E050-4BEE-B367-1A32EADBA86B}" destId="{3E7F1617-50BD-4CE9-AF96-B8386694F2F6}" srcOrd="2" destOrd="0" parTransId="{804D7247-F546-4904-B252-5364714FF3A9}" sibTransId="{6F0C81D0-36CD-467A-8832-AD16870504D4}"/>
    <dgm:cxn modelId="{DE18B826-A651-49EC-B7E5-91E85EB29374}" type="presOf" srcId="{D9EDAE82-87B8-4CC6-AB82-D835B64B9D6D}" destId="{7DAE1E68-505E-42D1-BD7F-704758097526}" srcOrd="0" destOrd="0" presId="urn:microsoft.com/office/officeart/2005/8/layout/radial5"/>
    <dgm:cxn modelId="{87AD992F-8A17-4126-A1BB-9CD395BCB3DC}" type="presOf" srcId="{3E7F1617-50BD-4CE9-AF96-B8386694F2F6}" destId="{0518CF9E-9FF4-4350-AD4F-13A61A313E33}" srcOrd="0" destOrd="0" presId="urn:microsoft.com/office/officeart/2005/8/layout/radial5"/>
    <dgm:cxn modelId="{7235683F-ACFC-4FEC-98E7-5326B2B97C3A}" type="presOf" srcId="{D5C01DD6-D21F-4A7A-8084-EB85F978A783}" destId="{4D739B65-63C4-4A8D-AC8B-4D138B7C0F0C}" srcOrd="0" destOrd="0" presId="urn:microsoft.com/office/officeart/2005/8/layout/radial5"/>
    <dgm:cxn modelId="{7BBF6744-4F61-43AD-8D91-10B8FB299629}" type="presOf" srcId="{E43DB1AD-E050-4BEE-B367-1A32EADBA86B}" destId="{D4659332-C2E8-4807-9644-30D67EE2EF8A}" srcOrd="0" destOrd="0" presId="urn:microsoft.com/office/officeart/2005/8/layout/radial5"/>
    <dgm:cxn modelId="{B79CBB66-9CB5-45CC-9746-676F31584F93}" type="presOf" srcId="{A46EB532-D781-49F4-B4C6-9FC7B2C98E37}" destId="{0F45DADE-3D20-40B7-919A-4437C373D668}" srcOrd="0" destOrd="0" presId="urn:microsoft.com/office/officeart/2005/8/layout/radial5"/>
    <dgm:cxn modelId="{E486EE4A-4E07-469C-A5F7-672C6462BB0A}" type="presOf" srcId="{804D7247-F546-4904-B252-5364714FF3A9}" destId="{EE2C174F-6E7F-4094-A3FB-A62AA3AFE855}" srcOrd="1" destOrd="0" presId="urn:microsoft.com/office/officeart/2005/8/layout/radial5"/>
    <dgm:cxn modelId="{4B1DC54E-6358-401F-9D79-2870AD76C263}" type="presOf" srcId="{74A932A7-4138-44A2-82C6-EEB490AB69C6}" destId="{C3C29742-AECD-4602-BE7D-2BEE97A81286}" srcOrd="0" destOrd="0" presId="urn:microsoft.com/office/officeart/2005/8/layout/radial5"/>
    <dgm:cxn modelId="{2810F854-62CD-412D-BDF1-3EC96800B282}" type="presOf" srcId="{A46EB532-D781-49F4-B4C6-9FC7B2C98E37}" destId="{6B5DF5A7-1EF1-4CD7-A129-DD03AA00CF05}" srcOrd="1" destOrd="0" presId="urn:microsoft.com/office/officeart/2005/8/layout/radial5"/>
    <dgm:cxn modelId="{94EE0775-424E-4D1E-89F9-B90A85D3FA3A}" srcId="{E43DB1AD-E050-4BEE-B367-1A32EADBA86B}" destId="{6FC26DB8-F141-4FAA-B40B-D1180F90B559}" srcOrd="0" destOrd="0" parTransId="{D5C01DD6-D21F-4A7A-8084-EB85F978A783}" sibTransId="{F4181EAB-37E1-4F62-80C8-95F3F8936D10}"/>
    <dgm:cxn modelId="{0E76FD78-A3DF-404C-859A-AB777D0467FD}" type="presOf" srcId="{D5C01DD6-D21F-4A7A-8084-EB85F978A783}" destId="{1F0DFFEE-966D-4120-98B3-42004E217FDC}" srcOrd="1" destOrd="0" presId="urn:microsoft.com/office/officeart/2005/8/layout/radial5"/>
    <dgm:cxn modelId="{74637A92-87A2-4B8F-BCC1-3B4B768BDDD5}" type="presOf" srcId="{C85E7808-6B05-4695-A735-3B4AF83EB0E8}" destId="{5E6AF646-C1BB-41C4-9CF1-90354006CF85}" srcOrd="1" destOrd="0" presId="urn:microsoft.com/office/officeart/2005/8/layout/radial5"/>
    <dgm:cxn modelId="{F6D45995-A04A-4568-B24C-B781F911B2A5}" type="presOf" srcId="{C85E7808-6B05-4695-A735-3B4AF83EB0E8}" destId="{26E13F80-5219-46AB-A706-814ECF342D78}" srcOrd="0" destOrd="0" presId="urn:microsoft.com/office/officeart/2005/8/layout/radial5"/>
    <dgm:cxn modelId="{664D73AD-E04F-41A7-A0E7-526C26A874EC}" srcId="{E43DB1AD-E050-4BEE-B367-1A32EADBA86B}" destId="{74A932A7-4138-44A2-82C6-EEB490AB69C6}" srcOrd="3" destOrd="0" parTransId="{A46EB532-D781-49F4-B4C6-9FC7B2C98E37}" sibTransId="{14965E9F-E24F-4A7D-8EDC-3BBBB400546C}"/>
    <dgm:cxn modelId="{C029AAC2-BFCE-4317-9D5D-63ADF30B25B2}" type="presOf" srcId="{6FC26DB8-F141-4FAA-B40B-D1180F90B559}" destId="{08FAE4AA-CC8B-4317-94FB-23CC97DDAFA7}" srcOrd="0" destOrd="0" presId="urn:microsoft.com/office/officeart/2005/8/layout/radial5"/>
    <dgm:cxn modelId="{92BF36C6-18FF-46AC-A06A-F0BA3E0A294A}" srcId="{E43DB1AD-E050-4BEE-B367-1A32EADBA86B}" destId="{3EA98D63-3820-457C-9177-7A7D06E431B4}" srcOrd="1" destOrd="0" parTransId="{C85E7808-6B05-4695-A735-3B4AF83EB0E8}" sibTransId="{4DBD427E-63DA-43D5-8C24-AD81A4097581}"/>
    <dgm:cxn modelId="{528DB9FD-0596-448F-9775-D94A968DFE70}" srcId="{D9EDAE82-87B8-4CC6-AB82-D835B64B9D6D}" destId="{E43DB1AD-E050-4BEE-B367-1A32EADBA86B}" srcOrd="0" destOrd="0" parTransId="{95B57EC0-962F-4A56-8687-3F2F8AFC419C}" sibTransId="{C62416F5-00EF-4BC1-B67C-56124F6E5FD0}"/>
    <dgm:cxn modelId="{4C027B9C-4B37-4C2B-A693-4012B7BD34E2}" type="presParOf" srcId="{7DAE1E68-505E-42D1-BD7F-704758097526}" destId="{D4659332-C2E8-4807-9644-30D67EE2EF8A}" srcOrd="0" destOrd="0" presId="urn:microsoft.com/office/officeart/2005/8/layout/radial5"/>
    <dgm:cxn modelId="{9D8959B8-E034-48A3-A74D-CCE284A3F869}" type="presParOf" srcId="{7DAE1E68-505E-42D1-BD7F-704758097526}" destId="{4D739B65-63C4-4A8D-AC8B-4D138B7C0F0C}" srcOrd="1" destOrd="0" presId="urn:microsoft.com/office/officeart/2005/8/layout/radial5"/>
    <dgm:cxn modelId="{4EFFDDC9-C1D5-415F-AE78-F24AE49D5FA1}" type="presParOf" srcId="{4D739B65-63C4-4A8D-AC8B-4D138B7C0F0C}" destId="{1F0DFFEE-966D-4120-98B3-42004E217FDC}" srcOrd="0" destOrd="0" presId="urn:microsoft.com/office/officeart/2005/8/layout/radial5"/>
    <dgm:cxn modelId="{8AF1E106-06F1-4A11-B2C4-C377872F81FB}" type="presParOf" srcId="{7DAE1E68-505E-42D1-BD7F-704758097526}" destId="{08FAE4AA-CC8B-4317-94FB-23CC97DDAFA7}" srcOrd="2" destOrd="0" presId="urn:microsoft.com/office/officeart/2005/8/layout/radial5"/>
    <dgm:cxn modelId="{CCB188C7-B791-45FD-B5F5-4A9A8EF5FAF1}" type="presParOf" srcId="{7DAE1E68-505E-42D1-BD7F-704758097526}" destId="{26E13F80-5219-46AB-A706-814ECF342D78}" srcOrd="3" destOrd="0" presId="urn:microsoft.com/office/officeart/2005/8/layout/radial5"/>
    <dgm:cxn modelId="{CE0F6122-BF72-488A-9078-4A001752D5BE}" type="presParOf" srcId="{26E13F80-5219-46AB-A706-814ECF342D78}" destId="{5E6AF646-C1BB-41C4-9CF1-90354006CF85}" srcOrd="0" destOrd="0" presId="urn:microsoft.com/office/officeart/2005/8/layout/radial5"/>
    <dgm:cxn modelId="{F07BF3EB-EB12-455B-8B82-D371A28B07A4}" type="presParOf" srcId="{7DAE1E68-505E-42D1-BD7F-704758097526}" destId="{12B618D7-3CDF-4BF5-906C-FD7C0BA1C987}" srcOrd="4" destOrd="0" presId="urn:microsoft.com/office/officeart/2005/8/layout/radial5"/>
    <dgm:cxn modelId="{3A231320-364A-4654-A613-7A6CF9D6A042}" type="presParOf" srcId="{7DAE1E68-505E-42D1-BD7F-704758097526}" destId="{99A7470A-218F-4AD4-B7CD-3AB84CB7AC11}" srcOrd="5" destOrd="0" presId="urn:microsoft.com/office/officeart/2005/8/layout/radial5"/>
    <dgm:cxn modelId="{DF0680CB-752D-4916-B435-81FF7B8F2F21}" type="presParOf" srcId="{99A7470A-218F-4AD4-B7CD-3AB84CB7AC11}" destId="{EE2C174F-6E7F-4094-A3FB-A62AA3AFE855}" srcOrd="0" destOrd="0" presId="urn:microsoft.com/office/officeart/2005/8/layout/radial5"/>
    <dgm:cxn modelId="{CB17936C-5041-4E26-B9E7-40AD0DE1F373}" type="presParOf" srcId="{7DAE1E68-505E-42D1-BD7F-704758097526}" destId="{0518CF9E-9FF4-4350-AD4F-13A61A313E33}" srcOrd="6" destOrd="0" presId="urn:microsoft.com/office/officeart/2005/8/layout/radial5"/>
    <dgm:cxn modelId="{406FBABF-FDD0-480F-92B7-340C8FAD1D9A}" type="presParOf" srcId="{7DAE1E68-505E-42D1-BD7F-704758097526}" destId="{0F45DADE-3D20-40B7-919A-4437C373D668}" srcOrd="7" destOrd="0" presId="urn:microsoft.com/office/officeart/2005/8/layout/radial5"/>
    <dgm:cxn modelId="{A18104D6-7A9E-4B3E-8FEC-1CFF0A3E13E1}" type="presParOf" srcId="{0F45DADE-3D20-40B7-919A-4437C373D668}" destId="{6B5DF5A7-1EF1-4CD7-A129-DD03AA00CF05}" srcOrd="0" destOrd="0" presId="urn:microsoft.com/office/officeart/2005/8/layout/radial5"/>
    <dgm:cxn modelId="{A72DDEF8-CBDE-4961-B7F7-5FFEBB923E55}" type="presParOf" srcId="{7DAE1E68-505E-42D1-BD7F-704758097526}" destId="{C3C29742-AECD-4602-BE7D-2BEE97A81286}" srcOrd="8" destOrd="0" presId="urn:microsoft.com/office/officeart/2005/8/layout/radial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659332-C2E8-4807-9644-30D67EE2EF8A}">
      <dsp:nvSpPr>
        <dsp:cNvPr id="0" name=""/>
        <dsp:cNvSpPr/>
      </dsp:nvSpPr>
      <dsp:spPr>
        <a:xfrm>
          <a:off x="2651210" y="884322"/>
          <a:ext cx="631654" cy="63165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API</a:t>
          </a:r>
        </a:p>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Platform</a:t>
          </a:r>
        </a:p>
      </dsp:txBody>
      <dsp:txXfrm>
        <a:off x="2743714" y="976826"/>
        <a:ext cx="446646" cy="446646"/>
      </dsp:txXfrm>
    </dsp:sp>
    <dsp:sp modelId="{4D739B65-63C4-4A8D-AC8B-4D138B7C0F0C}">
      <dsp:nvSpPr>
        <dsp:cNvPr id="0" name=""/>
        <dsp:cNvSpPr/>
      </dsp:nvSpPr>
      <dsp:spPr>
        <a:xfrm rot="5400000">
          <a:off x="2900310" y="654818"/>
          <a:ext cx="133454" cy="214762"/>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Arial Narrow" panose="020B0606020202030204" pitchFamily="34" charset="0"/>
          </a:endParaRPr>
        </a:p>
      </dsp:txBody>
      <dsp:txXfrm>
        <a:off x="2920328" y="677752"/>
        <a:ext cx="93418" cy="128858"/>
      </dsp:txXfrm>
    </dsp:sp>
    <dsp:sp modelId="{08FAE4AA-CC8B-4317-94FB-23CC97DDAFA7}">
      <dsp:nvSpPr>
        <dsp:cNvPr id="0" name=""/>
        <dsp:cNvSpPr/>
      </dsp:nvSpPr>
      <dsp:spPr>
        <a:xfrm>
          <a:off x="2651210" y="867"/>
          <a:ext cx="631654" cy="63165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Councils</a:t>
          </a:r>
        </a:p>
      </dsp:txBody>
      <dsp:txXfrm>
        <a:off x="2743714" y="93371"/>
        <a:ext cx="446646" cy="446646"/>
      </dsp:txXfrm>
    </dsp:sp>
    <dsp:sp modelId="{26E13F80-5219-46AB-A706-814ECF342D78}">
      <dsp:nvSpPr>
        <dsp:cNvPr id="0" name=""/>
        <dsp:cNvSpPr/>
      </dsp:nvSpPr>
      <dsp:spPr>
        <a:xfrm rot="1686042">
          <a:off x="3301266" y="1319580"/>
          <a:ext cx="181078" cy="214762"/>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Arial Narrow" panose="020B0606020202030204" pitchFamily="34" charset="0"/>
          </a:endParaRPr>
        </a:p>
      </dsp:txBody>
      <dsp:txXfrm>
        <a:off x="3304468" y="1349738"/>
        <a:ext cx="126755" cy="128858"/>
      </dsp:txXfrm>
    </dsp:sp>
    <dsp:sp modelId="{12B618D7-3CDF-4BF5-906C-FD7C0BA1C987}">
      <dsp:nvSpPr>
        <dsp:cNvPr id="0" name=""/>
        <dsp:cNvSpPr/>
      </dsp:nvSpPr>
      <dsp:spPr>
        <a:xfrm>
          <a:off x="3509789" y="1342774"/>
          <a:ext cx="631654" cy="63165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PPARS</a:t>
          </a:r>
        </a:p>
      </dsp:txBody>
      <dsp:txXfrm>
        <a:off x="3602293" y="1435278"/>
        <a:ext cx="446646" cy="446646"/>
      </dsp:txXfrm>
    </dsp:sp>
    <dsp:sp modelId="{99A7470A-218F-4AD4-B7CD-3AB84CB7AC11}">
      <dsp:nvSpPr>
        <dsp:cNvPr id="0" name=""/>
        <dsp:cNvSpPr/>
      </dsp:nvSpPr>
      <dsp:spPr>
        <a:xfrm rot="5400000">
          <a:off x="2900310" y="1530719"/>
          <a:ext cx="133454" cy="214762"/>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Arial Narrow" panose="020B0606020202030204" pitchFamily="34" charset="0"/>
          </a:endParaRPr>
        </a:p>
      </dsp:txBody>
      <dsp:txXfrm>
        <a:off x="2920328" y="1553653"/>
        <a:ext cx="93418" cy="128858"/>
      </dsp:txXfrm>
    </dsp:sp>
    <dsp:sp modelId="{0518CF9E-9FF4-4350-AD4F-13A61A313E33}">
      <dsp:nvSpPr>
        <dsp:cNvPr id="0" name=""/>
        <dsp:cNvSpPr/>
      </dsp:nvSpPr>
      <dsp:spPr>
        <a:xfrm>
          <a:off x="2651210" y="1767778"/>
          <a:ext cx="631654" cy="63165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LGV</a:t>
          </a:r>
        </a:p>
      </dsp:txBody>
      <dsp:txXfrm>
        <a:off x="2743714" y="1860282"/>
        <a:ext cx="446646" cy="446646"/>
      </dsp:txXfrm>
    </dsp:sp>
    <dsp:sp modelId="{0F45DADE-3D20-40B7-919A-4437C373D668}">
      <dsp:nvSpPr>
        <dsp:cNvPr id="0" name=""/>
        <dsp:cNvSpPr/>
      </dsp:nvSpPr>
      <dsp:spPr>
        <a:xfrm rot="9220446">
          <a:off x="2436254" y="1308976"/>
          <a:ext cx="187633" cy="214762"/>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Arial Narrow" panose="020B0606020202030204" pitchFamily="34" charset="0"/>
          </a:endParaRPr>
        </a:p>
      </dsp:txBody>
      <dsp:txXfrm rot="10800000">
        <a:off x="2489625" y="1339446"/>
        <a:ext cx="131343" cy="128858"/>
      </dsp:txXfrm>
    </dsp:sp>
    <dsp:sp modelId="{C3C29742-AECD-4602-BE7D-2BEE97A81286}">
      <dsp:nvSpPr>
        <dsp:cNvPr id="0" name=""/>
        <dsp:cNvSpPr/>
      </dsp:nvSpPr>
      <dsp:spPr>
        <a:xfrm>
          <a:off x="1767758" y="1321448"/>
          <a:ext cx="631654" cy="63165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Arial Narrow" panose="020B0606020202030204" pitchFamily="34" charset="0"/>
            </a:rPr>
            <a:t>DHHS</a:t>
          </a:r>
        </a:p>
      </dsp:txBody>
      <dsp:txXfrm>
        <a:off x="1860262" y="1413952"/>
        <a:ext cx="446646" cy="446646"/>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5353B1B684248888FC3B57C910D7005"/>
        <w:category>
          <w:name w:val="General"/>
          <w:gallery w:val="placeholder"/>
        </w:category>
        <w:types>
          <w:type w:val="bbPlcHdr"/>
        </w:types>
        <w:behaviors>
          <w:behavior w:val="content"/>
        </w:behaviors>
        <w:guid w:val="{09E579D1-26CF-41E0-A25D-041BBAA424FF}"/>
      </w:docPartPr>
      <w:docPartBody>
        <w:p w:rsidR="003E299F" w:rsidRDefault="003E299F">
          <w:pPr>
            <w:pStyle w:val="75353B1B684248888FC3B57C910D7005"/>
          </w:pPr>
          <w:r w:rsidRPr="00F6699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Lato">
    <w:altName w:val="Arial"/>
    <w:charset w:val="00"/>
    <w:family w:val="swiss"/>
    <w:pitch w:val="variable"/>
    <w:sig w:usb0="E10002FF" w:usb1="5000E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99F"/>
    <w:rsid w:val="0001354F"/>
    <w:rsid w:val="00042355"/>
    <w:rsid w:val="000677EA"/>
    <w:rsid w:val="000C2098"/>
    <w:rsid w:val="00131543"/>
    <w:rsid w:val="00145B2B"/>
    <w:rsid w:val="00384A64"/>
    <w:rsid w:val="003902C8"/>
    <w:rsid w:val="003E299F"/>
    <w:rsid w:val="004429A7"/>
    <w:rsid w:val="00475CA5"/>
    <w:rsid w:val="004E2F3D"/>
    <w:rsid w:val="005F76A4"/>
    <w:rsid w:val="00602DAE"/>
    <w:rsid w:val="00604343"/>
    <w:rsid w:val="00705A5F"/>
    <w:rsid w:val="00776BEB"/>
    <w:rsid w:val="007C2C3A"/>
    <w:rsid w:val="007C7DB3"/>
    <w:rsid w:val="007F0C6D"/>
    <w:rsid w:val="00815235"/>
    <w:rsid w:val="008F58EF"/>
    <w:rsid w:val="00900EB4"/>
    <w:rsid w:val="009360E2"/>
    <w:rsid w:val="0094356F"/>
    <w:rsid w:val="009522A7"/>
    <w:rsid w:val="009C6E69"/>
    <w:rsid w:val="009E7FFB"/>
    <w:rsid w:val="00A8633A"/>
    <w:rsid w:val="00AA402C"/>
    <w:rsid w:val="00AD329C"/>
    <w:rsid w:val="00B11821"/>
    <w:rsid w:val="00B357D0"/>
    <w:rsid w:val="00B750BC"/>
    <w:rsid w:val="00BF3499"/>
    <w:rsid w:val="00CA67D4"/>
    <w:rsid w:val="00D05B00"/>
    <w:rsid w:val="00D36E6F"/>
    <w:rsid w:val="00D7480A"/>
    <w:rsid w:val="00E500DF"/>
    <w:rsid w:val="00E71630"/>
    <w:rsid w:val="00E72733"/>
    <w:rsid w:val="00F02450"/>
    <w:rsid w:val="00F3212C"/>
    <w:rsid w:val="00F369D6"/>
    <w:rsid w:val="00F8335A"/>
    <w:rsid w:val="00FA7D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75353B1B684248888FC3B57C910D7005">
    <w:name w:val="75353B1B684248888FC3B57C910D70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/sites/ecm_208/Performance Reporting</xsnScope>
</customXsn>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Originating_x0020_Author xmlns="a5f32de4-e402-4188-b034-e71ca7d22e54" xsi:nil="true"/>
    <TaxCatchAll xmlns="9fd47c19-1c4a-4d7d-b342-c10cef269344">
      <Value>6</Value>
      <Value>5</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k1bd994a94c2413797db3bab8f123f6f xmlns="9fd47c19-1c4a-4d7d-b342-c10cef269344">
      <Terms xmlns="http://schemas.microsoft.com/office/infopath/2007/PartnerControls"/>
    </k1bd994a94c2413797db3bab8f123f6f>
    <o2e611f6ba3e4c8f9a895dfb7980639e xmlns="9fd47c19-1c4a-4d7d-b342-c10cef269344">
      <Terms xmlns="http://schemas.microsoft.com/office/infopath/2007/PartnerControls"/>
    </o2e611f6ba3e4c8f9a895dfb7980639e>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Reference_x0020_Number xmlns="a5f32de4-e402-4188-b034-e71ca7d22e54" xsi:nil="true"/>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Local Government Victoria</TermName>
          <TermId xmlns="http://schemas.microsoft.com/office/infopath/2007/PartnerControls">f6ecfee0-2e0c-4d0c-8535-bce6333ce498</TermId>
        </TermInfo>
      </Terms>
    </n771d69a070c4babbf278c67c8a2b859>
    <Financial_x0020_Year xmlns="a5f32de4-e402-4188-b034-e71ca7d22e54" xsi:nil="true"/>
    <Location_x0020_Value xmlns="a5f32de4-e402-4188-b034-e71ca7d22e54" xsi:nil="true"/>
    <URL xmlns="http://schemas.microsoft.com/sharepoint/v3">
      <Url xsi:nil="true"/>
      <Description xsi:nil="true"/>
    </URL>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Sector Performance and Development</TermName>
          <TermId xmlns="http://schemas.microsoft.com/office/infopath/2007/PartnerControls">76390a19-a1fc-4284-a89c-58f68cd51307</TermId>
        </TermInfo>
      </Terms>
    </mfe9accc5a0b4653a7b513b67ffd122d>
    <i5551a600e734172b7209c27fd0b6842 xmlns="9fd47c19-1c4a-4d7d-b342-c10cef269344">
      <Terms xmlns="http://schemas.microsoft.com/office/infopath/2007/PartnerControls"/>
    </i5551a600e734172b7209c27fd0b6842>
    <Date_x0020_Recieved xmlns="a5f32de4-e402-4188-b034-e71ca7d22e54" xsi:nil="true"/>
    <Policy_x0020_Area xmlns="629ca9ef-eeeb-49d0-869c-0d8ab81e3edb" xsi:nil="true"/>
    <RoutingRuleDescription xmlns="http://schemas.microsoft.com/sharepoint/v3" xsi:nil="true"/>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ld508a88e6264ce89693af80a72862cb xmlns="9fd47c19-1c4a-4d7d-b342-c10cef269344">
      <Terms xmlns="http://schemas.microsoft.com/office/infopath/2007/PartnerControls"/>
    </ld508a88e6264ce89693af80a72862cb>
    <a25c4e3633654d669cbaa09ae6b70789 xmlns="9fd47c19-1c4a-4d7d-b342-c10cef269344">
      <Terms xmlns="http://schemas.microsoft.com/office/infopath/2007/PartnerControls"/>
    </a25c4e3633654d669cbaa09ae6b70789>
    <_dlc_DocId xmlns="a5f32de4-e402-4188-b034-e71ca7d22e54">DOCID208-1151221931-903</_dlc_DocId>
    <_dlc_DocIdUrl xmlns="a5f32de4-e402-4188-b034-e71ca7d22e54">
      <Url>https://delwpvicgovau.sharepoint.com/sites/ecm_208/_layouts/15/DocIdRedir.aspx?ID=DOCID208-1151221931-903</Url>
      <Description>DOCID208-1151221931-903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rogram Report" ma:contentTypeID="0x0101002517F445A0F35E449C98AAD631F2B0384529007BE433EBB61F5343A3E7451F4F288B0B" ma:contentTypeVersion="89" ma:contentTypeDescription="" ma:contentTypeScope="" ma:versionID="704540864e8f63bdac4189b0db4886d8">
  <xsd:schema xmlns:xsd="http://www.w3.org/2001/XMLSchema" xmlns:xs="http://www.w3.org/2001/XMLSchema" xmlns:p="http://schemas.microsoft.com/office/2006/metadata/properties" xmlns:ns1="a5f32de4-e402-4188-b034-e71ca7d22e54" xmlns:ns2="http://schemas.microsoft.com/sharepoint/v3" xmlns:ns3="9fd47c19-1c4a-4d7d-b342-c10cef269344" xmlns:ns4="629ca9ef-eeeb-49d0-869c-0d8ab81e3edb" targetNamespace="http://schemas.microsoft.com/office/2006/metadata/properties" ma:root="true" ma:fieldsID="4edd7c1f6c7d6a15ae29b0025f7482c0" ns1:_="" ns2:_="" ns3:_="" ns4:_="">
    <xsd:import namespace="a5f32de4-e402-4188-b034-e71ca7d22e54"/>
    <xsd:import namespace="http://schemas.microsoft.com/sharepoint/v3"/>
    <xsd:import namespace="9fd47c19-1c4a-4d7d-b342-c10cef269344"/>
    <xsd:import namespace="629ca9ef-eeeb-49d0-869c-0d8ab81e3edb"/>
    <xsd:element name="properties">
      <xsd:complexType>
        <xsd:sequence>
          <xsd:element name="documentManagement">
            <xsd:complexType>
              <xsd:all>
                <xsd:element ref="ns1:_dlc_DocIdUrl" minOccurs="0"/>
                <xsd:element ref="ns1:_dlc_DocId" minOccurs="0"/>
                <xsd:element ref="ns2:RoutingRuleDescription" minOccurs="0"/>
                <xsd:element ref="ns1:Reference_x0020_Number" minOccurs="0"/>
                <xsd:element ref="ns1:Date_x0020_Recieved" minOccurs="0"/>
                <xsd:element ref="ns1:Originating_x0020_Author" minOccurs="0"/>
                <xsd:element ref="ns1:Location_x0020_Value" minOccurs="0"/>
                <xsd:element ref="ns2:URL" minOccurs="0"/>
                <xsd:element ref="ns2:Language"/>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1:_dlc_DocIdPersistId" minOccurs="0"/>
                <xsd:element ref="ns3:ld508a88e6264ce89693af80a72862cb" minOccurs="0"/>
                <xsd:element ref="ns3:pd01c257034b4e86b1f58279a3bd54c6" minOccurs="0"/>
                <xsd:element ref="ns3:k1bd994a94c2413797db3bab8f123f6f" minOccurs="0"/>
                <xsd:element ref="ns3:o2e611f6ba3e4c8f9a895dfb7980639e" minOccurs="0"/>
                <xsd:element ref="ns3:a25c4e3633654d669cbaa09ae6b70789" minOccurs="0"/>
                <xsd:element ref="ns3:mfe9accc5a0b4653a7b513b67ffd122d" minOccurs="0"/>
                <xsd:element ref="ns3:i5551a600e734172b7209c27fd0b6842" minOccurs="0"/>
                <xsd:element ref="ns1:Financial_x0020_Year" minOccurs="0"/>
                <xsd:element ref="ns4:Policy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Reference_x0020_Number" ma:index="5" nillable="true" ma:displayName="Reference Number" ma:internalName="Reference_x0020_Number">
      <xsd:simpleType>
        <xsd:restriction base="dms:Text">
          <xsd:maxLength value="255"/>
        </xsd:restriction>
      </xsd:simpleType>
    </xsd:element>
    <xsd:element name="Date_x0020_Recieved" ma:index="7" nillable="true" ma:displayName="Date Received" ma:description="The date stamped on official correspondence." ma:format="DateOnly" ma:internalName="Date_x0020_Recieved">
      <xsd:simpleType>
        <xsd:restriction base="dms:DateTime"/>
      </xsd:simpleType>
    </xsd:element>
    <xsd:element name="Originating_x0020_Author" ma:index="8" nillable="true" ma:displayName="Originating Author" ma:description="The original person or organisation from which the object came from." ma:internalName="Originating_x0020_Author">
      <xsd:simpleType>
        <xsd:restriction base="dms:Text">
          <xsd:maxLength value="255"/>
        </xsd:restriction>
      </xsd:simpleType>
    </xsd:element>
    <xsd:element name="Location_x0020_Value" ma:index="10" nillable="true" ma:displayName="Location Value" ma:internalName="Location_x0020_Value">
      <xsd:simpleType>
        <xsd:restriction base="dms:Text">
          <xsd:maxLength value="255"/>
        </xsd:restriction>
      </xsd:simpleType>
    </xsd:element>
    <xsd:element name="_dlc_DocIdPersistId" ma:index="31" nillable="true" ma:displayName="Persist ID" ma:description="Keep ID on add." ma:hidden="true" ma:internalName="_dlc_DocIdPersistId" ma:readOnly="true">
      <xsd:simpleType>
        <xsd:restriction base="dms:Boolean"/>
      </xsd:simpleType>
    </xsd:element>
    <xsd:element name="Financial_x0020_Year" ma:index="42" nillable="true" ma:displayName="Financial Year" ma:format="Dropdown" ma:internalName="Financial_x0020_Year">
      <xsd:simpleType>
        <xsd:restriction base="dms:Choice">
          <xsd:enumeration value="2022-23"/>
          <xsd:enumeration value="2021-22"/>
          <xsd:enumeration value="2020-21"/>
          <xsd:enumeration value="2019-20"/>
          <xsd:enumeration value="2018-19"/>
          <xsd:enumeration value="2017-18"/>
          <xsd:enumeration value="2016-17"/>
          <xsd:enumeration value="2015-16"/>
          <xsd:enumeration value="2014-15"/>
          <xsd:enumeration value="2013-14"/>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description="Further keywords or terms that best describe the document content that DO NOT appear in the Title or File Name." ma:internalName="RoutingRuleDescription" ma:readOnly="false">
      <xsd:simpleType>
        <xsd:restriction base="dms:Text">
          <xsd:maxLength value="255"/>
        </xsd:restriction>
      </xsd:simpleType>
    </xsd:element>
    <xsd:element name="URL" ma:index="1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Language" ma:index="20"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fb3179c379644f499d7166d0c985669b" ma:index="21"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description="" ma:hidden="true" ma:list="{d0eb6389-da53-4f72-84c4-6f457fe36b61}" ma:internalName="TaxCatchAll" ma:showField="CatchAllData"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description="" ma:hidden="true" ma:list="{d0eb6389-da53-4f72-84c4-6f457fe36b61}" ma:internalName="TaxCatchAllLabel" ma:readOnly="true" ma:showField="CatchAllDataLabel"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ma:taxonomy="true" ma:internalName="ece32f50ba964e1fbf627a9d83fe6c01" ma:taxonomyFieldName="Agency" ma:displayName="Agency" ma:readOnly="false"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readOnly="false" ma:default="4;#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readOnly="false" ma:default="5;#Local Government Victoria|f6ecfee0-2e0c-4d0c-8535-bce6333ce49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element name="ld508a88e6264ce89693af80a72862cb" ma:index="32" nillable="true" ma:taxonomy="true" ma:internalName="ld508a88e6264ce89693af80a72862cb" ma:taxonomyFieldName="Reference_x0020_Type" ma:displayName="Reference Type" ma:default="" ma:fieldId="{5d508a88-e626-4ce8-9693-af80a72862cb}" ma:sspId="797aeec6-0273-40f2-ab3e-beee73212332" ma:termSetId="11043c92-3a71-4a36-852c-b5b476b0493f" ma:anchorId="00000000-0000-0000-0000-000000000000" ma:open="false" ma:isKeyword="false">
      <xsd:complexType>
        <xsd:sequence>
          <xsd:element ref="pc:Terms" minOccurs="0" maxOccurs="1"/>
        </xsd:sequence>
      </xsd:complexType>
    </xsd:element>
    <xsd:element name="pd01c257034b4e86b1f58279a3bd54c6" ma:index="33" ma:taxonomy="true" ma:internalName="pd01c257034b4e86b1f58279a3bd54c6" ma:taxonomyFieldName="Security_x0020_Classification" ma:displayName="Security Classification" ma:readOnly="false"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k1bd994a94c2413797db3bab8f123f6f" ma:index="34" nillable="true" ma:taxonomy="true" ma:internalName="k1bd994a94c2413797db3bab8f123f6f" ma:taxonomyFieldName="Section" ma:displayName="Section" ma:readOnly="false" ma:default=""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o2e611f6ba3e4c8f9a895dfb7980639e" ma:index="36" nillable="true" ma:taxonomy="true" ma:internalName="o2e611f6ba3e4c8f9a895dfb7980639e" ma:taxonomyFieldName="Location_x0020_Type" ma:displayName="Location Type" ma:default="" ma:fieldId="{82e611f6-ba3e-4c8f-9a89-5dfb7980639e}" ma:sspId="797aeec6-0273-40f2-ab3e-beee73212332" ma:termSetId="648a561f-e369-4e31-b869-87da18c5c4f1" ma:anchorId="00000000-0000-0000-0000-000000000000" ma:open="false" ma:isKeyword="false">
      <xsd:complexType>
        <xsd:sequence>
          <xsd:element ref="pc:Terms" minOccurs="0" maxOccurs="1"/>
        </xsd:sequence>
      </xsd:complexType>
    </xsd:element>
    <xsd:element name="a25c4e3633654d669cbaa09ae6b70789" ma:index="37" nillable="true" ma:taxonomy="true" ma:internalName="a25c4e3633654d669cbaa09ae6b70789" ma:taxonomyFieldName="Sub_x002d_Section" ma:displayName="Sub-Section" ma:readOnly="false"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39" ma:taxonomy="true" ma:internalName="mfe9accc5a0b4653a7b513b67ffd122d" ma:taxonomyFieldName="Branch" ma:displayName="Branch" ma:readOnly="false" ma:default="6;#Sector Performance and Development|76390a19-a1fc-4284-a89c-58f68cd51307"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i5551a600e734172b7209c27fd0b6842" ma:index="41" nillable="true" ma:taxonomy="true" ma:internalName="i5551a600e734172b7209c27fd0b6842" ma:taxonomyFieldName="Local_x0020_Government_x0020_Authority_x0020__x0028_LGA_x0029_" ma:displayName="Local Government Authority (LGA)" ma:default="" ma:fieldId="{25551a60-0e73-4172-b720-9c27fd0b6842}" ma:sspId="797aeec6-0273-40f2-ab3e-beee73212332" ma:termSetId="9d3a11de-9da4-4c91-acbe-7df21a7a193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9ca9ef-eeeb-49d0-869c-0d8ab81e3edb" elementFormDefault="qualified">
    <xsd:import namespace="http://schemas.microsoft.com/office/2006/documentManagement/types"/>
    <xsd:import namespace="http://schemas.microsoft.com/office/infopath/2007/PartnerControls"/>
    <xsd:element name="Policy_x0020_Area" ma:index="43" nillable="true" ma:displayName="Policy Area" ma:list="{eb228b1a-1495-4de2-a251-bd09035c0e5f}" ma:internalName="Policy_x0020_Area" ma:showField="Title" ma:web="629ca9ef-eeeb-49d0-869c-0d8ab81e3edb">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3452d580-73c1-4b2b-acb3-3600a17877a9" ContentTypeId="0x0101002517F445A0F35E449C98AAD631F2B0384529"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C78D9-8F1E-4565-827A-0868E970DB13}">
  <ds:schemaRefs>
    <ds:schemaRef ds:uri="http://schemas.microsoft.com/sharepoint/v3/contenttype/forms"/>
  </ds:schemaRefs>
</ds:datastoreItem>
</file>

<file path=customXml/itemProps2.xml><?xml version="1.0" encoding="utf-8"?>
<ds:datastoreItem xmlns:ds="http://schemas.openxmlformats.org/officeDocument/2006/customXml" ds:itemID="{DA13F878-A325-4543-BF09-23E6D2F3046A}">
  <ds:schemaRefs>
    <ds:schemaRef ds:uri="http://schemas.microsoft.com/office/2006/metadata/customXsn"/>
  </ds:schemaRefs>
</ds:datastoreItem>
</file>

<file path=customXml/itemProps3.xml><?xml version="1.0" encoding="utf-8"?>
<ds:datastoreItem xmlns:ds="http://schemas.openxmlformats.org/officeDocument/2006/customXml" ds:itemID="{48FACE17-544F-42B4-B4F5-D9DC8AE5C2C3}">
  <ds:schemaRefs>
    <ds:schemaRef ds:uri="http://schemas.microsoft.com/office/2006/metadata/properties"/>
    <ds:schemaRef ds:uri="http://schemas.microsoft.com/office/2006/documentManagement/types"/>
    <ds:schemaRef ds:uri="http://purl.org/dc/terms/"/>
    <ds:schemaRef ds:uri="http://schemas.microsoft.com/sharepoint/v3"/>
    <ds:schemaRef ds:uri="http://purl.org/dc/dcmitype/"/>
    <ds:schemaRef ds:uri="629ca9ef-eeeb-49d0-869c-0d8ab81e3edb"/>
    <ds:schemaRef ds:uri="http://schemas.microsoft.com/office/infopath/2007/PartnerControls"/>
    <ds:schemaRef ds:uri="a5f32de4-e402-4188-b034-e71ca7d22e54"/>
    <ds:schemaRef ds:uri="http://purl.org/dc/elements/1.1/"/>
    <ds:schemaRef ds:uri="http://schemas.openxmlformats.org/package/2006/metadata/core-properties"/>
    <ds:schemaRef ds:uri="9fd47c19-1c4a-4d7d-b342-c10cef269344"/>
    <ds:schemaRef ds:uri="http://www.w3.org/XML/1998/namespace"/>
  </ds:schemaRefs>
</ds:datastoreItem>
</file>

<file path=customXml/itemProps4.xml><?xml version="1.0" encoding="utf-8"?>
<ds:datastoreItem xmlns:ds="http://schemas.openxmlformats.org/officeDocument/2006/customXml" ds:itemID="{0F0861DA-C9BE-4ACA-825E-BFD328C86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629ca9ef-eeeb-49d0-869c-0d8ab81e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84A5BB-954C-4B2E-A21F-C001B5B12CF3}">
  <ds:schemaRefs>
    <ds:schemaRef ds:uri="http://schemas.microsoft.com/sharepoint/events"/>
  </ds:schemaRefs>
</ds:datastoreItem>
</file>

<file path=customXml/itemProps6.xml><?xml version="1.0" encoding="utf-8"?>
<ds:datastoreItem xmlns:ds="http://schemas.openxmlformats.org/officeDocument/2006/customXml" ds:itemID="{0B391ABE-E459-4321-9321-0DC1FA5A8590}">
  <ds:schemaRefs>
    <ds:schemaRef ds:uri="Microsoft.SharePoint.Taxonomy.ContentTypeSync"/>
  </ds:schemaRefs>
</ds:datastoreItem>
</file>

<file path=customXml/itemProps7.xml><?xml version="1.0" encoding="utf-8"?>
<ds:datastoreItem xmlns:ds="http://schemas.openxmlformats.org/officeDocument/2006/customXml" ds:itemID="{A300B787-04F4-40CB-8AC5-31997F46F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Report template_macros.dotm</Template>
  <TotalTime>1</TotalTime>
  <Pages>31</Pages>
  <Words>9583</Words>
  <Characters>54626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Local Government Performance Reporting Framework</vt:lpstr>
    </vt:vector>
  </TitlesOfParts>
  <Company/>
  <LinksUpToDate>false</LinksUpToDate>
  <CharactersWithSpaces>64081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Government Performance Reporting Framework</dc:title>
  <dc:subject>Strategic directions paper for the local government performance reporting framework 2018-2023</dc:subject>
  <dc:creator>Leighton C Vivian (DELWP)</dc:creator>
  <cp:keywords/>
  <dc:description/>
  <cp:lastModifiedBy>Kevin E Waller (DELWP)</cp:lastModifiedBy>
  <cp:revision>2</cp:revision>
  <cp:lastPrinted>2019-01-30T22:53:00Z</cp:lastPrinted>
  <dcterms:created xsi:type="dcterms:W3CDTF">2019-01-31T23:56:00Z</dcterms:created>
  <dcterms:modified xsi:type="dcterms:W3CDTF">2019-01-31T23:56:00Z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Local Government Performance Reporting Framework</vt:lpwstr>
  </property>
  <property fmtid="{D5CDD505-2E9C-101B-9397-08002B2CF9AE}" pid="3" name="xSubtitle">
    <vt:lpwstr>Strategic Directions Paper 2018-21</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Draft</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Local Government Performance Reporting Framework</vt:lpwstr>
  </property>
  <property fmtid="{D5CDD505-2E9C-101B-9397-08002B2CF9AE}" pid="16" name="xFooterSubtitle">
    <vt:lpwstr>Strategic Directions Paper 2018-21</vt:lpwstr>
  </property>
  <property fmtid="{D5CDD505-2E9C-101B-9397-08002B2CF9AE}" pid="17" name="xAppendixName">
    <vt:lpwstr>Appendix</vt:lpwstr>
  </property>
  <property fmtid="{D5CDD505-2E9C-101B-9397-08002B2CF9AE}" pid="18" name="ContentTypeId">
    <vt:lpwstr>0x0101002517F445A0F35E449C98AAD631F2B0384529007BE433EBB61F5343A3E7451F4F288B0B</vt:lpwstr>
  </property>
  <property fmtid="{D5CDD505-2E9C-101B-9397-08002B2CF9AE}" pid="19" name="Section">
    <vt:lpwstr/>
  </property>
  <property fmtid="{D5CDD505-2E9C-101B-9397-08002B2CF9AE}" pid="20" name="Sub-Section">
    <vt:lpwstr/>
  </property>
  <property fmtid="{D5CDD505-2E9C-101B-9397-08002B2CF9AE}" pid="21" name="Agency">
    <vt:lpwstr>1;#Department of Environment, Land, Water and Planning|607a3f87-1228-4cd9-82a5-076aa8776274</vt:lpwstr>
  </property>
  <property fmtid="{D5CDD505-2E9C-101B-9397-08002B2CF9AE}" pid="22" name="Branch">
    <vt:lpwstr>6;#Sector Performance and Development|76390a19-a1fc-4284-a89c-58f68cd51307</vt:lpwstr>
  </property>
  <property fmtid="{D5CDD505-2E9C-101B-9397-08002B2CF9AE}" pid="23" name="Division">
    <vt:lpwstr>5;#Local Government Victoria|f6ecfee0-2e0c-4d0c-8535-bce6333ce498</vt:lpwstr>
  </property>
  <property fmtid="{D5CDD505-2E9C-101B-9397-08002B2CF9AE}" pid="24" name="Location Type">
    <vt:lpwstr/>
  </property>
  <property fmtid="{D5CDD505-2E9C-101B-9397-08002B2CF9AE}" pid="25" name="Dissemination Limiting Marker">
    <vt:lpwstr>2;#FOUO|955eb6fc-b35a-4808-8aa5-31e514fa3f26</vt:lpwstr>
  </property>
  <property fmtid="{D5CDD505-2E9C-101B-9397-08002B2CF9AE}" pid="26" name="Group1">
    <vt:lpwstr>4;#Local Infrastructure|35232ce7-1039-46ab-a331-4c8e969be43f</vt:lpwstr>
  </property>
  <property fmtid="{D5CDD505-2E9C-101B-9397-08002B2CF9AE}" pid="27" name="Security Classification">
    <vt:lpwstr>3;#Unclassified|7fa379f4-4aba-4692-ab80-7d39d3a23cf4</vt:lpwstr>
  </property>
  <property fmtid="{D5CDD505-2E9C-101B-9397-08002B2CF9AE}" pid="28" name="Local Government Authority (LGA)">
    <vt:lpwstr/>
  </property>
  <property fmtid="{D5CDD505-2E9C-101B-9397-08002B2CF9AE}" pid="29" name="Reference Type">
    <vt:lpwstr/>
  </property>
  <property fmtid="{D5CDD505-2E9C-101B-9397-08002B2CF9AE}" pid="30" name="_dlc_DocIdItemGuid">
    <vt:lpwstr>cb40060e-2725-44af-a047-3e71ef5d4d1a</vt:lpwstr>
  </property>
  <property fmtid="{D5CDD505-2E9C-101B-9397-08002B2CF9AE}" pid="31" name="AuthorIds_UIVersion_256">
    <vt:lpwstr>1834</vt:lpwstr>
  </property>
  <property fmtid="{D5CDD505-2E9C-101B-9397-08002B2CF9AE}" pid="32" name="AuthorIds_UIVersion_257">
    <vt:lpwstr>56</vt:lpwstr>
  </property>
</Properties>
</file>